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B4DFDCC" w14:textId="77777777" w:rsidR="00E42E4C" w:rsidRDefault="00E56433" w:rsidP="00E56433">
      <w:pPr>
        <w:pStyle w:val="Heading1"/>
      </w:pPr>
      <w:r>
        <w:t>1NC</w:t>
      </w:r>
    </w:p>
    <w:p w14:paraId="3A0E582C" w14:textId="77777777" w:rsidR="00E56433" w:rsidRDefault="00E56433" w:rsidP="00E56433"/>
    <w:p w14:paraId="53595A63" w14:textId="77777777" w:rsidR="00887F80" w:rsidRDefault="00887F80" w:rsidP="00887F80">
      <w:pPr>
        <w:pStyle w:val="Heading2"/>
      </w:pPr>
      <w:r>
        <w:t>1 – Topicality</w:t>
      </w:r>
    </w:p>
    <w:p w14:paraId="25ED6FF8" w14:textId="77777777" w:rsidR="00887F80" w:rsidRDefault="00887F80" w:rsidP="00887F80"/>
    <w:p w14:paraId="20ED3511" w14:textId="77777777" w:rsidR="00887F80" w:rsidRDefault="00887F80" w:rsidP="00887F80">
      <w:pPr>
        <w:spacing w:line="240" w:lineRule="auto"/>
        <w:rPr>
          <w:b/>
        </w:rPr>
      </w:pPr>
      <w:r>
        <w:rPr>
          <w:b/>
        </w:rPr>
        <w:t>Interpretation: The 1AC must defend an unconditional right to strike for all workers. To clarify, you can’t specify which type of worker can strike.</w:t>
      </w:r>
    </w:p>
    <w:p w14:paraId="47199AF4" w14:textId="77777777" w:rsidR="00887F80" w:rsidRDefault="00887F80" w:rsidP="00887F80">
      <w:pPr>
        <w:spacing w:line="240" w:lineRule="auto"/>
        <w:rPr>
          <w:b/>
        </w:rPr>
      </w:pPr>
      <w:r>
        <w:rPr>
          <w:b/>
        </w:rPr>
        <w:t>Violation: they specify incarcerated workers</w:t>
      </w:r>
    </w:p>
    <w:p w14:paraId="3C5A4AF2" w14:textId="77777777" w:rsidR="00887F80" w:rsidRDefault="00887F80" w:rsidP="00887F80">
      <w:pPr>
        <w:spacing w:line="240" w:lineRule="auto"/>
        <w:rPr>
          <w:b/>
        </w:rPr>
      </w:pPr>
      <w:r>
        <w:rPr>
          <w:b/>
        </w:rPr>
        <w:t>Standards:</w:t>
      </w:r>
    </w:p>
    <w:p w14:paraId="6EFA0A9D" w14:textId="77777777" w:rsidR="00887F80" w:rsidRDefault="00887F80" w:rsidP="00887F80">
      <w:pPr>
        <w:pStyle w:val="ListParagraph"/>
        <w:numPr>
          <w:ilvl w:val="0"/>
          <w:numId w:val="12"/>
        </w:numPr>
        <w:spacing w:line="240" w:lineRule="auto"/>
        <w:rPr>
          <w:b/>
        </w:rPr>
      </w:pPr>
      <w:r w:rsidRPr="009F0E3C">
        <w:rPr>
          <w:b/>
        </w:rPr>
        <w:t>Semantics</w:t>
      </w:r>
      <w:r>
        <w:rPr>
          <w:b/>
        </w:rPr>
        <w:t>: Oxford dictionary defines unconditional as “</w:t>
      </w:r>
      <w:r w:rsidRPr="009A5540">
        <w:rPr>
          <w:b/>
        </w:rPr>
        <w:t>not subject to any conditions</w:t>
      </w:r>
      <w:r>
        <w:rPr>
          <w:b/>
        </w:rPr>
        <w:t xml:space="preserve">.” </w:t>
      </w:r>
      <w:r w:rsidRPr="009F0E3C">
        <w:rPr>
          <w:b/>
        </w:rPr>
        <w:t xml:space="preserve">By definition, the </w:t>
      </w:r>
      <w:proofErr w:type="spellStart"/>
      <w:r w:rsidRPr="009F0E3C">
        <w:rPr>
          <w:b/>
        </w:rPr>
        <w:t>aff</w:t>
      </w:r>
      <w:proofErr w:type="spellEnd"/>
      <w:r w:rsidRPr="009F0E3C">
        <w:rPr>
          <w:b/>
        </w:rPr>
        <w:t xml:space="preserve"> doesn’t defend a</w:t>
      </w:r>
      <w:r>
        <w:rPr>
          <w:b/>
        </w:rPr>
        <w:t>n unconditional right to strike if their “unconditional” right only exists under the condition of being incarcerated. This is a limited right to strike, not an unconditional one.</w:t>
      </w:r>
      <w:r w:rsidRPr="009F0E3C">
        <w:rPr>
          <w:b/>
        </w:rPr>
        <w:t xml:space="preserve"> Negate on presumption because the </w:t>
      </w:r>
      <w:proofErr w:type="spellStart"/>
      <w:r w:rsidRPr="009F0E3C">
        <w:rPr>
          <w:b/>
        </w:rPr>
        <w:t>aff</w:t>
      </w:r>
      <w:proofErr w:type="spellEnd"/>
      <w:r w:rsidRPr="009F0E3C">
        <w:rPr>
          <w:b/>
        </w:rPr>
        <w:t xml:space="preserve"> doesn’t provide any evidence for the resolution bei</w:t>
      </w:r>
      <w:r>
        <w:rPr>
          <w:b/>
        </w:rPr>
        <w:t>ng a good idea. Prefer semantic accuracy</w:t>
      </w:r>
      <w:r w:rsidRPr="009F0E3C">
        <w:rPr>
          <w:b/>
        </w:rPr>
        <w:t xml:space="preserve"> because it’s</w:t>
      </w:r>
      <w:r>
        <w:rPr>
          <w:b/>
        </w:rPr>
        <w:t xml:space="preserve"> the only predictable standard of what is legitimate ground – anything else forces us to guess what affirms and what negates.</w:t>
      </w:r>
    </w:p>
    <w:p w14:paraId="09762E09" w14:textId="77777777" w:rsidR="00887F80" w:rsidRPr="009F0E3C" w:rsidRDefault="00887F80" w:rsidP="00887F80">
      <w:pPr>
        <w:pStyle w:val="ListParagraph"/>
        <w:spacing w:line="240" w:lineRule="auto"/>
        <w:rPr>
          <w:b/>
        </w:rPr>
      </w:pPr>
    </w:p>
    <w:p w14:paraId="15D0D2A2" w14:textId="77777777" w:rsidR="00887F80" w:rsidRPr="00895B70" w:rsidRDefault="00887F80" w:rsidP="00887F80">
      <w:pPr>
        <w:pStyle w:val="ListParagraph"/>
        <w:numPr>
          <w:ilvl w:val="0"/>
          <w:numId w:val="12"/>
        </w:numPr>
        <w:spacing w:line="240" w:lineRule="auto"/>
        <w:rPr>
          <w:b/>
        </w:rPr>
      </w:pPr>
      <w:proofErr w:type="spellStart"/>
      <w:r>
        <w:rPr>
          <w:b/>
        </w:rPr>
        <w:t>Neg</w:t>
      </w:r>
      <w:proofErr w:type="spellEnd"/>
      <w:r>
        <w:rPr>
          <w:b/>
        </w:rPr>
        <w:t xml:space="preserve"> prep burden: There are many types of strikes and I shouldn’t be expected to have an NC prepared for every one of them. The </w:t>
      </w:r>
      <w:proofErr w:type="spellStart"/>
      <w:r>
        <w:rPr>
          <w:b/>
        </w:rPr>
        <w:t>aff</w:t>
      </w:r>
      <w:proofErr w:type="spellEnd"/>
      <w:r>
        <w:rPr>
          <w:b/>
        </w:rPr>
        <w:t xml:space="preserve"> is already country-specific</w:t>
      </w:r>
      <w:r w:rsidRPr="00A465C7">
        <w:rPr>
          <w:b/>
        </w:rPr>
        <w:t xml:space="preserve">, so adding in strike-specific </w:t>
      </w:r>
      <w:proofErr w:type="spellStart"/>
      <w:r w:rsidRPr="00A465C7">
        <w:rPr>
          <w:b/>
        </w:rPr>
        <w:t>affs</w:t>
      </w:r>
      <w:proofErr w:type="spellEnd"/>
      <w:r w:rsidRPr="00A465C7">
        <w:rPr>
          <w:b/>
        </w:rPr>
        <w:t xml:space="preserve"> unreasonably explodes </w:t>
      </w:r>
      <w:proofErr w:type="spellStart"/>
      <w:r w:rsidRPr="00A465C7">
        <w:rPr>
          <w:b/>
        </w:rPr>
        <w:t>neg</w:t>
      </w:r>
      <w:proofErr w:type="spellEnd"/>
      <w:r w:rsidRPr="00A465C7">
        <w:rPr>
          <w:b/>
        </w:rPr>
        <w:t xml:space="preserve"> prep burdens. The </w:t>
      </w:r>
      <w:proofErr w:type="spellStart"/>
      <w:r w:rsidRPr="00A465C7">
        <w:rPr>
          <w:b/>
        </w:rPr>
        <w:t>aff</w:t>
      </w:r>
      <w:proofErr w:type="spellEnd"/>
      <w:r w:rsidRPr="00A465C7">
        <w:rPr>
          <w:b/>
        </w:rPr>
        <w:t xml:space="preserve"> is es</w:t>
      </w:r>
      <w:r>
        <w:rPr>
          <w:b/>
        </w:rPr>
        <w:t>pecially unfair to small-school</w:t>
      </w:r>
      <w:r w:rsidRPr="00A465C7">
        <w:rPr>
          <w:b/>
        </w:rPr>
        <w:t xml:space="preserve"> debaters like me who have no help cutting cards – I need to cut responses to each type of strike on my own. Two impacts: First, it’s unfair because the </w:t>
      </w:r>
      <w:proofErr w:type="spellStart"/>
      <w:r w:rsidRPr="00A465C7">
        <w:rPr>
          <w:b/>
        </w:rPr>
        <w:t>aff</w:t>
      </w:r>
      <w:proofErr w:type="spellEnd"/>
      <w:r w:rsidRPr="00A465C7">
        <w:rPr>
          <w:b/>
        </w:rPr>
        <w:t xml:space="preserve"> has an advantage with more prep. Second, it forces</w:t>
      </w:r>
      <w:r>
        <w:rPr>
          <w:b/>
        </w:rPr>
        <w:t xml:space="preserve"> debaters to spend too much time prepping – that’s really bad for mental health.</w:t>
      </w:r>
    </w:p>
    <w:p w14:paraId="072D4FA5" w14:textId="77777777" w:rsidR="00887F80" w:rsidRDefault="00887F80" w:rsidP="00887F80">
      <w:pPr>
        <w:spacing w:line="240" w:lineRule="auto"/>
        <w:rPr>
          <w:b/>
        </w:rPr>
      </w:pPr>
    </w:p>
    <w:p w14:paraId="705528A8" w14:textId="77777777" w:rsidR="00887F80" w:rsidRDefault="00887F80" w:rsidP="00887F80">
      <w:pPr>
        <w:spacing w:line="240" w:lineRule="auto"/>
        <w:rPr>
          <w:b/>
        </w:rPr>
      </w:pPr>
      <w:r>
        <w:rPr>
          <w:b/>
        </w:rPr>
        <w:t>Fairness is voter because:</w:t>
      </w:r>
    </w:p>
    <w:p w14:paraId="0E05AC52" w14:textId="77777777" w:rsidR="00887F80" w:rsidRPr="00376708" w:rsidRDefault="00887F80" w:rsidP="00887F80">
      <w:pPr>
        <w:pStyle w:val="ListParagraph"/>
        <w:numPr>
          <w:ilvl w:val="0"/>
          <w:numId w:val="13"/>
        </w:numPr>
        <w:spacing w:after="0" w:line="240" w:lineRule="auto"/>
        <w:rPr>
          <w:b/>
        </w:rPr>
      </w:pPr>
      <w:r>
        <w:rPr>
          <w:b/>
        </w:rPr>
        <w:t>Entering the debate on an even playing field is the only way a judge can determine who is better</w:t>
      </w:r>
    </w:p>
    <w:p w14:paraId="0AB07FDD" w14:textId="77777777" w:rsidR="00887F80" w:rsidRDefault="00887F80" w:rsidP="00887F80">
      <w:pPr>
        <w:pStyle w:val="ListParagraph"/>
        <w:numPr>
          <w:ilvl w:val="0"/>
          <w:numId w:val="13"/>
        </w:numPr>
        <w:spacing w:after="0" w:line="240" w:lineRule="auto"/>
        <w:rPr>
          <w:b/>
        </w:rPr>
      </w:pPr>
      <w:r>
        <w:rPr>
          <w:b/>
        </w:rPr>
        <w:t>Without it, people get frustrated and quit</w:t>
      </w:r>
    </w:p>
    <w:p w14:paraId="3025EBFF" w14:textId="77777777" w:rsidR="00887F80" w:rsidRDefault="00887F80" w:rsidP="00887F80">
      <w:pPr>
        <w:spacing w:after="0" w:line="240" w:lineRule="auto"/>
        <w:rPr>
          <w:b/>
        </w:rPr>
      </w:pPr>
    </w:p>
    <w:p w14:paraId="39DB5DA5" w14:textId="77777777" w:rsidR="00887F80" w:rsidRPr="00790313" w:rsidRDefault="00887F80" w:rsidP="00887F80">
      <w:pPr>
        <w:spacing w:after="0" w:line="240" w:lineRule="auto"/>
        <w:rPr>
          <w:b/>
        </w:rPr>
      </w:pPr>
      <w:r>
        <w:rPr>
          <w:b/>
        </w:rPr>
        <w:t>Accessibility is a voter because it’s a prerequisite to any other benefit of debate.</w:t>
      </w:r>
    </w:p>
    <w:p w14:paraId="2FA44BC6" w14:textId="77777777" w:rsidR="00887F80" w:rsidRDefault="00887F80" w:rsidP="00887F80">
      <w:pPr>
        <w:spacing w:line="240" w:lineRule="auto"/>
      </w:pPr>
    </w:p>
    <w:p w14:paraId="4CFBB3AF" w14:textId="77777777" w:rsidR="00887F80" w:rsidRDefault="00887F80" w:rsidP="00887F80">
      <w:pPr>
        <w:spacing w:line="240" w:lineRule="auto"/>
        <w:rPr>
          <w:b/>
        </w:rPr>
      </w:pPr>
      <w:r>
        <w:rPr>
          <w:b/>
        </w:rPr>
        <w:t xml:space="preserve">Topicality is drop the debater: </w:t>
      </w:r>
    </w:p>
    <w:p w14:paraId="6F2928B9" w14:textId="77777777" w:rsidR="00887F80" w:rsidRPr="00376708" w:rsidRDefault="00887F80" w:rsidP="00887F80">
      <w:pPr>
        <w:pStyle w:val="ListParagraph"/>
        <w:numPr>
          <w:ilvl w:val="0"/>
          <w:numId w:val="14"/>
        </w:numPr>
        <w:spacing w:line="240" w:lineRule="auto"/>
        <w:rPr>
          <w:b/>
        </w:rPr>
      </w:pPr>
      <w:r>
        <w:rPr>
          <w:b/>
        </w:rPr>
        <w:t>Only DTD enables T</w:t>
      </w:r>
      <w:r w:rsidRPr="00376708">
        <w:rPr>
          <w:b/>
        </w:rPr>
        <w:t xml:space="preserve"> to deter bad behavior and be a tool for norm setting.</w:t>
      </w:r>
    </w:p>
    <w:p w14:paraId="190C2D7B" w14:textId="77777777" w:rsidR="00887F80" w:rsidRPr="00A465C7" w:rsidRDefault="00887F80" w:rsidP="00887F80">
      <w:pPr>
        <w:pStyle w:val="ListParagraph"/>
        <w:numPr>
          <w:ilvl w:val="0"/>
          <w:numId w:val="14"/>
        </w:numPr>
        <w:spacing w:line="240" w:lineRule="auto"/>
        <w:rPr>
          <w:b/>
        </w:rPr>
      </w:pPr>
      <w:r>
        <w:rPr>
          <w:b/>
        </w:rPr>
        <w:t xml:space="preserve">Even if it’s </w:t>
      </w:r>
      <w:proofErr w:type="gramStart"/>
      <w:r>
        <w:rPr>
          <w:b/>
        </w:rPr>
        <w:t>drop</w:t>
      </w:r>
      <w:proofErr w:type="gramEnd"/>
      <w:r>
        <w:rPr>
          <w:b/>
        </w:rPr>
        <w:t xml:space="preserve"> the argument, you drop the entire 1AC.</w:t>
      </w:r>
    </w:p>
    <w:p w14:paraId="03398D4C" w14:textId="77777777" w:rsidR="00887F80" w:rsidRDefault="00887F80" w:rsidP="00887F80">
      <w:pPr>
        <w:spacing w:line="240" w:lineRule="auto"/>
        <w:rPr>
          <w:b/>
        </w:rPr>
      </w:pPr>
      <w:r>
        <w:rPr>
          <w:b/>
        </w:rPr>
        <w:t xml:space="preserve">No RVI’s: </w:t>
      </w:r>
    </w:p>
    <w:p w14:paraId="51EE4645" w14:textId="77777777" w:rsidR="00887F80" w:rsidRPr="00376708" w:rsidRDefault="00887F80" w:rsidP="00887F80">
      <w:pPr>
        <w:pStyle w:val="ListParagraph"/>
        <w:numPr>
          <w:ilvl w:val="0"/>
          <w:numId w:val="15"/>
        </w:numPr>
        <w:spacing w:after="0" w:line="240" w:lineRule="auto"/>
        <w:rPr>
          <w:b/>
        </w:rPr>
      </w:pPr>
      <w:proofErr w:type="gramStart"/>
      <w:r w:rsidRPr="00376708">
        <w:rPr>
          <w:b/>
        </w:rPr>
        <w:t>they’re</w:t>
      </w:r>
      <w:proofErr w:type="gramEnd"/>
      <w:r w:rsidRPr="00376708">
        <w:rPr>
          <w:b/>
        </w:rPr>
        <w:t xml:space="preserve"> illogical – it doesn’t make sense to reward someone for </w:t>
      </w:r>
      <w:r>
        <w:rPr>
          <w:b/>
        </w:rPr>
        <w:t>being topical.</w:t>
      </w:r>
    </w:p>
    <w:p w14:paraId="3D0A9E9C" w14:textId="77777777" w:rsidR="00887F80" w:rsidRPr="00376708" w:rsidRDefault="00887F80" w:rsidP="00887F80">
      <w:pPr>
        <w:pStyle w:val="ListParagraph"/>
        <w:numPr>
          <w:ilvl w:val="0"/>
          <w:numId w:val="15"/>
        </w:numPr>
        <w:spacing w:after="0" w:line="240" w:lineRule="auto"/>
        <w:rPr>
          <w:b/>
        </w:rPr>
      </w:pPr>
      <w:r w:rsidRPr="00376708">
        <w:rPr>
          <w:b/>
        </w:rPr>
        <w:t>RVI’s chill legitimate theory, justifying even more abuse.</w:t>
      </w:r>
    </w:p>
    <w:p w14:paraId="5B739379" w14:textId="77777777" w:rsidR="00887F80" w:rsidRDefault="00887F80" w:rsidP="00887F80">
      <w:pPr>
        <w:spacing w:line="240" w:lineRule="auto"/>
        <w:rPr>
          <w:b/>
        </w:rPr>
      </w:pPr>
    </w:p>
    <w:p w14:paraId="7BED69C3" w14:textId="77777777" w:rsidR="00887F80" w:rsidRPr="00895B70" w:rsidRDefault="00887F80" w:rsidP="00887F80">
      <w:pPr>
        <w:spacing w:line="240" w:lineRule="auto"/>
        <w:rPr>
          <w:b/>
        </w:rPr>
      </w:pPr>
      <w:r>
        <w:rPr>
          <w:b/>
        </w:rPr>
        <w:t xml:space="preserve">Competing </w:t>
      </w:r>
      <w:proofErr w:type="spellStart"/>
      <w:r>
        <w:rPr>
          <w:b/>
        </w:rPr>
        <w:t>Interps</w:t>
      </w:r>
      <w:proofErr w:type="spellEnd"/>
      <w:r>
        <w:rPr>
          <w:b/>
        </w:rPr>
        <w:t xml:space="preserve">: </w:t>
      </w:r>
      <w:r w:rsidRPr="00895B70">
        <w:rPr>
          <w:b/>
        </w:rPr>
        <w:t xml:space="preserve">Reasonability lets them arbitrarily choose a </w:t>
      </w:r>
      <w:proofErr w:type="spellStart"/>
      <w:r w:rsidRPr="00895B70">
        <w:rPr>
          <w:b/>
        </w:rPr>
        <w:t>brightline</w:t>
      </w:r>
      <w:proofErr w:type="spellEnd"/>
      <w:r w:rsidRPr="00895B70">
        <w:rPr>
          <w:b/>
        </w:rPr>
        <w:t xml:space="preserve"> that favors their arguments – skews fairness.</w:t>
      </w:r>
    </w:p>
    <w:p w14:paraId="5DFF51C1" w14:textId="77777777" w:rsidR="00887F80" w:rsidRDefault="00887F80" w:rsidP="00887F80"/>
    <w:p w14:paraId="26F032F4" w14:textId="77777777" w:rsidR="00887F80" w:rsidRDefault="00887F80" w:rsidP="00887F80">
      <w:pPr>
        <w:pStyle w:val="Heading2"/>
      </w:pPr>
      <w:r>
        <w:t xml:space="preserve">2 - </w:t>
      </w:r>
      <w:proofErr w:type="spellStart"/>
      <w:r>
        <w:t>Kritik</w:t>
      </w:r>
      <w:proofErr w:type="spellEnd"/>
    </w:p>
    <w:p w14:paraId="67DF8C4F" w14:textId="77777777" w:rsidR="00887F80" w:rsidRDefault="00887F80" w:rsidP="00887F80"/>
    <w:p w14:paraId="0616B275" w14:textId="77777777" w:rsidR="00887F80" w:rsidRDefault="00887F80" w:rsidP="00887F80">
      <w:pPr>
        <w:pStyle w:val="Heading4"/>
      </w:pPr>
      <w:r>
        <w:t>The prison industrial complex is thoroughly violent – changes must be oriented towards dismantling the whole system.</w:t>
      </w:r>
    </w:p>
    <w:p w14:paraId="2FC8DA5E" w14:textId="77777777" w:rsidR="00887F80" w:rsidRDefault="00887F80" w:rsidP="00887F80">
      <w:pPr>
        <w:rPr>
          <w:rStyle w:val="Style13ptBold"/>
        </w:rPr>
      </w:pPr>
      <w:proofErr w:type="spellStart"/>
      <w:r>
        <w:rPr>
          <w:rStyle w:val="Style13ptBold"/>
        </w:rPr>
        <w:t>Herzing</w:t>
      </w:r>
      <w:proofErr w:type="spellEnd"/>
      <w:r>
        <w:rPr>
          <w:rStyle w:val="Style13ptBold"/>
        </w:rPr>
        <w:t xml:space="preserve"> 16</w:t>
      </w:r>
    </w:p>
    <w:p w14:paraId="476E13E7" w14:textId="77777777" w:rsidR="00887F80" w:rsidRDefault="00887F80" w:rsidP="00887F80">
      <w:pPr>
        <w:rPr>
          <w:rStyle w:val="Style13ptBold"/>
          <w:b w:val="0"/>
          <w:sz w:val="20"/>
          <w:szCs w:val="20"/>
        </w:rPr>
      </w:pPr>
      <w:proofErr w:type="spellStart"/>
      <w:r>
        <w:rPr>
          <w:rStyle w:val="Style13ptBold"/>
          <w:b w:val="0"/>
          <w:sz w:val="20"/>
          <w:szCs w:val="20"/>
        </w:rPr>
        <w:t>Herzig</w:t>
      </w:r>
      <w:proofErr w:type="spellEnd"/>
      <w:r>
        <w:rPr>
          <w:rStyle w:val="Style13ptBold"/>
          <w:b w:val="0"/>
          <w:sz w:val="20"/>
          <w:szCs w:val="20"/>
        </w:rPr>
        <w:t>, Rachel. “</w:t>
      </w:r>
      <w:r w:rsidRPr="00D82F60">
        <w:rPr>
          <w:rStyle w:val="Style13ptBold"/>
          <w:b w:val="0"/>
          <w:sz w:val="20"/>
          <w:szCs w:val="20"/>
        </w:rPr>
        <w:t xml:space="preserve">Black Liberation and the Abolition of the Prison Industrial Complex: An Interview with Rachel </w:t>
      </w:r>
      <w:proofErr w:type="spellStart"/>
      <w:r w:rsidRPr="00D82F60">
        <w:rPr>
          <w:rStyle w:val="Style13ptBold"/>
          <w:b w:val="0"/>
          <w:sz w:val="20"/>
          <w:szCs w:val="20"/>
        </w:rPr>
        <w:t>Herzing</w:t>
      </w:r>
      <w:proofErr w:type="spellEnd"/>
      <w:r>
        <w:rPr>
          <w:rStyle w:val="Style13ptBold"/>
          <w:b w:val="0"/>
          <w:sz w:val="20"/>
          <w:szCs w:val="20"/>
        </w:rPr>
        <w:t xml:space="preserve">.” 6 September 2016. </w:t>
      </w:r>
      <w:proofErr w:type="gramStart"/>
      <w:r>
        <w:rPr>
          <w:rStyle w:val="Style13ptBold"/>
          <w:b w:val="0"/>
          <w:sz w:val="20"/>
          <w:szCs w:val="20"/>
        </w:rPr>
        <w:t>The Black Scholar.</w:t>
      </w:r>
      <w:proofErr w:type="gramEnd"/>
      <w:r>
        <w:rPr>
          <w:rStyle w:val="Style13ptBold"/>
          <w:b w:val="0"/>
          <w:sz w:val="20"/>
          <w:szCs w:val="20"/>
        </w:rPr>
        <w:t xml:space="preserve"> </w:t>
      </w:r>
      <w:hyperlink r:id="rId10" w:history="1">
        <w:r w:rsidRPr="00EA08B2">
          <w:rPr>
            <w:rStyle w:val="Hyperlink"/>
            <w:sz w:val="20"/>
            <w:szCs w:val="20"/>
          </w:rPr>
          <w:t>https://www.theblackscholar.org/black-liberation-abolition-prison-industrial-complex-interview-rachel-herzing/</w:t>
        </w:r>
      </w:hyperlink>
    </w:p>
    <w:p w14:paraId="64FE50E5" w14:textId="77777777" w:rsidR="00887F80" w:rsidRPr="00D82F60" w:rsidRDefault="00887F80" w:rsidP="00887F80">
      <w:pPr>
        <w:rPr>
          <w:rStyle w:val="Style13ptBold"/>
          <w:b w:val="0"/>
          <w:sz w:val="20"/>
          <w:szCs w:val="20"/>
        </w:rPr>
      </w:pPr>
      <w:r w:rsidRPr="00D82F60">
        <w:rPr>
          <w:rStyle w:val="Style13ptBold"/>
          <w:b w:val="0"/>
          <w:sz w:val="20"/>
          <w:szCs w:val="20"/>
        </w:rPr>
        <w:t xml:space="preserve">Rachel </w:t>
      </w:r>
      <w:proofErr w:type="spellStart"/>
      <w:r w:rsidRPr="00D82F60">
        <w:rPr>
          <w:rStyle w:val="Style13ptBold"/>
          <w:b w:val="0"/>
          <w:sz w:val="20"/>
          <w:szCs w:val="20"/>
        </w:rPr>
        <w:t>Herzing</w:t>
      </w:r>
      <w:proofErr w:type="spellEnd"/>
      <w:r w:rsidRPr="00D82F60">
        <w:rPr>
          <w:rStyle w:val="Style13ptBold"/>
          <w:b w:val="0"/>
          <w:sz w:val="20"/>
          <w:szCs w:val="20"/>
        </w:rPr>
        <w:t xml:space="preserve"> is executive director of the Center for Political Education. She was a cofounder of Critical Resistance and a Soros Justice Fellow of the Open Society Foundations.</w:t>
      </w:r>
    </w:p>
    <w:p w14:paraId="0B724214" w14:textId="77777777" w:rsidR="00887F80" w:rsidRPr="00691822" w:rsidRDefault="00887F80" w:rsidP="00887F80">
      <w:pPr>
        <w:rPr>
          <w:sz w:val="16"/>
        </w:rPr>
      </w:pPr>
      <w:r w:rsidRPr="00691822">
        <w:rPr>
          <w:bCs/>
          <w:sz w:val="16"/>
        </w:rPr>
        <w:t>TLP</w:t>
      </w:r>
      <w:r w:rsidRPr="00691822">
        <w:rPr>
          <w:sz w:val="16"/>
        </w:rPr>
        <w:t xml:space="preserve">: What exactly brought you into the abolitionist movement? Do you identify as an abolitionist, or is this one aspect of a larger, overarching </w:t>
      </w:r>
      <w:proofErr w:type="gramStart"/>
      <w:r w:rsidRPr="00691822">
        <w:rPr>
          <w:sz w:val="16"/>
        </w:rPr>
        <w:t>framework which</w:t>
      </w:r>
      <w:proofErr w:type="gramEnd"/>
      <w:r w:rsidRPr="00691822">
        <w:rPr>
          <w:sz w:val="16"/>
        </w:rPr>
        <w:t xml:space="preserve"> informs your praxis? </w:t>
      </w:r>
      <w:r w:rsidRPr="00691822">
        <w:rPr>
          <w:bCs/>
          <w:u w:val="single"/>
        </w:rPr>
        <w:t>Rachel</w:t>
      </w:r>
      <w:r w:rsidRPr="00691822">
        <w:rPr>
          <w:u w:val="single"/>
        </w:rPr>
        <w:t>: I think it is both. I definitely identify as a prison industrial complex abolitionist. I do that work because I believe in the liberation of Black people and I think that it is one of the foremost ways to see that broader goal fulfilled. Without the abolitionist movement and without a commitment to ending mass criminalization, containment, and death of Black people, I don’t think Black liberation is possible in the United States—or elsewhere, frankly</w:t>
      </w:r>
      <w:r w:rsidRPr="00691822">
        <w:rPr>
          <w:sz w:val="16"/>
        </w:rPr>
        <w:t xml:space="preserve">. So I come to this work as a survivor of sexual harm and law enforcement harm who doesn’t believe the PIC makes me any safer, and as somebody who is committed to the liberation of Black people. </w:t>
      </w:r>
      <w:r w:rsidRPr="00691822">
        <w:rPr>
          <w:bCs/>
          <w:sz w:val="16"/>
        </w:rPr>
        <w:t>TLP</w:t>
      </w:r>
      <w:r w:rsidRPr="00691822">
        <w:rPr>
          <w:sz w:val="16"/>
        </w:rPr>
        <w:t xml:space="preserve">: You alluded earlier to the differences between a politics of gradualist police and prison reform and </w:t>
      </w:r>
      <w:proofErr w:type="gramStart"/>
      <w:r w:rsidRPr="00691822">
        <w:rPr>
          <w:sz w:val="16"/>
        </w:rPr>
        <w:t>a prison</w:t>
      </w:r>
      <w:proofErr w:type="gramEnd"/>
      <w:r w:rsidRPr="00691822">
        <w:rPr>
          <w:sz w:val="16"/>
        </w:rPr>
        <w:t xml:space="preserve">-industrial-complex abolitionist praxis. What are your thoughts on framing political struggle in terms of either “abolition” or “reform”? Are there not limitations to framing the conversation in this way? </w:t>
      </w:r>
      <w:r w:rsidRPr="00691822">
        <w:rPr>
          <w:bCs/>
          <w:sz w:val="16"/>
        </w:rPr>
        <w:t>Rachel</w:t>
      </w:r>
      <w:r w:rsidRPr="00691822">
        <w:rPr>
          <w:sz w:val="16"/>
        </w:rPr>
        <w:t>: I don’t think it’s very useful to position those as binaries. I think it’s more about different end games. Back in the early 2000s, Critical Resistance started using a framework that a lot of people are using now, and almost never credit CR by the way (which I hope just means it has permeated the common sense and not that people simply don’t credit CR [laughter]). We started saying that the distinction between abolitionists and reformers (or people who either have abolition as their end goal or reform as their end goal) is that r</w:t>
      </w:r>
      <w:r w:rsidRPr="00691822">
        <w:rPr>
          <w:u w:val="single"/>
        </w:rPr>
        <w:t xml:space="preserve">eformers tend to see the system as broken— something that can be fixed with some tweaks or some changes. </w:t>
      </w:r>
      <w:proofErr w:type="gramStart"/>
      <w:r w:rsidRPr="00691822">
        <w:rPr>
          <w:u w:val="single"/>
        </w:rPr>
        <w:t>Whereas abolitionists think that the system works really well.</w:t>
      </w:r>
      <w:proofErr w:type="gramEnd"/>
      <w:r w:rsidRPr="00691822">
        <w:rPr>
          <w:u w:val="single"/>
        </w:rPr>
        <w:t xml:space="preserve"> They think that </w:t>
      </w:r>
      <w:r w:rsidRPr="00691822">
        <w:rPr>
          <w:b/>
          <w:highlight w:val="cyan"/>
          <w:u w:val="single"/>
        </w:rPr>
        <w:t>the PIC is completely efficient in containing, controlling, killing, and disappearing the people that it is meant to</w:t>
      </w:r>
      <w:r w:rsidRPr="00691822">
        <w:rPr>
          <w:u w:val="single"/>
        </w:rPr>
        <w:t>. Even if it might sweep up additional people in its wake, it is very, very effective at doing the work it’s meant to do. So rather than improving a killing machine</w:t>
      </w:r>
      <w:r w:rsidRPr="00691822">
        <w:rPr>
          <w:b/>
          <w:highlight w:val="cyan"/>
          <w:u w:val="single"/>
        </w:rPr>
        <w:t>, an abolitionist goal would be to</w:t>
      </w:r>
      <w:r w:rsidRPr="00691822">
        <w:rPr>
          <w:u w:val="single"/>
        </w:rPr>
        <w:t xml:space="preserve"> try and figure out how to take incremental steps—a screw here, a cog there—and </w:t>
      </w:r>
      <w:r w:rsidRPr="00691822">
        <w:rPr>
          <w:b/>
          <w:highlight w:val="cyan"/>
          <w:u w:val="single"/>
        </w:rPr>
        <w:t>make it so the system cannot continue—so it ceases to exist—rather than improving its eff</w:t>
      </w:r>
      <w:r w:rsidRPr="00691822">
        <w:rPr>
          <w:u w:val="single"/>
        </w:rPr>
        <w:t xml:space="preserve">iciency. Whereas </w:t>
      </w:r>
      <w:r w:rsidRPr="00691822">
        <w:rPr>
          <w:b/>
          <w:highlight w:val="cyan"/>
          <w:u w:val="single"/>
        </w:rPr>
        <w:t>reformers, with criminal justice reform being their end goal, believe there is something worth improving there</w:t>
      </w:r>
      <w:r w:rsidRPr="00691822">
        <w:rPr>
          <w:u w:val="single"/>
        </w:rPr>
        <w:t>. So the groups have different end games.</w:t>
      </w:r>
      <w:r>
        <w:rPr>
          <w:u w:val="single"/>
        </w:rPr>
        <w:t xml:space="preserve"> </w:t>
      </w:r>
      <w:r w:rsidRPr="00691822">
        <w:rPr>
          <w:sz w:val="16"/>
        </w:rPr>
        <w:t xml:space="preserve">I have never understood or participated in moves toward abolition that didn’t take steps of some sort. A reform is just a change, right? So there can be negative reforms and there can be positive reforms. </w:t>
      </w:r>
      <w:r w:rsidRPr="00691822">
        <w:rPr>
          <w:b/>
          <w:highlight w:val="cyan"/>
          <w:u w:val="single"/>
        </w:rPr>
        <w:t xml:space="preserve">You can make a change that entrenches the system, improves its ability to function, </w:t>
      </w:r>
      <w:proofErr w:type="gramStart"/>
      <w:r w:rsidRPr="00691822">
        <w:rPr>
          <w:b/>
          <w:highlight w:val="cyan"/>
          <w:u w:val="single"/>
        </w:rPr>
        <w:t>increases</w:t>
      </w:r>
      <w:proofErr w:type="gramEnd"/>
      <w:r w:rsidRPr="00691822">
        <w:rPr>
          <w:b/>
          <w:highlight w:val="cyan"/>
          <w:u w:val="single"/>
        </w:rPr>
        <w:t xml:space="preserve"> its legitimacy</w:t>
      </w:r>
      <w:r w:rsidRPr="00691822">
        <w:rPr>
          <w:u w:val="single"/>
        </w:rPr>
        <w:t>, so: a non- abolitionist goal.</w:t>
      </w:r>
      <w:r w:rsidRPr="00691822">
        <w:rPr>
          <w:sz w:val="16"/>
        </w:rPr>
        <w:t xml:space="preserve"> Or, you can take an incremental step that steals some of the PIC’s power, makes it more difficult to function in the future, or decreases its legitimacy in the eyes of the people. I think the false distinction between reform and abolition assumes that there is some kind of pure vision that doesn’t require strategy or incremental moves. If it is possible to get everybody to open all prison doors wide today, fantastic! If it is not, then what can we do to chip away, chip away, chip away so that the PIC doesn’t have the ability to continually increase its power or deepen its reach and hold on our lives?</w:t>
      </w:r>
    </w:p>
    <w:p w14:paraId="395DA76C" w14:textId="77777777" w:rsidR="00887F80" w:rsidRDefault="00887F80" w:rsidP="00887F80"/>
    <w:p w14:paraId="58ECAFE0" w14:textId="77777777" w:rsidR="00887F80" w:rsidRPr="00C06790" w:rsidRDefault="00887F80" w:rsidP="00887F80">
      <w:pPr>
        <w:pStyle w:val="Heading4"/>
        <w:rPr>
          <w:rFonts w:cs="Calibri"/>
        </w:rPr>
      </w:pPr>
      <w:r>
        <w:rPr>
          <w:rFonts w:cs="Calibri"/>
        </w:rPr>
        <w:t xml:space="preserve">The 1AC links back into all of their structural violence impacts because the plan makes the prison industrial complex seem legitimate and only gives prisoners an advocacy method within criminal justice system. The </w:t>
      </w:r>
      <w:proofErr w:type="spellStart"/>
      <w:r>
        <w:rPr>
          <w:rFonts w:cs="Calibri"/>
        </w:rPr>
        <w:t>aff</w:t>
      </w:r>
      <w:proofErr w:type="spellEnd"/>
      <w:r>
        <w:rPr>
          <w:rFonts w:cs="Calibri"/>
        </w:rPr>
        <w:t xml:space="preserve"> is not abolitionist – it seeks to tweak a neoliberal system that is thoroughly violent and anti-black.</w:t>
      </w:r>
    </w:p>
    <w:p w14:paraId="0B2415D2" w14:textId="77777777" w:rsidR="00887F80" w:rsidRPr="00C06790" w:rsidRDefault="00887F80" w:rsidP="00887F80">
      <w:pPr>
        <w:rPr>
          <w:rStyle w:val="Style13ptBold"/>
        </w:rPr>
      </w:pPr>
      <w:proofErr w:type="spellStart"/>
      <w:r>
        <w:rPr>
          <w:rStyle w:val="Style13ptBold"/>
        </w:rPr>
        <w:t>Karakatsanis</w:t>
      </w:r>
      <w:proofErr w:type="spellEnd"/>
      <w:r>
        <w:rPr>
          <w:rStyle w:val="Style13ptBold"/>
        </w:rPr>
        <w:t xml:space="preserve"> </w:t>
      </w:r>
      <w:r w:rsidRPr="00C06790">
        <w:rPr>
          <w:rStyle w:val="Style13ptBold"/>
        </w:rPr>
        <w:t>19</w:t>
      </w:r>
    </w:p>
    <w:p w14:paraId="0265CCEB" w14:textId="77777777" w:rsidR="00887F80" w:rsidRPr="000E1068" w:rsidRDefault="00887F80" w:rsidP="00887F80">
      <w:pPr>
        <w:rPr>
          <w:sz w:val="16"/>
          <w:szCs w:val="16"/>
        </w:rPr>
      </w:pPr>
      <w:r w:rsidRPr="00C06790">
        <w:rPr>
          <w:sz w:val="16"/>
          <w:szCs w:val="16"/>
        </w:rPr>
        <w:t xml:space="preserve">Alec, American civil rights lawyer, social justice advocate, co-founder of Equal Justice Under Law, and founder and Executive Director of Civil Rights Corps, a Washington D.C. impact litigation nonprofit, The </w:t>
      </w:r>
      <w:r w:rsidRPr="000E1068">
        <w:rPr>
          <w:sz w:val="16"/>
          <w:szCs w:val="16"/>
        </w:rPr>
        <w:t>Punishment Bureaucracy: How to Think About “Criminal Justice Reform”, The Yale Law Journal, Vol. 128, https://www.yalelawjournal.org/forum/the-punishment-bureaucracy</w:t>
      </w:r>
    </w:p>
    <w:p w14:paraId="16730C9F" w14:textId="77777777" w:rsidR="00887F80" w:rsidRPr="00B76E5B" w:rsidRDefault="00887F80" w:rsidP="00887F80">
      <w:pPr>
        <w:rPr>
          <w:sz w:val="14"/>
        </w:rPr>
      </w:pPr>
      <w:r w:rsidRPr="000E1068">
        <w:rPr>
          <w:rStyle w:val="StyleUnderline"/>
        </w:rPr>
        <w:t>[</w:t>
      </w:r>
      <w:proofErr w:type="gramStart"/>
      <w:r w:rsidRPr="000E1068">
        <w:rPr>
          <w:rStyle w:val="StyleUnderline"/>
        </w:rPr>
        <w:t>T]he</w:t>
      </w:r>
      <w:proofErr w:type="gramEnd"/>
      <w:r w:rsidRPr="000E1068">
        <w:rPr>
          <w:rStyle w:val="StyleUnderline"/>
        </w:rPr>
        <w:t xml:space="preserve"> movement for </w:t>
      </w:r>
      <w:r w:rsidRPr="00776399">
        <w:rPr>
          <w:rStyle w:val="StyleUnderline"/>
          <w:b/>
          <w:highlight w:val="cyan"/>
        </w:rPr>
        <w:t>reforming</w:t>
      </w:r>
      <w:r w:rsidRPr="00776399">
        <w:rPr>
          <w:rStyle w:val="StyleUnderline"/>
          <w:b/>
        </w:rPr>
        <w:t xml:space="preserve"> </w:t>
      </w:r>
      <w:r w:rsidRPr="00C06790">
        <w:rPr>
          <w:rStyle w:val="StyleUnderline"/>
        </w:rPr>
        <w:t xml:space="preserve">the </w:t>
      </w:r>
      <w:r w:rsidRPr="00776399">
        <w:rPr>
          <w:rStyle w:val="StyleUnderline"/>
          <w:b/>
          <w:highlight w:val="cyan"/>
        </w:rPr>
        <w:t>prisons</w:t>
      </w:r>
      <w:r w:rsidRPr="00776399">
        <w:rPr>
          <w:b/>
          <w:sz w:val="14"/>
          <w:highlight w:val="cyan"/>
        </w:rPr>
        <w:t>,</w:t>
      </w:r>
      <w:r w:rsidRPr="00B76E5B">
        <w:rPr>
          <w:sz w:val="14"/>
        </w:rPr>
        <w:t xml:space="preserve"> for controlling their functioning is not a recent phenomenon. It </w:t>
      </w:r>
      <w:r w:rsidRPr="00C06790">
        <w:rPr>
          <w:u w:val="single"/>
        </w:rPr>
        <w:t xml:space="preserve">does not even seem to have originated in </w:t>
      </w:r>
      <w:proofErr w:type="gramStart"/>
      <w:r w:rsidRPr="00C06790">
        <w:rPr>
          <w:u w:val="single"/>
        </w:rPr>
        <w:t>a recognition</w:t>
      </w:r>
      <w:proofErr w:type="gramEnd"/>
      <w:r w:rsidRPr="00C06790">
        <w:rPr>
          <w:u w:val="single"/>
        </w:rPr>
        <w:t xml:space="preserve"> of failure. Prison ‘reform’ </w:t>
      </w:r>
      <w:r w:rsidRPr="00776399">
        <w:rPr>
          <w:b/>
          <w:highlight w:val="cyan"/>
          <w:u w:val="single"/>
        </w:rPr>
        <w:t>is</w:t>
      </w:r>
      <w:r w:rsidRPr="00C06790">
        <w:rPr>
          <w:u w:val="single"/>
        </w:rPr>
        <w:t xml:space="preserve"> virtually </w:t>
      </w:r>
      <w:r w:rsidRPr="00776399">
        <w:rPr>
          <w:b/>
          <w:highlight w:val="cyan"/>
          <w:u w:val="single"/>
        </w:rPr>
        <w:t>contemporary with the prison itself</w:t>
      </w:r>
      <w:r w:rsidRPr="000E1068">
        <w:rPr>
          <w:u w:val="single"/>
        </w:rPr>
        <w:t xml:space="preserve">: it constitutes, as it were, its </w:t>
      </w:r>
      <w:proofErr w:type="spellStart"/>
      <w:r w:rsidRPr="000E1068">
        <w:rPr>
          <w:u w:val="single"/>
        </w:rPr>
        <w:t>programme</w:t>
      </w:r>
      <w:proofErr w:type="spellEnd"/>
      <w:r w:rsidRPr="000E1068">
        <w:rPr>
          <w:sz w:val="14"/>
        </w:rPr>
        <w:t xml:space="preserve">. —Michel Foucault12 </w:t>
      </w:r>
      <w:proofErr w:type="gramStart"/>
      <w:r w:rsidRPr="000E1068">
        <w:rPr>
          <w:sz w:val="14"/>
        </w:rPr>
        <w:t>A</w:t>
      </w:r>
      <w:proofErr w:type="gramEnd"/>
      <w:r w:rsidRPr="000E1068">
        <w:rPr>
          <w:sz w:val="14"/>
        </w:rPr>
        <w:t xml:space="preserve"> lot of </w:t>
      </w:r>
      <w:r w:rsidRPr="000E1068">
        <w:rPr>
          <w:u w:val="single"/>
        </w:rPr>
        <w:t>people are talking a</w:t>
      </w:r>
      <w:r w:rsidRPr="00C06790">
        <w:rPr>
          <w:u w:val="single"/>
        </w:rPr>
        <w:t>bout “</w:t>
      </w:r>
      <w:r w:rsidRPr="00776399">
        <w:rPr>
          <w:b/>
          <w:highlight w:val="cyan"/>
          <w:u w:val="single"/>
        </w:rPr>
        <w:t>criminal justice reform</w:t>
      </w:r>
      <w:r w:rsidRPr="00C06790">
        <w:rPr>
          <w:u w:val="single"/>
        </w:rPr>
        <w:t xml:space="preserve">.” Much of that talk </w:t>
      </w:r>
      <w:r w:rsidRPr="00776399">
        <w:rPr>
          <w:b/>
          <w:highlight w:val="cyan"/>
          <w:u w:val="single"/>
        </w:rPr>
        <w:t>is dangerous</w:t>
      </w:r>
      <w:r w:rsidRPr="00B76E5B">
        <w:rPr>
          <w:sz w:val="14"/>
        </w:rPr>
        <w:t xml:space="preserve">. </w:t>
      </w:r>
      <w:r w:rsidRPr="00C06790">
        <w:rPr>
          <w:u w:val="single"/>
        </w:rPr>
        <w:t>The conventional wisdom is that there is an emerging consensus that the criminal legal system is “broken</w:t>
      </w:r>
      <w:r w:rsidRPr="00DE7F3F">
        <w:rPr>
          <w:u w:val="single"/>
        </w:rPr>
        <w:t xml:space="preserve">.” But the system is “broken” only to the extent that one believes its purpose is to promote the </w:t>
      </w:r>
      <w:proofErr w:type="gramStart"/>
      <w:r w:rsidRPr="00DE7F3F">
        <w:rPr>
          <w:u w:val="single"/>
        </w:rPr>
        <w:t>well-being</w:t>
      </w:r>
      <w:proofErr w:type="gramEnd"/>
      <w:r w:rsidRPr="00DE7F3F">
        <w:rPr>
          <w:u w:val="single"/>
        </w:rPr>
        <w:t xml:space="preserve"> of all members of our soci</w:t>
      </w:r>
      <w:r w:rsidRPr="00C06790">
        <w:rPr>
          <w:u w:val="single"/>
        </w:rPr>
        <w:t xml:space="preserve">ety. </w:t>
      </w:r>
      <w:r w:rsidRPr="00776399">
        <w:rPr>
          <w:b/>
          <w:highlight w:val="cyan"/>
          <w:u w:val="single"/>
        </w:rPr>
        <w:t>If the function</w:t>
      </w:r>
      <w:r w:rsidRPr="00C06790">
        <w:rPr>
          <w:u w:val="single"/>
        </w:rPr>
        <w:t xml:space="preserve"> of the modern punishment system </w:t>
      </w:r>
      <w:r w:rsidRPr="00776399">
        <w:rPr>
          <w:b/>
          <w:highlight w:val="cyan"/>
          <w:u w:val="single"/>
        </w:rPr>
        <w:t>is to preserve</w:t>
      </w:r>
      <w:r w:rsidRPr="000E1068">
        <w:rPr>
          <w:u w:val="single"/>
        </w:rPr>
        <w:t xml:space="preserve"> racial and economic </w:t>
      </w:r>
      <w:r w:rsidRPr="00776399">
        <w:rPr>
          <w:b/>
          <w:highlight w:val="cyan"/>
          <w:u w:val="single"/>
        </w:rPr>
        <w:t xml:space="preserve">hierarchy </w:t>
      </w:r>
      <w:r w:rsidRPr="000E1068">
        <w:rPr>
          <w:u w:val="single"/>
        </w:rPr>
        <w:t xml:space="preserve">through brutality and control, then </w:t>
      </w:r>
      <w:r w:rsidRPr="00776399">
        <w:rPr>
          <w:b/>
          <w:highlight w:val="cyan"/>
          <w:u w:val="single"/>
        </w:rPr>
        <w:t>its bureaucracy is performing well</w:t>
      </w:r>
      <w:r w:rsidRPr="00B76E5B">
        <w:rPr>
          <w:sz w:val="14"/>
        </w:rPr>
        <w:t xml:space="preserve">. IV </w:t>
      </w:r>
      <w:r w:rsidRPr="00C06790">
        <w:rPr>
          <w:u w:val="single"/>
        </w:rPr>
        <w:t xml:space="preserve">Official language </w:t>
      </w:r>
      <w:proofErr w:type="spellStart"/>
      <w:r w:rsidRPr="00C06790">
        <w:rPr>
          <w:u w:val="single"/>
        </w:rPr>
        <w:t>smitheryed</w:t>
      </w:r>
      <w:proofErr w:type="spellEnd"/>
      <w:r w:rsidRPr="00C06790">
        <w:rPr>
          <w:u w:val="single"/>
        </w:rPr>
        <w:t xml:space="preserve"> to sanction ignorance and preserve privilege is a suit of armor polished to shocking glitter</w:t>
      </w:r>
      <w:r w:rsidRPr="00B76E5B">
        <w:rPr>
          <w:sz w:val="14"/>
        </w:rPr>
        <w:t xml:space="preserve"> . . </w:t>
      </w:r>
      <w:proofErr w:type="gramStart"/>
      <w:r w:rsidRPr="00B76E5B">
        <w:rPr>
          <w:sz w:val="14"/>
        </w:rPr>
        <w:t>. .</w:t>
      </w:r>
      <w:proofErr w:type="gramEnd"/>
      <w:r w:rsidRPr="00B76E5B">
        <w:rPr>
          <w:sz w:val="14"/>
        </w:rPr>
        <w:t xml:space="preserve"> It is the language that drinks blood . . </w:t>
      </w:r>
      <w:proofErr w:type="gramStart"/>
      <w:r w:rsidRPr="00B76E5B">
        <w:rPr>
          <w:sz w:val="14"/>
        </w:rPr>
        <w:t>. .</w:t>
      </w:r>
      <w:proofErr w:type="gramEnd"/>
      <w:r w:rsidRPr="00B76E5B">
        <w:rPr>
          <w:sz w:val="14"/>
        </w:rPr>
        <w:t xml:space="preserve"> —Toni Morrison13 </w:t>
      </w:r>
      <w:proofErr w:type="gramStart"/>
      <w:r w:rsidRPr="00776399">
        <w:rPr>
          <w:b/>
          <w:highlight w:val="cyan"/>
          <w:u w:val="single"/>
        </w:rPr>
        <w:t>The</w:t>
      </w:r>
      <w:proofErr w:type="gramEnd"/>
      <w:r w:rsidRPr="00C06790">
        <w:rPr>
          <w:u w:val="single"/>
        </w:rPr>
        <w:t xml:space="preserve"> emerging “criminal justice </w:t>
      </w:r>
      <w:r w:rsidRPr="00776399">
        <w:rPr>
          <w:b/>
          <w:highlight w:val="cyan"/>
          <w:u w:val="single"/>
        </w:rPr>
        <w:t>reform” consensus is superficial and deceptive</w:t>
      </w:r>
      <w:r w:rsidRPr="00B76E5B">
        <w:rPr>
          <w:sz w:val="14"/>
        </w:rPr>
        <w:t xml:space="preserve">. It is </w:t>
      </w:r>
      <w:r w:rsidRPr="00C06790">
        <w:rPr>
          <w:u w:val="single"/>
        </w:rPr>
        <w:t>superficial because</w:t>
      </w:r>
      <w:r w:rsidRPr="00B76E5B">
        <w:rPr>
          <w:sz w:val="14"/>
        </w:rPr>
        <w:t xml:space="preserve"> </w:t>
      </w:r>
      <w:r w:rsidRPr="00DE7F3F">
        <w:rPr>
          <w:sz w:val="14"/>
        </w:rPr>
        <w:t xml:space="preserve">most </w:t>
      </w:r>
      <w:r w:rsidRPr="00DE7F3F">
        <w:rPr>
          <w:u w:val="single"/>
        </w:rPr>
        <w:t>proposed “reforms” would still leave the United States as the greatest incarcerator in the world</w:t>
      </w:r>
      <w:r w:rsidRPr="00DE7F3F">
        <w:rPr>
          <w:sz w:val="14"/>
        </w:rPr>
        <w:t xml:space="preserve">. It is </w:t>
      </w:r>
      <w:r w:rsidRPr="00DE7F3F">
        <w:rPr>
          <w:u w:val="single"/>
        </w:rPr>
        <w:t>deceptive be</w:t>
      </w:r>
      <w:r w:rsidRPr="00C06790">
        <w:rPr>
          <w:u w:val="single"/>
        </w:rPr>
        <w:t xml:space="preserve">cause </w:t>
      </w:r>
      <w:r w:rsidRPr="00776399">
        <w:rPr>
          <w:b/>
          <w:highlight w:val="cyan"/>
          <w:u w:val="single"/>
        </w:rPr>
        <w:t>those who want</w:t>
      </w:r>
      <w:r w:rsidRPr="00C06790">
        <w:rPr>
          <w:u w:val="single"/>
        </w:rPr>
        <w:t xml:space="preserve"> largely </w:t>
      </w:r>
      <w:r w:rsidRPr="00776399">
        <w:rPr>
          <w:b/>
          <w:highlight w:val="cyan"/>
          <w:u w:val="single"/>
        </w:rPr>
        <w:t>to preserve the</w:t>
      </w:r>
      <w:r w:rsidRPr="00C06790">
        <w:rPr>
          <w:u w:val="single"/>
        </w:rPr>
        <w:t xml:space="preserve"> current </w:t>
      </w:r>
      <w:r w:rsidRPr="00776399">
        <w:rPr>
          <w:b/>
          <w:highlight w:val="cyan"/>
          <w:u w:val="single"/>
        </w:rPr>
        <w:t>punishment bureaucracy</w:t>
      </w:r>
      <w:r w:rsidRPr="00776399">
        <w:rPr>
          <w:b/>
          <w:sz w:val="14"/>
          <w:highlight w:val="cyan"/>
        </w:rPr>
        <w:t>—</w:t>
      </w:r>
      <w:r w:rsidRPr="00776399">
        <w:rPr>
          <w:rStyle w:val="StyleUnderline"/>
          <w:b/>
          <w:highlight w:val="cyan"/>
        </w:rPr>
        <w:t>by making</w:t>
      </w:r>
      <w:r w:rsidRPr="000E1068">
        <w:rPr>
          <w:rStyle w:val="StyleUnderline"/>
        </w:rPr>
        <w:t xml:space="preserve"> just enough </w:t>
      </w:r>
      <w:r w:rsidRPr="00776399">
        <w:rPr>
          <w:rStyle w:val="StyleUnderline"/>
          <w:b/>
          <w:highlight w:val="cyan"/>
        </w:rPr>
        <w:t xml:space="preserve">tweaks to </w:t>
      </w:r>
      <w:r w:rsidRPr="00776399">
        <w:rPr>
          <w:rStyle w:val="Emphasis"/>
          <w:highlight w:val="cyan"/>
        </w:rPr>
        <w:t>protect its perceived legitimacy</w:t>
      </w:r>
      <w:r w:rsidRPr="00776399">
        <w:rPr>
          <w:b/>
          <w:sz w:val="14"/>
          <w:highlight w:val="cyan"/>
        </w:rPr>
        <w:t>—</w:t>
      </w:r>
      <w:r w:rsidRPr="00776399">
        <w:rPr>
          <w:b/>
          <w:highlight w:val="cyan"/>
          <w:u w:val="single"/>
        </w:rPr>
        <w:t>must obfuscate the difference between changes that will transform the system and</w:t>
      </w:r>
      <w:r w:rsidRPr="000E1068">
        <w:rPr>
          <w:u w:val="single"/>
        </w:rPr>
        <w:t xml:space="preserve"> tweaks that will </w:t>
      </w:r>
      <w:r w:rsidRPr="00776399">
        <w:rPr>
          <w:b/>
          <w:highlight w:val="cyan"/>
          <w:u w:val="single"/>
        </w:rPr>
        <w:t>curb only</w:t>
      </w:r>
      <w:r w:rsidRPr="000E1068">
        <w:rPr>
          <w:u w:val="single"/>
        </w:rPr>
        <w:t xml:space="preserve"> its most </w:t>
      </w:r>
      <w:r w:rsidRPr="00776399">
        <w:rPr>
          <w:b/>
          <w:highlight w:val="cyan"/>
          <w:u w:val="single"/>
        </w:rPr>
        <w:t>grotesque flourishes</w:t>
      </w:r>
      <w:r w:rsidRPr="00B76E5B">
        <w:rPr>
          <w:sz w:val="14"/>
        </w:rPr>
        <w:t xml:space="preserve">. Nearly every prominent national politician and the vast majority of state and local officials talking and tweeting about “criminal justice reform” are, with varying levels of awareness and sophistication, furthering this deception. These </w:t>
      </w:r>
      <w:r w:rsidRPr="00C06790">
        <w:rPr>
          <w:u w:val="single"/>
        </w:rPr>
        <w:t>“</w:t>
      </w:r>
      <w:r w:rsidRPr="00776399">
        <w:rPr>
          <w:b/>
          <w:highlight w:val="cyan"/>
          <w:u w:val="single"/>
        </w:rPr>
        <w:t>reform</w:t>
      </w:r>
      <w:r w:rsidRPr="00C06790">
        <w:rPr>
          <w:u w:val="single"/>
        </w:rPr>
        <w:t xml:space="preserve">”-advancing </w:t>
      </w:r>
      <w:r w:rsidRPr="00B76E5B">
        <w:rPr>
          <w:u w:val="single"/>
        </w:rPr>
        <w:t>punishment</w:t>
      </w:r>
      <w:r w:rsidRPr="00C06790">
        <w:rPr>
          <w:u w:val="single"/>
        </w:rPr>
        <w:t xml:space="preserve"> </w:t>
      </w:r>
      <w:r w:rsidRPr="00776399">
        <w:rPr>
          <w:b/>
          <w:highlight w:val="cyan"/>
          <w:u w:val="single"/>
        </w:rPr>
        <w:t>bureaucrats are co-opting a movement toward profound change by convincing the public that</w:t>
      </w:r>
      <w:r w:rsidRPr="00C06790">
        <w:rPr>
          <w:u w:val="single"/>
        </w:rPr>
        <w:t xml:space="preserve"> the “</w:t>
      </w:r>
      <w:r w:rsidRPr="00776399">
        <w:rPr>
          <w:b/>
          <w:highlight w:val="cyan"/>
          <w:u w:val="single"/>
        </w:rPr>
        <w:t>law enforcement</w:t>
      </w:r>
      <w:r w:rsidRPr="00C06790">
        <w:rPr>
          <w:u w:val="single"/>
        </w:rPr>
        <w:t xml:space="preserve">” system as we know it </w:t>
      </w:r>
      <w:r w:rsidRPr="00776399">
        <w:rPr>
          <w:b/>
          <w:highlight w:val="cyan"/>
          <w:u w:val="single"/>
        </w:rPr>
        <w:t>can operate</w:t>
      </w:r>
      <w:r w:rsidRPr="000E1068">
        <w:rPr>
          <w:u w:val="single"/>
        </w:rPr>
        <w:t xml:space="preserve"> in an objective</w:t>
      </w:r>
      <w:r w:rsidRPr="00C06790">
        <w:rPr>
          <w:u w:val="single"/>
        </w:rPr>
        <w:t xml:space="preserve">, effective, and fair </w:t>
      </w:r>
      <w:r w:rsidRPr="000E1068">
        <w:rPr>
          <w:u w:val="single"/>
        </w:rPr>
        <w:t xml:space="preserve">way </w:t>
      </w:r>
      <w:r w:rsidRPr="00776399">
        <w:rPr>
          <w:b/>
          <w:highlight w:val="cyan"/>
          <w:u w:val="single"/>
        </w:rPr>
        <w:t>based on “the rule of law.”</w:t>
      </w:r>
      <w:r w:rsidRPr="00C06790">
        <w:rPr>
          <w:u w:val="single"/>
        </w:rPr>
        <w:t xml:space="preserve"> These punishment bureaucrats are dangerous because, in order </w:t>
      </w:r>
      <w:r w:rsidRPr="00776399">
        <w:rPr>
          <w:b/>
          <w:highlight w:val="cyan"/>
          <w:u w:val="single"/>
        </w:rPr>
        <w:t>to preserve the human caging apparatus</w:t>
      </w:r>
      <w:r w:rsidRPr="00C06790">
        <w:rPr>
          <w:u w:val="single"/>
        </w:rPr>
        <w:t xml:space="preserve"> that they control, </w:t>
      </w:r>
      <w:r w:rsidRPr="00776399">
        <w:rPr>
          <w:b/>
          <w:highlight w:val="cyan"/>
          <w:u w:val="single"/>
        </w:rPr>
        <w:t>they must disguise</w:t>
      </w:r>
      <w:r w:rsidRPr="00C06790">
        <w:rPr>
          <w:u w:val="single"/>
        </w:rPr>
        <w:t xml:space="preserve"> at the deepest level </w:t>
      </w:r>
      <w:r w:rsidRPr="00776399">
        <w:rPr>
          <w:b/>
          <w:highlight w:val="cyan"/>
          <w:u w:val="single"/>
        </w:rPr>
        <w:t>its core functions</w:t>
      </w:r>
      <w:r w:rsidRPr="00B76E5B">
        <w:rPr>
          <w:sz w:val="14"/>
        </w:rPr>
        <w:t xml:space="preserve">. As a </w:t>
      </w:r>
      <w:r w:rsidRPr="00DE7F3F">
        <w:rPr>
          <w:sz w:val="14"/>
        </w:rPr>
        <w:t xml:space="preserve">result, </w:t>
      </w:r>
      <w:r w:rsidRPr="00DE7F3F">
        <w:rPr>
          <w:u w:val="single"/>
        </w:rPr>
        <w:t>they focus public conversation on the margins of</w:t>
      </w:r>
      <w:r w:rsidRPr="00C06790">
        <w:rPr>
          <w:u w:val="single"/>
        </w:rPr>
        <w:t xml:space="preserve"> the problem </w:t>
      </w:r>
      <w:r w:rsidRPr="00776399">
        <w:rPr>
          <w:u w:val="single"/>
        </w:rPr>
        <w:t xml:space="preserve">without confronting the structural issues at its heart. </w:t>
      </w:r>
      <w:r w:rsidRPr="00776399">
        <w:rPr>
          <w:b/>
          <w:bCs/>
          <w:highlight w:val="cyan"/>
          <w:u w:val="single"/>
        </w:rPr>
        <w:t>Their</w:t>
      </w:r>
      <w:r w:rsidRPr="00DE7F3F">
        <w:rPr>
          <w:b/>
          <w:bCs/>
          <w:u w:val="single"/>
        </w:rPr>
        <w:t xml:space="preserve">s is the </w:t>
      </w:r>
      <w:r w:rsidRPr="00776399">
        <w:rPr>
          <w:b/>
          <w:bCs/>
          <w:highlight w:val="cyan"/>
          <w:u w:val="single"/>
        </w:rPr>
        <w:t>language</w:t>
      </w:r>
      <w:r w:rsidRPr="00DE7F3F">
        <w:rPr>
          <w:b/>
          <w:bCs/>
          <w:u w:val="single"/>
        </w:rPr>
        <w:t xml:space="preserve"> that </w:t>
      </w:r>
      <w:r w:rsidRPr="00776399">
        <w:rPr>
          <w:b/>
          <w:bCs/>
          <w:highlight w:val="cyan"/>
          <w:u w:val="single"/>
        </w:rPr>
        <w:t>drinks blood</w:t>
      </w:r>
      <w:r w:rsidRPr="00776399">
        <w:rPr>
          <w:sz w:val="14"/>
          <w:highlight w:val="cyan"/>
        </w:rPr>
        <w:t>.</w:t>
      </w:r>
    </w:p>
    <w:p w14:paraId="56B7DA8C" w14:textId="77777777" w:rsidR="00887F80" w:rsidRPr="00776399" w:rsidRDefault="00887F80" w:rsidP="00887F80"/>
    <w:p w14:paraId="664812D6" w14:textId="77777777" w:rsidR="00887F80" w:rsidRDefault="00887F80" w:rsidP="00887F80">
      <w:pPr>
        <w:pStyle w:val="Heading4"/>
      </w:pPr>
      <w:r>
        <w:t>The alternative is to embrace abolitionist praxis – prisons won’t be destroyed tomorrow but we must orient political struggle towards the eradication of all state violence.</w:t>
      </w:r>
    </w:p>
    <w:p w14:paraId="76077DBF" w14:textId="77777777" w:rsidR="00887F80" w:rsidRDefault="00887F80" w:rsidP="00887F80">
      <w:pPr>
        <w:rPr>
          <w:rStyle w:val="Style13ptBold"/>
        </w:rPr>
      </w:pPr>
      <w:r>
        <w:rPr>
          <w:rStyle w:val="Style13ptBold"/>
        </w:rPr>
        <w:t>Gilmore and Kilgore 19</w:t>
      </w:r>
    </w:p>
    <w:p w14:paraId="186FF8B5" w14:textId="77777777" w:rsidR="00887F80" w:rsidRDefault="00887F80" w:rsidP="00887F80">
      <w:pPr>
        <w:rPr>
          <w:rStyle w:val="Style13ptBold"/>
          <w:b w:val="0"/>
          <w:sz w:val="20"/>
          <w:szCs w:val="20"/>
        </w:rPr>
      </w:pPr>
      <w:r>
        <w:rPr>
          <w:rStyle w:val="Style13ptBold"/>
          <w:b w:val="0"/>
          <w:sz w:val="20"/>
          <w:szCs w:val="20"/>
        </w:rPr>
        <w:t xml:space="preserve">Gilmore, Ruth Wilson and James Kilgore. “The Case For Abolition.” 19 June 2019. The Marshall Project. </w:t>
      </w:r>
      <w:hyperlink r:id="rId11" w:history="1">
        <w:r w:rsidRPr="00EA08B2">
          <w:rPr>
            <w:rStyle w:val="Hyperlink"/>
            <w:sz w:val="20"/>
            <w:szCs w:val="20"/>
          </w:rPr>
          <w:t>https://www.themarshallproject.org/2019/06/19/the-case-for-abolition</w:t>
        </w:r>
      </w:hyperlink>
    </w:p>
    <w:p w14:paraId="1AA4F606" w14:textId="77777777" w:rsidR="00887F80" w:rsidRPr="00FB2B85" w:rsidRDefault="00887F80" w:rsidP="00887F80">
      <w:pPr>
        <w:rPr>
          <w:rStyle w:val="Style13ptBold"/>
          <w:b w:val="0"/>
          <w:sz w:val="20"/>
          <w:szCs w:val="20"/>
        </w:rPr>
      </w:pPr>
      <w:r>
        <w:rPr>
          <w:rStyle w:val="Style13ptBold"/>
          <w:b w:val="0"/>
          <w:sz w:val="20"/>
          <w:szCs w:val="20"/>
        </w:rPr>
        <w:t>Gilmore is a geography professor at CUNY. Kilgore is a convicted felon and a professor of Africana Studies and University of Illinois.</w:t>
      </w:r>
    </w:p>
    <w:p w14:paraId="457EF57C" w14:textId="77777777" w:rsidR="00887F80" w:rsidRDefault="00887F80" w:rsidP="00887F80">
      <w:pPr>
        <w:rPr>
          <w:u w:val="single"/>
        </w:rPr>
      </w:pPr>
      <w:r w:rsidRPr="00B9237F">
        <w:rPr>
          <w:u w:val="single"/>
        </w:rPr>
        <w:t xml:space="preserve">Our belief in abolition is first and foremost philosophical. It grew from watching, experiencing, and opposing decades of reliance on concrete and steel cages as </w:t>
      </w:r>
      <w:proofErr w:type="gramStart"/>
      <w:r w:rsidRPr="00B9237F">
        <w:rPr>
          <w:u w:val="single"/>
        </w:rPr>
        <w:t>catch-all</w:t>
      </w:r>
      <w:proofErr w:type="gramEnd"/>
      <w:r w:rsidRPr="00B9237F">
        <w:rPr>
          <w:u w:val="single"/>
        </w:rPr>
        <w:t xml:space="preserve"> solutions to social problems</w:t>
      </w:r>
      <w:r w:rsidRPr="00B9237F">
        <w:rPr>
          <w:b/>
          <w:highlight w:val="cyan"/>
          <w:u w:val="single"/>
        </w:rPr>
        <w:t>. We want a society that centers freedom and justice instead of profit and punishment</w:t>
      </w:r>
      <w:r w:rsidRPr="00B9237F">
        <w:rPr>
          <w:u w:val="single"/>
        </w:rPr>
        <w:t xml:space="preserve">. </w:t>
      </w:r>
      <w:r w:rsidRPr="00B9237F">
        <w:rPr>
          <w:b/>
          <w:highlight w:val="cyan"/>
          <w:u w:val="single"/>
        </w:rPr>
        <w:t>Locking people up does not provide adequate housing, proper mental health treatment or living wage jobs, nor does it make us safe in any other way</w:t>
      </w:r>
      <w:r w:rsidRPr="00B9237F">
        <w:rPr>
          <w:u w:val="single"/>
        </w:rPr>
        <w:t xml:space="preserve">. Moreover, </w:t>
      </w:r>
      <w:r w:rsidRPr="00B9237F">
        <w:rPr>
          <w:b/>
          <w:highlight w:val="cyan"/>
          <w:u w:val="single"/>
        </w:rPr>
        <w:t>reforms</w:t>
      </w:r>
      <w:r w:rsidRPr="00B9237F">
        <w:rPr>
          <w:u w:val="single"/>
        </w:rPr>
        <w:t xml:space="preserve"> that embody electronic monitoring or other forms of e-</w:t>
      </w:r>
      <w:proofErr w:type="spellStart"/>
      <w:proofErr w:type="gramStart"/>
      <w:r w:rsidRPr="00B9237F">
        <w:rPr>
          <w:u w:val="single"/>
        </w:rPr>
        <w:t>carceration</w:t>
      </w:r>
      <w:proofErr w:type="spellEnd"/>
      <w:r w:rsidRPr="00B9237F">
        <w:rPr>
          <w:u w:val="single"/>
        </w:rPr>
        <w:t>,</w:t>
      </w:r>
      <w:proofErr w:type="gramEnd"/>
      <w:r w:rsidRPr="00B9237F">
        <w:rPr>
          <w:u w:val="single"/>
        </w:rPr>
        <w:t xml:space="preserve"> build gender-responsive jails or </w:t>
      </w:r>
      <w:r w:rsidRPr="00B9237F">
        <w:rPr>
          <w:b/>
          <w:highlight w:val="cyan"/>
          <w:u w:val="single"/>
        </w:rPr>
        <w:t>broaden</w:t>
      </w:r>
      <w:r w:rsidRPr="00B9237F">
        <w:rPr>
          <w:u w:val="single"/>
        </w:rPr>
        <w:t xml:space="preserve"> the scope of parole and other forms of </w:t>
      </w:r>
      <w:proofErr w:type="spellStart"/>
      <w:r w:rsidRPr="00B9237F">
        <w:rPr>
          <w:b/>
          <w:highlight w:val="cyan"/>
          <w:u w:val="single"/>
        </w:rPr>
        <w:t>carceral</w:t>
      </w:r>
      <w:proofErr w:type="spellEnd"/>
      <w:r w:rsidRPr="00B9237F">
        <w:rPr>
          <w:b/>
          <w:highlight w:val="cyan"/>
          <w:u w:val="single"/>
        </w:rPr>
        <w:t xml:space="preserve"> control</w:t>
      </w:r>
      <w:r w:rsidRPr="00B9237F">
        <w:rPr>
          <w:u w:val="single"/>
        </w:rPr>
        <w:t xml:space="preserve"> only deepen our conviction that </w:t>
      </w:r>
      <w:r w:rsidRPr="00B9237F">
        <w:rPr>
          <w:b/>
          <w:highlight w:val="cyan"/>
          <w:u w:val="single"/>
        </w:rPr>
        <w:t>fundamental change is the only path</w:t>
      </w:r>
      <w:r w:rsidRPr="00B9237F">
        <w:rPr>
          <w:u w:val="single"/>
        </w:rPr>
        <w:t>.</w:t>
      </w:r>
      <w:r w:rsidRPr="00B9237F">
        <w:rPr>
          <w:sz w:val="16"/>
        </w:rPr>
        <w:t xml:space="preserve"> While we value philosophy, we have also grown weary of worn-out debates over the feasibility of a world without prisons and whether we would like to abolish prison for </w:t>
      </w:r>
      <w:proofErr w:type="spellStart"/>
      <w:r w:rsidRPr="00B9237F">
        <w:rPr>
          <w:sz w:val="16"/>
        </w:rPr>
        <w:t>Dylann</w:t>
      </w:r>
      <w:proofErr w:type="spellEnd"/>
      <w:r w:rsidRPr="00B9237F">
        <w:rPr>
          <w:sz w:val="16"/>
        </w:rPr>
        <w:t xml:space="preserve"> Roof. We prefer to talk about what we do. Ultimately, abolition is a practical program of change rooted in how people sustain and improve their lives, cobbling together insights and strategies from disparate, connected struggles. </w:t>
      </w:r>
      <w:r w:rsidRPr="00B9237F">
        <w:rPr>
          <w:u w:val="single"/>
        </w:rPr>
        <w:t xml:space="preserve">We know </w:t>
      </w:r>
      <w:r w:rsidRPr="00B9237F">
        <w:rPr>
          <w:b/>
          <w:highlight w:val="cyan"/>
          <w:u w:val="single"/>
        </w:rPr>
        <w:t>we won’t bulldoze prisons and jails tomorrow, but as long as they continue to be advanced as the solution, all of the inequalities displaced to crime and punishment will persist</w:t>
      </w:r>
      <w:r w:rsidRPr="00B9237F">
        <w:rPr>
          <w:u w:val="single"/>
        </w:rPr>
        <w:t xml:space="preserve">. </w:t>
      </w:r>
      <w:r w:rsidRPr="00B9237F">
        <w:rPr>
          <w:sz w:val="16"/>
        </w:rPr>
        <w:t xml:space="preserve">We’re in a long game. Authors of reforms claim expertise about what “the public” will accept, as if it were a single entity that’s already made its mind about everything. But people frequently broaden their commitments because they learn about, and link to, previously unfamiliar struggles. These are not the public experts invoke but a public resolved to pursue policies and plans to realize their goals. In other words, a public is made. How do we know? Experience. To forge such a public, for decades abolitionists have been doing everything we can imagine to bring about change. </w:t>
      </w:r>
      <w:r w:rsidRPr="00B9237F">
        <w:rPr>
          <w:u w:val="single"/>
        </w:rPr>
        <w:t xml:space="preserve">We stand on the frontlines to </w:t>
      </w:r>
      <w:r w:rsidRPr="00B9237F">
        <w:rPr>
          <w:b/>
          <w:highlight w:val="cyan"/>
          <w:u w:val="single"/>
        </w:rPr>
        <w:t>oppose all forms of state violence</w:t>
      </w:r>
      <w:r w:rsidRPr="00B9237F">
        <w:rPr>
          <w:u w:val="single"/>
        </w:rPr>
        <w:t>. We work with communities sited for prisons to fight expansion, while organizing to secure decent wages and housing in the regional economy. We work with Republican ranchers worried about the water table, and with undocumented agricultural workers vulnerable to pesticides and Immigration and Customs Enforcement. We work with city managers and residents of prison towns disappointed in lockups touted for economic development that never deliver. We document the cultural and environmental degradation resulting from cities of incarcerated people deprived of their civil rights, write handbooks and advise rural and regional development experts on alternative projects. We work with unions, on strategy to develop long-term goals for job protection, environmental justice and membership growth—especially because half the U.S. labor force has some record of criminalization that makes employment insecure and depresses wages.</w:t>
      </w:r>
      <w:r w:rsidRPr="00B9237F">
        <w:rPr>
          <w:sz w:val="16"/>
        </w:rPr>
        <w:t xml:space="preserve"> We were prompted to write by reading Bill Keller’s essay last week in The Marshall Project asking “What Do Abolitionists Really Want?” We took issue with many of his points and felt, by not quoting abolitionists, he echoed historical precedents of white people asking what Black people want, or men debating Roe v. Wade. But he got one thing right: Abolition is thriving, something he can’t quite figure out. Abolition is thriving because our organizational energies draw on local and international infrastructures of mutual assistance like clubs, political organizations, faith communities, unions and neighborhood associations, previous and ongoing rounds of long-term organizing and widespread desires for greater democratic participation. Our ranks increasingly include those directly affected by incarceration and all forms of violence and trauma. </w:t>
      </w:r>
      <w:r w:rsidRPr="00B9237F">
        <w:rPr>
          <w:u w:val="single"/>
        </w:rPr>
        <w:t xml:space="preserve">Our work thrives because we recognize that reform has assumed new, troubling shapes. From New York City to Los Angeles, and across rural America, jail expansion has been chugging along largely because law enforcement continues to absorb social welfare work—mental and physical health, education, </w:t>
      </w:r>
      <w:proofErr w:type="gramStart"/>
      <w:r w:rsidRPr="00B9237F">
        <w:rPr>
          <w:u w:val="single"/>
        </w:rPr>
        <w:t>family</w:t>
      </w:r>
      <w:proofErr w:type="gramEnd"/>
      <w:r w:rsidRPr="00B9237F">
        <w:rPr>
          <w:u w:val="single"/>
        </w:rPr>
        <w:t xml:space="preserve"> unification. To imagine a world without prisons and jails is to imagine a world in which social welfare is a right, not a luxury.</w:t>
      </w:r>
      <w:r w:rsidRPr="00B9237F">
        <w:rPr>
          <w:sz w:val="16"/>
        </w:rPr>
        <w:t xml:space="preserve"> Every U.S. delegation that jets off to Scandinavia to study prisons comes back declaring they’ve seen a future they didn’t actually look at. As career criminal justice experts, they thought they could isolate a prison system from its context: tax, housing, health care, education, transportation, immigration and other policies. </w:t>
      </w:r>
      <w:r w:rsidRPr="00776399">
        <w:rPr>
          <w:b/>
          <w:highlight w:val="cyan"/>
          <w:u w:val="single"/>
        </w:rPr>
        <w:t>Everyone who says it’s unrealistic to demand more</w:t>
      </w:r>
      <w:r w:rsidRPr="00B9237F">
        <w:rPr>
          <w:u w:val="single"/>
        </w:rPr>
        <w:t xml:space="preserve"> willfully </w:t>
      </w:r>
      <w:r w:rsidRPr="00776399">
        <w:rPr>
          <w:b/>
          <w:highlight w:val="cyan"/>
          <w:u w:val="single"/>
        </w:rPr>
        <w:t>ignores the fact that to use law enforcement</w:t>
      </w:r>
      <w:r w:rsidRPr="00B9237F">
        <w:rPr>
          <w:u w:val="single"/>
        </w:rPr>
        <w:t xml:space="preserve">, as the U.S. does, </w:t>
      </w:r>
      <w:r w:rsidRPr="00776399">
        <w:rPr>
          <w:b/>
          <w:highlight w:val="cyan"/>
          <w:u w:val="single"/>
        </w:rPr>
        <w:t>to manage the fallout from cutbacks in social services</w:t>
      </w:r>
      <w:r w:rsidRPr="00B9237F">
        <w:rPr>
          <w:u w:val="single"/>
        </w:rPr>
        <w:t xml:space="preserve"> and the upward rush in income and wealth </w:t>
      </w:r>
      <w:r w:rsidRPr="00776399">
        <w:rPr>
          <w:b/>
          <w:highlight w:val="cyan"/>
          <w:u w:val="single"/>
        </w:rPr>
        <w:t>is breathtakingly expensive</w:t>
      </w:r>
      <w:r w:rsidRPr="00B9237F">
        <w:rPr>
          <w:u w:val="single"/>
        </w:rPr>
        <w:t>, while it cheapens human life.</w:t>
      </w:r>
      <w:r w:rsidRPr="00B9237F">
        <w:rPr>
          <w:sz w:val="16"/>
        </w:rPr>
        <w:t xml:space="preserve"> Abolitionists have brought to the struggle against what came to be called “mass incarceration” an array of experiences in which we learned how to fight on many fronts at once: how to organize, promote ideas and bargain in the political arena. In other words, we work the entire ecology of precarious existence that shapes, but is not bounded by, the aggrandizing “criminal justice system,” including housing, jobs, education, income, faith, environment, status. </w:t>
      </w:r>
      <w:r w:rsidRPr="00B9237F">
        <w:rPr>
          <w:u w:val="single"/>
        </w:rPr>
        <w:t>Far from being starry-eyed idealists, we are specialists in the daily grind of the deliberate, patient and persistent work necessary for what we want–freedom and justice.</w:t>
      </w:r>
    </w:p>
    <w:p w14:paraId="329C5D74" w14:textId="77777777" w:rsidR="00887F80" w:rsidRDefault="00887F80" w:rsidP="00887F80"/>
    <w:p w14:paraId="33BA08F4" w14:textId="77777777" w:rsidR="00887F80" w:rsidRDefault="00887F80" w:rsidP="00887F80">
      <w:pPr>
        <w:pStyle w:val="Heading2"/>
      </w:pPr>
      <w:r>
        <w:t xml:space="preserve">3 – </w:t>
      </w:r>
      <w:proofErr w:type="spellStart"/>
      <w:r>
        <w:t>Kritik</w:t>
      </w:r>
      <w:proofErr w:type="spellEnd"/>
    </w:p>
    <w:p w14:paraId="02F63C01" w14:textId="77777777" w:rsidR="00887F80" w:rsidRDefault="00887F80" w:rsidP="00887F80"/>
    <w:p w14:paraId="3B68B127" w14:textId="77777777" w:rsidR="00887F80" w:rsidRPr="00A5328E" w:rsidRDefault="00887F80" w:rsidP="00887F80">
      <w:pPr>
        <w:pStyle w:val="Heading4"/>
        <w:rPr>
          <w:rStyle w:val="Style13ptBold"/>
          <w:rFonts w:cs="Calibri"/>
          <w:b/>
        </w:rPr>
      </w:pPr>
      <w:r w:rsidRPr="00A5328E">
        <w:rPr>
          <w:rStyle w:val="Style13ptBold"/>
          <w:rFonts w:cs="Calibri"/>
          <w:b/>
        </w:rPr>
        <w:t xml:space="preserve">The </w:t>
      </w:r>
      <w:r>
        <w:rPr>
          <w:rStyle w:val="Style13ptBold"/>
          <w:rFonts w:cs="Calibri"/>
          <w:b/>
        </w:rPr>
        <w:t>color line structures modernity</w:t>
      </w:r>
      <w:r w:rsidRPr="00A5328E">
        <w:rPr>
          <w:rStyle w:val="Style13ptBold"/>
          <w:rFonts w:cs="Calibri"/>
          <w:b/>
        </w:rPr>
        <w:t xml:space="preserve"> – drawn discursively to separate classes/genders/races, it necessitates the political sacrifice of those who are no</w:t>
      </w:r>
      <w:r>
        <w:rPr>
          <w:rStyle w:val="Style13ptBold"/>
          <w:rFonts w:cs="Calibri"/>
          <w:b/>
        </w:rPr>
        <w:t>t within our conception of human. Thus, the role of the ballot is to deconstruct the color line.</w:t>
      </w:r>
    </w:p>
    <w:p w14:paraId="3A610741" w14:textId="77777777" w:rsidR="00887F80" w:rsidRPr="00A5328E" w:rsidRDefault="00887F80" w:rsidP="00887F80">
      <w:proofErr w:type="spellStart"/>
      <w:r w:rsidRPr="00A5328E">
        <w:rPr>
          <w:rStyle w:val="Style13ptBold"/>
        </w:rPr>
        <w:t>Wynter</w:t>
      </w:r>
      <w:proofErr w:type="spellEnd"/>
      <w:r w:rsidRPr="00A5328E">
        <w:rPr>
          <w:rStyle w:val="Style13ptBold"/>
        </w:rPr>
        <w:t xml:space="preserve"> 03</w:t>
      </w:r>
      <w:r w:rsidRPr="00A5328E">
        <w:t xml:space="preserve"> </w:t>
      </w:r>
      <w:r w:rsidRPr="00A5328E">
        <w:rPr>
          <w:sz w:val="16"/>
        </w:rPr>
        <w:t xml:space="preserve">Sylvia </w:t>
      </w:r>
      <w:proofErr w:type="spellStart"/>
      <w:r w:rsidRPr="00A5328E">
        <w:rPr>
          <w:sz w:val="16"/>
        </w:rPr>
        <w:t>Wynter</w:t>
      </w:r>
      <w:proofErr w:type="spellEnd"/>
      <w:r w:rsidRPr="00A5328E">
        <w:rPr>
          <w:sz w:val="16"/>
        </w:rPr>
        <w:t xml:space="preserve">, “Unsettling the </w:t>
      </w:r>
      <w:proofErr w:type="spellStart"/>
      <w:r w:rsidRPr="00A5328E">
        <w:rPr>
          <w:sz w:val="16"/>
        </w:rPr>
        <w:t>Coloniality</w:t>
      </w:r>
      <w:proofErr w:type="spellEnd"/>
      <w:r w:rsidRPr="00A5328E">
        <w:rPr>
          <w:sz w:val="16"/>
        </w:rPr>
        <w:t xml:space="preserve"> of Being/Power/Truth/Freedom: Towards the Human, After Man, Its Overrepresentation--An Argument,” CR: The New Centennial Review, Volume 3, Number 3, Fall 2003, pp. 257-337, https://doi.org/10.1353/ncr.2004.0015</w:t>
      </w:r>
    </w:p>
    <w:p w14:paraId="37600A2D" w14:textId="77777777" w:rsidR="00887F80" w:rsidRPr="006426BA" w:rsidRDefault="00887F80" w:rsidP="00887F80">
      <w:pPr>
        <w:rPr>
          <w:rStyle w:val="Emphasis"/>
          <w:sz w:val="24"/>
        </w:rPr>
      </w:pPr>
      <w:r w:rsidRPr="000234AC">
        <w:rPr>
          <w:sz w:val="16"/>
        </w:rPr>
        <w:t xml:space="preserve">The Argument proposes that </w:t>
      </w:r>
      <w:r w:rsidRPr="006426BA">
        <w:rPr>
          <w:rStyle w:val="Emphasis"/>
          <w:sz w:val="24"/>
        </w:rPr>
        <w:t xml:space="preserve">the new master code of the bourgeoisie and of its </w:t>
      </w:r>
      <w:proofErr w:type="spellStart"/>
      <w:r w:rsidRPr="006426BA">
        <w:rPr>
          <w:rStyle w:val="Emphasis"/>
          <w:sz w:val="24"/>
        </w:rPr>
        <w:t>ethnoclass</w:t>
      </w:r>
      <w:proofErr w:type="spellEnd"/>
      <w:r w:rsidRPr="006426BA">
        <w:rPr>
          <w:rStyle w:val="Emphasis"/>
          <w:sz w:val="24"/>
        </w:rPr>
        <w:t xml:space="preserve"> conception of the human</w:t>
      </w:r>
      <w:r w:rsidRPr="000234AC">
        <w:rPr>
          <w:sz w:val="16"/>
        </w:rPr>
        <w:t>—that is, the code of selected by Evolution/</w:t>
      </w:r>
      <w:proofErr w:type="spellStart"/>
      <w:r w:rsidRPr="000234AC">
        <w:rPr>
          <w:sz w:val="16"/>
        </w:rPr>
        <w:t>dysselected</w:t>
      </w:r>
      <w:proofErr w:type="spellEnd"/>
      <w:r w:rsidRPr="000234AC">
        <w:rPr>
          <w:sz w:val="16"/>
        </w:rPr>
        <w:t xml:space="preserve"> by Evolution—was now to be mapped and anchored on the only available “objective set of facts” that remained. </w:t>
      </w:r>
      <w:r w:rsidRPr="006426BA">
        <w:rPr>
          <w:rStyle w:val="Emphasis"/>
          <w:sz w:val="24"/>
        </w:rPr>
        <w:t xml:space="preserve">This was the set of environmentally, climatically determined </w:t>
      </w:r>
      <w:proofErr w:type="spellStart"/>
      <w:r w:rsidRPr="006426BA">
        <w:rPr>
          <w:rStyle w:val="Emphasis"/>
          <w:sz w:val="24"/>
        </w:rPr>
        <w:t>phenotypical</w:t>
      </w:r>
      <w:proofErr w:type="spellEnd"/>
      <w:r w:rsidRPr="006426BA">
        <w:rPr>
          <w:rStyle w:val="Emphasis"/>
          <w:sz w:val="24"/>
        </w:rPr>
        <w:t xml:space="preserve"> </w:t>
      </w:r>
      <w:proofErr w:type="spellStart"/>
      <w:r w:rsidRPr="006426BA">
        <w:rPr>
          <w:rStyle w:val="Emphasis"/>
          <w:sz w:val="24"/>
        </w:rPr>
        <w:t>dif</w:t>
      </w:r>
      <w:proofErr w:type="spellEnd"/>
      <w:r w:rsidRPr="006426BA">
        <w:rPr>
          <w:rStyle w:val="Emphasis"/>
          <w:sz w:val="24"/>
        </w:rPr>
        <w:t xml:space="preserve">- </w:t>
      </w:r>
      <w:proofErr w:type="spellStart"/>
      <w:r w:rsidRPr="006426BA">
        <w:rPr>
          <w:rStyle w:val="Emphasis"/>
          <w:sz w:val="24"/>
        </w:rPr>
        <w:t>ferences</w:t>
      </w:r>
      <w:proofErr w:type="spellEnd"/>
      <w:r w:rsidRPr="006426BA">
        <w:rPr>
          <w:rStyle w:val="Emphasis"/>
          <w:sz w:val="24"/>
        </w:rPr>
        <w:t xml:space="preserve"> between </w:t>
      </w:r>
      <w:r w:rsidRPr="006426BA">
        <w:rPr>
          <w:rStyle w:val="Emphasis"/>
          <w:sz w:val="24"/>
          <w:highlight w:val="cyan"/>
        </w:rPr>
        <w:t>human hereditary variations</w:t>
      </w:r>
      <w:r w:rsidRPr="006426BA">
        <w:rPr>
          <w:rStyle w:val="Emphasis"/>
          <w:sz w:val="24"/>
        </w:rPr>
        <w:t xml:space="preserve"> as these had developed in the wake of the human diaspora both across and out of the continent of Africa; that is, as a set of (so to speak) totemic differences, which </w:t>
      </w:r>
      <w:r w:rsidRPr="006426BA">
        <w:rPr>
          <w:rStyle w:val="Emphasis"/>
          <w:sz w:val="24"/>
          <w:highlight w:val="cyan"/>
        </w:rPr>
        <w:t>were</w:t>
      </w:r>
      <w:r w:rsidRPr="006426BA">
        <w:rPr>
          <w:rStyle w:val="Emphasis"/>
          <w:sz w:val="24"/>
        </w:rPr>
        <w:t xml:space="preserve"> now </w:t>
      </w:r>
      <w:r w:rsidRPr="006426BA">
        <w:rPr>
          <w:rStyle w:val="Emphasis"/>
          <w:sz w:val="24"/>
          <w:highlight w:val="cyan"/>
        </w:rPr>
        <w:t>harnessed to the task of projecting the Color Line drawn institutionally and discursively between whites/nonwhites</w:t>
      </w:r>
      <w:r w:rsidRPr="000234AC">
        <w:rPr>
          <w:sz w:val="16"/>
        </w:rPr>
        <w:t xml:space="preserve">—and at its most extreme between the Caucasoid physiognomy (as symbolic life, the name of what is good, the idea that some humans can be selected by Evolution) and the Negroid </w:t>
      </w:r>
      <w:proofErr w:type="spellStart"/>
      <w:r w:rsidRPr="000234AC">
        <w:rPr>
          <w:sz w:val="16"/>
        </w:rPr>
        <w:t>phys</w:t>
      </w:r>
      <w:proofErr w:type="spellEnd"/>
      <w:r w:rsidRPr="000234AC">
        <w:rPr>
          <w:sz w:val="16"/>
        </w:rPr>
        <w:t xml:space="preserve">- </w:t>
      </w:r>
      <w:proofErr w:type="spellStart"/>
      <w:r w:rsidRPr="000234AC">
        <w:rPr>
          <w:sz w:val="16"/>
        </w:rPr>
        <w:t>iognomy</w:t>
      </w:r>
      <w:proofErr w:type="spellEnd"/>
      <w:r w:rsidRPr="000234AC">
        <w:rPr>
          <w:sz w:val="16"/>
        </w:rPr>
        <w:t xml:space="preserve"> (as symbolic death, the “name of what is evil,” the idea that some humans can be </w:t>
      </w:r>
      <w:proofErr w:type="spellStart"/>
      <w:r w:rsidRPr="000234AC">
        <w:rPr>
          <w:sz w:val="16"/>
        </w:rPr>
        <w:t>dysselected</w:t>
      </w:r>
      <w:proofErr w:type="spellEnd"/>
      <w:r w:rsidRPr="000234AC">
        <w:rPr>
          <w:sz w:val="16"/>
        </w:rPr>
        <w:t xml:space="preserve"> by Evolution)—</w:t>
      </w:r>
      <w:r w:rsidRPr="006426BA">
        <w:rPr>
          <w:rStyle w:val="Emphasis"/>
          <w:sz w:val="24"/>
        </w:rPr>
        <w:t xml:space="preserve">as the new </w:t>
      </w:r>
      <w:proofErr w:type="spellStart"/>
      <w:r w:rsidRPr="006426BA">
        <w:rPr>
          <w:rStyle w:val="Emphasis"/>
          <w:sz w:val="24"/>
        </w:rPr>
        <w:t>extrahuman</w:t>
      </w:r>
      <w:proofErr w:type="spellEnd"/>
      <w:r w:rsidRPr="006426BA">
        <w:rPr>
          <w:rStyle w:val="Emphasis"/>
          <w:sz w:val="24"/>
        </w:rPr>
        <w:t xml:space="preserve"> line, or projection of genetic </w:t>
      </w:r>
      <w:proofErr w:type="spellStart"/>
      <w:r w:rsidRPr="006426BA">
        <w:rPr>
          <w:rStyle w:val="Emphasis"/>
          <w:sz w:val="24"/>
        </w:rPr>
        <w:t>nonhomogeneity</w:t>
      </w:r>
      <w:proofErr w:type="spellEnd"/>
      <w:r w:rsidRPr="006426BA">
        <w:rPr>
          <w:rStyle w:val="Emphasis"/>
          <w:sz w:val="24"/>
        </w:rPr>
        <w:t xml:space="preserve"> that would now be made to function, analogically, </w:t>
      </w:r>
      <w:r w:rsidRPr="006426BA">
        <w:rPr>
          <w:rStyle w:val="Emphasis"/>
          <w:sz w:val="24"/>
          <w:highlight w:val="cyan"/>
        </w:rPr>
        <w:t>as the status-ordering principle based upon</w:t>
      </w:r>
      <w:r w:rsidRPr="006426BA">
        <w:rPr>
          <w:rStyle w:val="Emphasis"/>
          <w:sz w:val="24"/>
        </w:rPr>
        <w:t xml:space="preserve"> ostensibly </w:t>
      </w:r>
      <w:r w:rsidRPr="006426BA">
        <w:rPr>
          <w:rStyle w:val="Emphasis"/>
          <w:sz w:val="24"/>
          <w:highlight w:val="cyan"/>
        </w:rPr>
        <w:t xml:space="preserve">differential degrees of evolutionary </w:t>
      </w:r>
      <w:proofErr w:type="spellStart"/>
      <w:r w:rsidRPr="006426BA">
        <w:rPr>
          <w:rStyle w:val="Emphasis"/>
          <w:sz w:val="24"/>
          <w:highlight w:val="cyan"/>
        </w:rPr>
        <w:t>selectedness</w:t>
      </w:r>
      <w:proofErr w:type="spellEnd"/>
      <w:r w:rsidRPr="006426BA">
        <w:rPr>
          <w:rStyle w:val="Emphasis"/>
          <w:sz w:val="24"/>
        </w:rPr>
        <w:t>/</w:t>
      </w:r>
      <w:proofErr w:type="spellStart"/>
      <w:r w:rsidRPr="006426BA">
        <w:rPr>
          <w:rStyle w:val="Emphasis"/>
          <w:sz w:val="24"/>
        </w:rPr>
        <w:t>eugenicity</w:t>
      </w:r>
      <w:proofErr w:type="spellEnd"/>
      <w:r w:rsidRPr="006426BA">
        <w:rPr>
          <w:rStyle w:val="Emphasis"/>
          <w:sz w:val="24"/>
        </w:rPr>
        <w:t xml:space="preserve"> and/or </w:t>
      </w:r>
      <w:proofErr w:type="spellStart"/>
      <w:r w:rsidRPr="006426BA">
        <w:rPr>
          <w:rStyle w:val="Emphasis"/>
          <w:sz w:val="24"/>
        </w:rPr>
        <w:t>dysselected</w:t>
      </w:r>
      <w:proofErr w:type="spellEnd"/>
      <w:r w:rsidRPr="006426BA">
        <w:rPr>
          <w:rStyle w:val="Emphasis"/>
          <w:sz w:val="24"/>
        </w:rPr>
        <w:t>- ness/</w:t>
      </w:r>
      <w:proofErr w:type="spellStart"/>
      <w:r w:rsidRPr="006426BA">
        <w:rPr>
          <w:rStyle w:val="Emphasis"/>
          <w:sz w:val="24"/>
        </w:rPr>
        <w:t>dysgenicity</w:t>
      </w:r>
      <w:proofErr w:type="spellEnd"/>
      <w:r w:rsidRPr="006426BA">
        <w:rPr>
          <w:rStyle w:val="Emphasis"/>
          <w:sz w:val="24"/>
        </w:rPr>
        <w:t xml:space="preserve">. Differential degrees, as </w:t>
      </w:r>
      <w:r w:rsidRPr="006426BA">
        <w:rPr>
          <w:rStyle w:val="Emphasis"/>
          <w:sz w:val="24"/>
          <w:highlight w:val="cyan"/>
        </w:rPr>
        <w:t>between the classes</w:t>
      </w:r>
      <w:r w:rsidRPr="006426BA">
        <w:rPr>
          <w:rStyle w:val="Emphasis"/>
          <w:sz w:val="24"/>
        </w:rPr>
        <w:t xml:space="preserve"> (middle and lower and, by extrapolation, </w:t>
      </w:r>
      <w:r w:rsidRPr="006426BA">
        <w:rPr>
          <w:rStyle w:val="Emphasis"/>
          <w:sz w:val="24"/>
          <w:highlight w:val="cyan"/>
        </w:rPr>
        <w:t>between capital and labor</w:t>
      </w:r>
      <w:r w:rsidRPr="006426BA">
        <w:rPr>
          <w:rStyle w:val="Emphasis"/>
          <w:sz w:val="24"/>
        </w:rPr>
        <w:t xml:space="preserve">) as well as </w:t>
      </w:r>
      <w:r w:rsidRPr="006426BA">
        <w:rPr>
          <w:rStyle w:val="Emphasis"/>
          <w:sz w:val="24"/>
          <w:highlight w:val="cyan"/>
        </w:rPr>
        <w:t>between men and women, and between</w:t>
      </w:r>
      <w:r w:rsidRPr="006426BA">
        <w:rPr>
          <w:rStyle w:val="Emphasis"/>
          <w:sz w:val="24"/>
        </w:rPr>
        <w:t xml:space="preserve"> the </w:t>
      </w:r>
      <w:r w:rsidRPr="006426BA">
        <w:rPr>
          <w:rStyle w:val="Emphasis"/>
          <w:sz w:val="24"/>
          <w:highlight w:val="cyan"/>
        </w:rPr>
        <w:t>heterosexual and homosexual</w:t>
      </w:r>
      <w:r w:rsidRPr="006426BA">
        <w:rPr>
          <w:rStyle w:val="Emphasis"/>
          <w:sz w:val="24"/>
        </w:rPr>
        <w:t xml:space="preserve"> erotic preference—and, even more centrally, as between Breadwinner (job- holding middle and working classes) and the jobless and criminalized Poor</w:t>
      </w:r>
      <w:r w:rsidRPr="000234AC">
        <w:rPr>
          <w:sz w:val="16"/>
        </w:rPr>
        <w:t xml:space="preserve">, with this rearticulated at the global level as between Sartre’s “Men” and Natives (see his guide-quote), before the end of politico-military colonial- ism, then </w:t>
      </w:r>
      <w:proofErr w:type="spellStart"/>
      <w:r w:rsidRPr="000234AC">
        <w:rPr>
          <w:sz w:val="16"/>
        </w:rPr>
        <w:t>postcolonially</w:t>
      </w:r>
      <w:proofErr w:type="spellEnd"/>
      <w:r w:rsidRPr="000234AC">
        <w:rPr>
          <w:sz w:val="16"/>
        </w:rPr>
        <w:t xml:space="preserve"> as between the “developed” First World, on the one hand, and the “underdeveloped” Third and Fourth Worlds on the other. </w:t>
      </w:r>
      <w:r w:rsidRPr="006426BA">
        <w:rPr>
          <w:rStyle w:val="Emphasis"/>
          <w:sz w:val="24"/>
          <w:highlight w:val="cyan"/>
        </w:rPr>
        <w:t>The Color Line was now projected as the new “space of Otherness”</w:t>
      </w:r>
      <w:r w:rsidRPr="006426BA">
        <w:rPr>
          <w:rStyle w:val="Emphasis"/>
          <w:sz w:val="24"/>
        </w:rPr>
        <w:t xml:space="preserve"> principle of </w:t>
      </w:r>
      <w:proofErr w:type="spellStart"/>
      <w:r w:rsidRPr="006426BA">
        <w:rPr>
          <w:rStyle w:val="Emphasis"/>
          <w:sz w:val="24"/>
        </w:rPr>
        <w:t>nonhomogeneity</w:t>
      </w:r>
      <w:proofErr w:type="spellEnd"/>
      <w:r w:rsidRPr="006426BA">
        <w:rPr>
          <w:rStyle w:val="Emphasis"/>
          <w:sz w:val="24"/>
        </w:rPr>
        <w:t xml:space="preserve">, </w:t>
      </w:r>
      <w:r w:rsidRPr="006426BA">
        <w:rPr>
          <w:rStyle w:val="Emphasis"/>
          <w:sz w:val="24"/>
          <w:highlight w:val="cyan"/>
        </w:rPr>
        <w:t>made to</w:t>
      </w:r>
      <w:r w:rsidRPr="006426BA">
        <w:rPr>
          <w:rStyle w:val="Emphasis"/>
          <w:sz w:val="24"/>
        </w:rPr>
        <w:t xml:space="preserve"> reoccupy the earlier places of the motion-filled heavens/non-moving Earth, rational humans/irrational animal lines, and to </w:t>
      </w:r>
      <w:r w:rsidRPr="006426BA">
        <w:rPr>
          <w:rStyle w:val="Emphasis"/>
          <w:sz w:val="24"/>
          <w:highlight w:val="cyan"/>
        </w:rPr>
        <w:t>recode in new terms</w:t>
      </w:r>
      <w:r w:rsidRPr="006426BA">
        <w:rPr>
          <w:rStyle w:val="Emphasis"/>
          <w:sz w:val="24"/>
        </w:rPr>
        <w:t xml:space="preserve"> their ostensible </w:t>
      </w:r>
      <w:r w:rsidRPr="006426BA">
        <w:rPr>
          <w:rStyle w:val="Emphasis"/>
          <w:sz w:val="24"/>
          <w:highlight w:val="cyan"/>
        </w:rPr>
        <w:t>extra-humanly determined differences of ontological substance</w:t>
      </w:r>
      <w:r w:rsidRPr="000234AC">
        <w:rPr>
          <w:sz w:val="16"/>
        </w:rPr>
        <w:t xml:space="preserve">. While, if the earlier two had been </w:t>
      </w:r>
      <w:proofErr w:type="spellStart"/>
      <w:r w:rsidRPr="000234AC">
        <w:rPr>
          <w:sz w:val="16"/>
        </w:rPr>
        <w:t>indispen</w:t>
      </w:r>
      <w:proofErr w:type="spellEnd"/>
      <w:r w:rsidRPr="000234AC">
        <w:rPr>
          <w:sz w:val="16"/>
        </w:rPr>
        <w:t xml:space="preserve">- sable to the production and reproduction of their respective genres of being human, of their descriptive statements (i.e., as Christian and as Man1), and of the overall order in whose field of interrelationships, social hierarchies, system of role allocations, and divisions of labors each such genre of the human could alone realize itself—and with each such descriptive state- </w:t>
      </w:r>
      <w:proofErr w:type="spellStart"/>
      <w:r w:rsidRPr="000234AC">
        <w:rPr>
          <w:sz w:val="16"/>
        </w:rPr>
        <w:t>ment</w:t>
      </w:r>
      <w:proofErr w:type="spellEnd"/>
      <w:r w:rsidRPr="000234AC">
        <w:rPr>
          <w:sz w:val="16"/>
        </w:rPr>
        <w:t xml:space="preserve"> therefore being rigorously conserved by the “learning system” and order of knowledge as articulated in the institutional structure of each order—this was to be no less the case with respect to </w:t>
      </w:r>
      <w:r w:rsidRPr="006426BA">
        <w:rPr>
          <w:rStyle w:val="Emphasis"/>
          <w:sz w:val="24"/>
        </w:rPr>
        <w:t xml:space="preserve">the projected “space of Otherness” of </w:t>
      </w:r>
      <w:r w:rsidRPr="006426BA">
        <w:rPr>
          <w:rStyle w:val="Emphasis"/>
          <w:sz w:val="24"/>
          <w:highlight w:val="cyan"/>
        </w:rPr>
        <w:t>the Color Line</w:t>
      </w:r>
      <w:r w:rsidRPr="006426BA">
        <w:rPr>
          <w:rStyle w:val="Emphasis"/>
          <w:sz w:val="24"/>
        </w:rPr>
        <w:t xml:space="preserve">. With respect, that is, to its indispensability to the production and reproduction of our present genre of the human Man2, together with the overall global/national bourgeois order of things and its specific mode of economic production, alone able to </w:t>
      </w:r>
      <w:r w:rsidRPr="000234AC">
        <w:rPr>
          <w:rStyle w:val="Emphasis"/>
          <w:sz w:val="24"/>
          <w:highlight w:val="cyan"/>
        </w:rPr>
        <w:t>provide the material conditions</w:t>
      </w:r>
      <w:r w:rsidRPr="006426BA">
        <w:rPr>
          <w:rStyle w:val="Emphasis"/>
          <w:sz w:val="24"/>
        </w:rPr>
        <w:t xml:space="preserve"> of existence </w:t>
      </w:r>
      <w:r w:rsidRPr="000234AC">
        <w:rPr>
          <w:rStyle w:val="Emphasis"/>
          <w:sz w:val="24"/>
          <w:highlight w:val="cyan"/>
        </w:rPr>
        <w:t>for</w:t>
      </w:r>
      <w:r w:rsidRPr="006426BA">
        <w:rPr>
          <w:rStyle w:val="Emphasis"/>
          <w:sz w:val="24"/>
        </w:rPr>
        <w:t xml:space="preserve"> the production and reproduction of the </w:t>
      </w:r>
      <w:proofErr w:type="spellStart"/>
      <w:r w:rsidRPr="006426BA">
        <w:rPr>
          <w:rStyle w:val="Emphasis"/>
          <w:sz w:val="24"/>
        </w:rPr>
        <w:t>ethnoclass</w:t>
      </w:r>
      <w:proofErr w:type="spellEnd"/>
      <w:r w:rsidRPr="006426BA">
        <w:rPr>
          <w:rStyle w:val="Emphasis"/>
          <w:sz w:val="24"/>
        </w:rPr>
        <w:t xml:space="preserve"> or Western-bourgeois answer that we now give to the question of the who and what we are</w:t>
      </w:r>
      <w:r w:rsidRPr="000234AC">
        <w:rPr>
          <w:sz w:val="16"/>
        </w:rPr>
        <w:t xml:space="preserve">. </w:t>
      </w:r>
      <w:r w:rsidRPr="006426BA">
        <w:rPr>
          <w:rStyle w:val="Emphasis"/>
          <w:sz w:val="24"/>
        </w:rPr>
        <w:t xml:space="preserve">It is in this context that the Negro, the Native, the Colonial Questions, and </w:t>
      </w:r>
      <w:proofErr w:type="spellStart"/>
      <w:r w:rsidRPr="006426BA">
        <w:rPr>
          <w:rStyle w:val="Emphasis"/>
          <w:sz w:val="24"/>
        </w:rPr>
        <w:t>postcolonially</w:t>
      </w:r>
      <w:proofErr w:type="spellEnd"/>
      <w:r w:rsidRPr="006426BA">
        <w:rPr>
          <w:rStyle w:val="Emphasis"/>
          <w:sz w:val="24"/>
        </w:rPr>
        <w:t xml:space="preserve"> </w:t>
      </w:r>
      <w:r w:rsidRPr="000234AC">
        <w:rPr>
          <w:rStyle w:val="Emphasis"/>
          <w:sz w:val="24"/>
        </w:rPr>
        <w:t>the “Underdeveloped”</w:t>
      </w:r>
      <w:r w:rsidRPr="006426BA">
        <w:rPr>
          <w:rStyle w:val="Emphasis"/>
          <w:sz w:val="24"/>
        </w:rPr>
        <w:t xml:space="preserve"> or Third/Fourth-Worlds Question can be clearly seen to be the issue, not of our present mode of economic pro- </w:t>
      </w:r>
      <w:proofErr w:type="spellStart"/>
      <w:r w:rsidRPr="006426BA">
        <w:rPr>
          <w:rStyle w:val="Emphasis"/>
          <w:sz w:val="24"/>
        </w:rPr>
        <w:t>duction</w:t>
      </w:r>
      <w:proofErr w:type="spellEnd"/>
      <w:r w:rsidRPr="006426BA">
        <w:rPr>
          <w:rStyle w:val="Emphasis"/>
          <w:sz w:val="24"/>
        </w:rPr>
        <w:t xml:space="preserve">, but rather of the ongoing production and reproduction of this answer—that is, </w:t>
      </w:r>
      <w:r w:rsidRPr="000234AC">
        <w:rPr>
          <w:rStyle w:val="Emphasis"/>
          <w:sz w:val="24"/>
          <w:highlight w:val="cyan"/>
        </w:rPr>
        <w:t>our</w:t>
      </w:r>
      <w:r w:rsidRPr="006426BA">
        <w:rPr>
          <w:rStyle w:val="Emphasis"/>
          <w:sz w:val="24"/>
        </w:rPr>
        <w:t xml:space="preserve"> present </w:t>
      </w:r>
      <w:proofErr w:type="spellStart"/>
      <w:r w:rsidRPr="000234AC">
        <w:rPr>
          <w:rStyle w:val="Emphasis"/>
          <w:sz w:val="24"/>
          <w:highlight w:val="cyan"/>
        </w:rPr>
        <w:t>biocentric</w:t>
      </w:r>
      <w:proofErr w:type="spellEnd"/>
      <w:r w:rsidRPr="000234AC">
        <w:rPr>
          <w:rStyle w:val="Emphasis"/>
          <w:sz w:val="24"/>
          <w:highlight w:val="cyan"/>
        </w:rPr>
        <w:t xml:space="preserve"> </w:t>
      </w:r>
      <w:proofErr w:type="spellStart"/>
      <w:r w:rsidRPr="000234AC">
        <w:rPr>
          <w:rStyle w:val="Emphasis"/>
          <w:sz w:val="24"/>
          <w:highlight w:val="cyan"/>
        </w:rPr>
        <w:t>ethnoclass</w:t>
      </w:r>
      <w:proofErr w:type="spellEnd"/>
      <w:r w:rsidRPr="006426BA">
        <w:rPr>
          <w:rStyle w:val="Emphasis"/>
          <w:sz w:val="24"/>
        </w:rPr>
        <w:t xml:space="preserve"> genre of the human, of which our present techno-industrial, capitalist mode of production is an indispensable and irreplaceable</w:t>
      </w:r>
      <w:r w:rsidRPr="000234AC">
        <w:rPr>
          <w:sz w:val="16"/>
        </w:rPr>
        <w:t xml:space="preserve">, but only a proximate function. </w:t>
      </w:r>
      <w:r w:rsidRPr="006426BA">
        <w:rPr>
          <w:rStyle w:val="Emphasis"/>
          <w:sz w:val="24"/>
        </w:rPr>
        <w:t xml:space="preserve">With this genre of the human being one in the terms of whose dually biogenetic and economic notions of freedom both the peoples of African hereditary descent and the peoples who comprise the damned archipelagoes of the Poor, the jobless the homeless, the “underdeveloped” must </w:t>
      </w:r>
      <w:proofErr w:type="spellStart"/>
      <w:r w:rsidRPr="006426BA">
        <w:rPr>
          <w:rStyle w:val="Emphasis"/>
          <w:sz w:val="24"/>
        </w:rPr>
        <w:t>lawlikely</w:t>
      </w:r>
      <w:proofErr w:type="spellEnd"/>
      <w:r w:rsidRPr="006426BA">
        <w:rPr>
          <w:rStyle w:val="Emphasis"/>
          <w:sz w:val="24"/>
        </w:rPr>
        <w:t xml:space="preserve"> be sacrificed as a function of our continuing to project our collective authorship of our con- temporary order onto the imagined agency of Evolution and Natural Selection and, by extrapolation, onto the “Invisible Hand” of the “Free Market” (both being cultural and class-specific constructs).</w:t>
      </w:r>
    </w:p>
    <w:p w14:paraId="7A7337B6" w14:textId="77777777" w:rsidR="00887F80" w:rsidRDefault="00887F80" w:rsidP="00887F80"/>
    <w:p w14:paraId="312D3961" w14:textId="77777777" w:rsidR="00887F80" w:rsidRDefault="00887F80" w:rsidP="00887F80">
      <w:pPr>
        <w:pStyle w:val="Heading4"/>
      </w:pPr>
      <w:r>
        <w:t>The 1AC’s legal recognition of prisoners rights focuses incompletely on one form of subjugation – their attempt at inclusion only reinforces the color line and defines incarcerated people as “Men” in contrast to those considered subhuman. This reifies continued violence against those prisoners not recognized as fully human by the state.</w:t>
      </w:r>
    </w:p>
    <w:p w14:paraId="2EFF063F" w14:textId="77777777" w:rsidR="00887F80" w:rsidRDefault="00887F80" w:rsidP="00887F80">
      <w:pPr>
        <w:rPr>
          <w:rStyle w:val="Style13ptBold"/>
        </w:rPr>
      </w:pPr>
      <w:proofErr w:type="spellStart"/>
      <w:r>
        <w:rPr>
          <w:rStyle w:val="Style13ptBold"/>
        </w:rPr>
        <w:t>Weheliye</w:t>
      </w:r>
      <w:proofErr w:type="spellEnd"/>
      <w:r>
        <w:rPr>
          <w:rStyle w:val="Style13ptBold"/>
        </w:rPr>
        <w:t xml:space="preserve"> 14</w:t>
      </w:r>
    </w:p>
    <w:p w14:paraId="089F67B9" w14:textId="77777777" w:rsidR="00887F80" w:rsidRDefault="00887F80" w:rsidP="00887F80">
      <w:pPr>
        <w:rPr>
          <w:rStyle w:val="Style13ptBold"/>
          <w:b w:val="0"/>
          <w:sz w:val="20"/>
          <w:szCs w:val="20"/>
        </w:rPr>
      </w:pPr>
      <w:proofErr w:type="spellStart"/>
      <w:r>
        <w:rPr>
          <w:rStyle w:val="Style13ptBold"/>
          <w:b w:val="0"/>
          <w:sz w:val="20"/>
          <w:szCs w:val="20"/>
        </w:rPr>
        <w:t>Weheliye</w:t>
      </w:r>
      <w:proofErr w:type="spellEnd"/>
      <w:r>
        <w:rPr>
          <w:rStyle w:val="Style13ptBold"/>
          <w:b w:val="0"/>
          <w:sz w:val="20"/>
          <w:szCs w:val="20"/>
        </w:rPr>
        <w:t xml:space="preserve">, Alexander. “Habeas </w:t>
      </w:r>
      <w:proofErr w:type="spellStart"/>
      <w:r>
        <w:rPr>
          <w:rStyle w:val="Style13ptBold"/>
          <w:b w:val="0"/>
          <w:sz w:val="20"/>
          <w:szCs w:val="20"/>
        </w:rPr>
        <w:t>Viscus</w:t>
      </w:r>
      <w:proofErr w:type="spellEnd"/>
      <w:r>
        <w:rPr>
          <w:rStyle w:val="Style13ptBold"/>
          <w:b w:val="0"/>
          <w:sz w:val="20"/>
          <w:szCs w:val="20"/>
        </w:rPr>
        <w:t xml:space="preserve">.” Pg. 59-60. Duke University Press, 2014. I don’t have a link but I can send you the </w:t>
      </w:r>
      <w:proofErr w:type="spellStart"/>
      <w:r>
        <w:rPr>
          <w:rStyle w:val="Style13ptBold"/>
          <w:b w:val="0"/>
          <w:sz w:val="20"/>
          <w:szCs w:val="20"/>
        </w:rPr>
        <w:t>pdf</w:t>
      </w:r>
      <w:proofErr w:type="spellEnd"/>
      <w:r>
        <w:rPr>
          <w:rStyle w:val="Style13ptBold"/>
          <w:b w:val="0"/>
          <w:sz w:val="20"/>
          <w:szCs w:val="20"/>
        </w:rPr>
        <w:t>.</w:t>
      </w:r>
    </w:p>
    <w:p w14:paraId="665AC699" w14:textId="77777777" w:rsidR="00887F80" w:rsidRPr="009B391D" w:rsidRDefault="00887F80" w:rsidP="00887F80">
      <w:pPr>
        <w:rPr>
          <w:rFonts w:ascii="Times New Roman" w:hAnsi="Times New Roman" w:cs="Times New Roman"/>
          <w:sz w:val="20"/>
          <w:szCs w:val="20"/>
        </w:rPr>
      </w:pPr>
      <w:r w:rsidRPr="008E55C6">
        <w:rPr>
          <w:sz w:val="20"/>
          <w:szCs w:val="20"/>
          <w:shd w:val="clear" w:color="auto" w:fill="FFFFFF"/>
        </w:rPr>
        <w:t xml:space="preserve">Alexander </w:t>
      </w:r>
      <w:proofErr w:type="spellStart"/>
      <w:r w:rsidRPr="008E55C6">
        <w:rPr>
          <w:sz w:val="20"/>
          <w:szCs w:val="20"/>
          <w:shd w:val="clear" w:color="auto" w:fill="FFFFFF"/>
        </w:rPr>
        <w:t>Ghedi</w:t>
      </w:r>
      <w:proofErr w:type="spellEnd"/>
      <w:r w:rsidRPr="008E55C6">
        <w:rPr>
          <w:sz w:val="20"/>
          <w:szCs w:val="20"/>
          <w:shd w:val="clear" w:color="auto" w:fill="FFFFFF"/>
        </w:rPr>
        <w:t xml:space="preserve"> </w:t>
      </w:r>
      <w:proofErr w:type="spellStart"/>
      <w:r w:rsidRPr="008E55C6">
        <w:rPr>
          <w:sz w:val="20"/>
          <w:szCs w:val="20"/>
          <w:shd w:val="clear" w:color="auto" w:fill="FFFFFF"/>
        </w:rPr>
        <w:t>Weheliye</w:t>
      </w:r>
      <w:proofErr w:type="spellEnd"/>
      <w:r w:rsidRPr="008E55C6">
        <w:rPr>
          <w:sz w:val="20"/>
          <w:szCs w:val="20"/>
          <w:shd w:val="clear" w:color="auto" w:fill="FFFFFF"/>
        </w:rPr>
        <w:t xml:space="preserve"> is professor of African American Studies at Northwestern University where he teaches black literature and culture, critical theory, social technologies, and popular culture. He is the author of </w:t>
      </w:r>
      <w:proofErr w:type="spellStart"/>
      <w:r w:rsidRPr="008E55C6">
        <w:rPr>
          <w:sz w:val="20"/>
          <w:szCs w:val="20"/>
          <w:shd w:val="clear" w:color="auto" w:fill="FFFFFF"/>
        </w:rPr>
        <w:t>Phonographies</w:t>
      </w:r>
      <w:proofErr w:type="spellEnd"/>
      <w:r w:rsidRPr="008E55C6">
        <w:rPr>
          <w:sz w:val="20"/>
          <w:szCs w:val="20"/>
          <w:shd w:val="clear" w:color="auto" w:fill="FFFFFF"/>
        </w:rPr>
        <w:t xml:space="preserve">: Grooves in Sonic Afro-Modernity (Duke UP, 2005), which was awarded The Modern Language Association’s William Sanders Scarborough Prize for Outstanding Scholarly Study of Black American Literature or Culture and Habeas </w:t>
      </w:r>
      <w:proofErr w:type="spellStart"/>
      <w:r w:rsidRPr="008E55C6">
        <w:rPr>
          <w:sz w:val="20"/>
          <w:szCs w:val="20"/>
          <w:shd w:val="clear" w:color="auto" w:fill="FFFFFF"/>
        </w:rPr>
        <w:t>Viscus</w:t>
      </w:r>
      <w:proofErr w:type="spellEnd"/>
      <w:r w:rsidRPr="008E55C6">
        <w:rPr>
          <w:sz w:val="20"/>
          <w:szCs w:val="20"/>
          <w:shd w:val="clear" w:color="auto" w:fill="FFFFFF"/>
        </w:rPr>
        <w:t xml:space="preserve">: </w:t>
      </w:r>
      <w:proofErr w:type="spellStart"/>
      <w:r w:rsidRPr="008E55C6">
        <w:rPr>
          <w:sz w:val="20"/>
          <w:szCs w:val="20"/>
          <w:shd w:val="clear" w:color="auto" w:fill="FFFFFF"/>
        </w:rPr>
        <w:t>Racializing</w:t>
      </w:r>
      <w:proofErr w:type="spellEnd"/>
      <w:r w:rsidRPr="008E55C6">
        <w:rPr>
          <w:sz w:val="20"/>
          <w:szCs w:val="20"/>
          <w:shd w:val="clear" w:color="auto" w:fill="FFFFFF"/>
        </w:rPr>
        <w:t xml:space="preserve"> Assemblages, </w:t>
      </w:r>
      <w:proofErr w:type="spellStart"/>
      <w:r w:rsidRPr="008E55C6">
        <w:rPr>
          <w:sz w:val="20"/>
          <w:szCs w:val="20"/>
          <w:shd w:val="clear" w:color="auto" w:fill="FFFFFF"/>
        </w:rPr>
        <w:t>Biopolitics</w:t>
      </w:r>
      <w:proofErr w:type="spellEnd"/>
      <w:r w:rsidRPr="008E55C6">
        <w:rPr>
          <w:sz w:val="20"/>
          <w:szCs w:val="20"/>
          <w:shd w:val="clear" w:color="auto" w:fill="FFFFFF"/>
        </w:rPr>
        <w:t>, and Black Feminist Theories of the Human (Duke UP, 2014). </w:t>
      </w:r>
      <w:r>
        <w:rPr>
          <w:sz w:val="20"/>
          <w:szCs w:val="20"/>
          <w:shd w:val="clear" w:color="auto" w:fill="FFFFFF"/>
        </w:rPr>
        <w:t>// Park City NL</w:t>
      </w:r>
    </w:p>
    <w:p w14:paraId="4381C3BC" w14:textId="77777777" w:rsidR="00887F80" w:rsidRPr="004240CE" w:rsidRDefault="00887F80" w:rsidP="00887F80">
      <w:pPr>
        <w:rPr>
          <w:sz w:val="16"/>
        </w:rPr>
      </w:pPr>
      <w:r w:rsidRPr="004240CE">
        <w:rPr>
          <w:sz w:val="16"/>
        </w:rPr>
        <w:t>Paradoxically, the particular biological material in question remains the property, at least nominally, of all humanity and is not proper to Moore the individual person: “</w:t>
      </w:r>
      <w:proofErr w:type="spellStart"/>
      <w:r w:rsidRPr="004240CE">
        <w:rPr>
          <w:sz w:val="16"/>
        </w:rPr>
        <w:t>Lymphokines</w:t>
      </w:r>
      <w:proofErr w:type="spellEnd"/>
      <w:r w:rsidRPr="004240CE">
        <w:rPr>
          <w:sz w:val="16"/>
        </w:rPr>
        <w:t xml:space="preserve">, unlike a name or a face, have the same molecular structure in every human being and the same, important functions in every human being's immune system. Moreover, the particular genetic material which is responsible for the natural production of </w:t>
      </w:r>
      <w:proofErr w:type="spellStart"/>
      <w:r w:rsidRPr="004240CE">
        <w:rPr>
          <w:sz w:val="16"/>
        </w:rPr>
        <w:t>lymphokines</w:t>
      </w:r>
      <w:proofErr w:type="spellEnd"/>
      <w:r w:rsidRPr="004240CE">
        <w:rPr>
          <w:sz w:val="16"/>
        </w:rPr>
        <w:t xml:space="preserve">, and which defendants use to manufacture </w:t>
      </w:r>
      <w:proofErr w:type="spellStart"/>
      <w:r w:rsidRPr="004240CE">
        <w:rPr>
          <w:sz w:val="16"/>
        </w:rPr>
        <w:t>lymphokines</w:t>
      </w:r>
      <w:proofErr w:type="spellEnd"/>
      <w:r w:rsidRPr="004240CE">
        <w:rPr>
          <w:sz w:val="16"/>
        </w:rPr>
        <w:t xml:space="preserve"> in the laboratory, is also the same in every person; it is no more unique to Moore than the number of vertebrae in the spine or the chemical formula of hemoglobin.”</w:t>
      </w:r>
      <w:r w:rsidRPr="004240CE">
        <w:rPr>
          <w:color w:val="0000E9"/>
          <w:position w:val="13"/>
          <w:sz w:val="16"/>
        </w:rPr>
        <w:t xml:space="preserve">20 </w:t>
      </w:r>
      <w:r w:rsidRPr="004240CE">
        <w:rPr>
          <w:u w:val="single"/>
        </w:rPr>
        <w:t>So, while the court grants personhood to human subjects in an individualized fashion that is based on comparatively distinguishing between different humans, when biological material clashes with the interests of capital, the court appeals to the indivisible biological sameness of the Homo sapiens species.</w:t>
      </w:r>
      <w:r w:rsidRPr="004240CE">
        <w:rPr>
          <w:sz w:val="16"/>
        </w:rPr>
        <w:t xml:space="preserve"> Since the court's ruling does not place this slice of human flesh in the commons for all humans to share, it tacitly grants corporations the capability of legally possessing this material with the express aim of generating monetary profit. Considering that corporations enjoy the benefits of limited personhood and the ability to live forever under U.S. law, corporate entities are entrusted with securing the immortal life of biological matter, while human persons are denied ownership of their supposed essence.</w:t>
      </w:r>
      <w:r w:rsidRPr="004240CE">
        <w:rPr>
          <w:color w:val="0000E9"/>
          <w:position w:val="13"/>
          <w:sz w:val="16"/>
        </w:rPr>
        <w:t xml:space="preserve">21 </w:t>
      </w:r>
      <w:r w:rsidRPr="004240CE">
        <w:rPr>
          <w:sz w:val="16"/>
        </w:rPr>
        <w:t xml:space="preserve">My interest here lies not in claiming inalienable ownership rights for cells derived from human bodies such as </w:t>
      </w:r>
      <w:proofErr w:type="spellStart"/>
      <w:r w:rsidRPr="004240CE">
        <w:rPr>
          <w:sz w:val="16"/>
        </w:rPr>
        <w:t>Lacks's</w:t>
      </w:r>
      <w:proofErr w:type="spellEnd"/>
      <w:r w:rsidRPr="004240CE">
        <w:rPr>
          <w:sz w:val="16"/>
        </w:rPr>
        <w:t xml:space="preserve"> and Moore's but to draw attention to how thoroughly the very core of pure biological matter is framed by neoliberal market logics and by liberal ideas of personhood as property.  </w:t>
      </w:r>
      <w:r w:rsidRPr="004240CE">
        <w:rPr>
          <w:u w:val="single"/>
        </w:rPr>
        <w:t xml:space="preserve">We are in dire need of alternatives to the legal conception of personhood that dominates our world, and, in addition, to not lose sight of what remains outside the law, what the law cannot capture, what it cannot magically transform into the fantastic form of property ownership. Writing about the connections between transgender politics and other forms of identity-based activism that respond to structural inequalities, legal scholar Dean Spade shows how </w:t>
      </w:r>
      <w:r w:rsidRPr="004240CE">
        <w:rPr>
          <w:b/>
          <w:highlight w:val="cyan"/>
          <w:u w:val="single"/>
        </w:rPr>
        <w:t>the focus on</w:t>
      </w:r>
      <w:r w:rsidRPr="004240CE">
        <w:rPr>
          <w:u w:val="single"/>
        </w:rPr>
        <w:t xml:space="preserve"> inclusion, </w:t>
      </w:r>
      <w:r w:rsidRPr="004240CE">
        <w:rPr>
          <w:b/>
          <w:highlight w:val="cyan"/>
          <w:u w:val="single"/>
        </w:rPr>
        <w:t>recognition</w:t>
      </w:r>
      <w:r w:rsidRPr="004240CE">
        <w:rPr>
          <w:u w:val="single"/>
        </w:rPr>
        <w:t xml:space="preserve">, and equality </w:t>
      </w:r>
      <w:r w:rsidRPr="004240CE">
        <w:rPr>
          <w:b/>
          <w:highlight w:val="cyan"/>
          <w:u w:val="single"/>
        </w:rPr>
        <w:t>based on a</w:t>
      </w:r>
      <w:r w:rsidRPr="004240CE">
        <w:rPr>
          <w:u w:val="single"/>
        </w:rPr>
        <w:t xml:space="preserve"> narrow </w:t>
      </w:r>
      <w:r w:rsidRPr="004240CE">
        <w:rPr>
          <w:b/>
          <w:highlight w:val="cyan"/>
          <w:u w:val="single"/>
        </w:rPr>
        <w:t>legal framework</w:t>
      </w:r>
      <w:r w:rsidRPr="004240CE">
        <w:rPr>
          <w:u w:val="single"/>
        </w:rPr>
        <w:t xml:space="preserve"> (especially as it pertains to antidiscrimination and hate crime laws) not only </w:t>
      </w:r>
      <w:r w:rsidRPr="004240CE">
        <w:rPr>
          <w:b/>
          <w:highlight w:val="cyan"/>
          <w:u w:val="single"/>
        </w:rPr>
        <w:t>hinders the eradication of violence against</w:t>
      </w:r>
      <w:r w:rsidRPr="004240CE">
        <w:rPr>
          <w:u w:val="single"/>
        </w:rPr>
        <w:t xml:space="preserve"> trans people and other </w:t>
      </w:r>
      <w:r w:rsidRPr="004240CE">
        <w:rPr>
          <w:b/>
          <w:highlight w:val="cyan"/>
          <w:u w:val="single"/>
        </w:rPr>
        <w:t>vulnerable populations</w:t>
      </w:r>
      <w:r w:rsidRPr="004240CE">
        <w:rPr>
          <w:u w:val="single"/>
        </w:rPr>
        <w:t xml:space="preserve"> but actually creates the condition of possibility for the continued unequal “distribution of life chances.”</w:t>
      </w:r>
      <w:r w:rsidRPr="004240CE">
        <w:rPr>
          <w:color w:val="0000E9"/>
          <w:position w:val="13"/>
          <w:u w:val="single"/>
        </w:rPr>
        <w:t xml:space="preserve">22 </w:t>
      </w:r>
      <w:r w:rsidRPr="004240CE">
        <w:rPr>
          <w:u w:val="single"/>
        </w:rPr>
        <w:t xml:space="preserve">If demanding recognition and </w:t>
      </w:r>
      <w:r w:rsidRPr="004240CE">
        <w:rPr>
          <w:b/>
          <w:highlight w:val="cyan"/>
          <w:u w:val="single"/>
        </w:rPr>
        <w:t xml:space="preserve">inclusion </w:t>
      </w:r>
      <w:r w:rsidRPr="004240CE">
        <w:rPr>
          <w:u w:val="single"/>
        </w:rPr>
        <w:t>remains at the center of minority</w:t>
      </w:r>
      <w:r w:rsidRPr="004240CE">
        <w:rPr>
          <w:b/>
          <w:u w:val="single"/>
        </w:rPr>
        <w:t xml:space="preserve"> </w:t>
      </w:r>
      <w:r w:rsidRPr="004240CE">
        <w:rPr>
          <w:b/>
          <w:highlight w:val="cyan"/>
          <w:u w:val="single"/>
        </w:rPr>
        <w:t>politics</w:t>
      </w:r>
      <w:r w:rsidRPr="004240CE">
        <w:rPr>
          <w:u w:val="single"/>
        </w:rPr>
        <w:t>, it</w:t>
      </w:r>
      <w:r w:rsidRPr="004240CE">
        <w:rPr>
          <w:b/>
          <w:u w:val="single"/>
        </w:rPr>
        <w:t xml:space="preserve"> </w:t>
      </w:r>
      <w:r w:rsidRPr="004240CE">
        <w:rPr>
          <w:b/>
          <w:highlight w:val="cyan"/>
          <w:u w:val="single"/>
        </w:rPr>
        <w:t xml:space="preserve">will lead only to </w:t>
      </w:r>
      <w:r w:rsidRPr="009B391D">
        <w:rPr>
          <w:u w:val="single"/>
        </w:rPr>
        <w:t>a delimited notion of</w:t>
      </w:r>
      <w:r w:rsidRPr="009B391D">
        <w:rPr>
          <w:b/>
          <w:u w:val="single"/>
        </w:rPr>
        <w:t xml:space="preserve"> </w:t>
      </w:r>
      <w:r w:rsidRPr="004240CE">
        <w:rPr>
          <w:b/>
          <w:highlight w:val="cyan"/>
          <w:u w:val="single"/>
        </w:rPr>
        <w:t>personhood as property that zeroes in comparatively on only one form of subjugation at the expense of others, thus allowing for the continued existence of hierarchical differences between full humans, not-quite-humans, and nonhumans.</w:t>
      </w:r>
      <w:r w:rsidRPr="004240CE">
        <w:rPr>
          <w:sz w:val="16"/>
        </w:rPr>
        <w:t xml:space="preserve"> </w:t>
      </w:r>
      <w:r w:rsidRPr="004240CE">
        <w:rPr>
          <w:b/>
          <w:highlight w:val="cyan"/>
          <w:u w:val="single"/>
        </w:rPr>
        <w:t xml:space="preserve">This can be gleaned from the “successes” of </w:t>
      </w:r>
      <w:r w:rsidRPr="004240CE">
        <w:rPr>
          <w:u w:val="single"/>
        </w:rPr>
        <w:t xml:space="preserve">the </w:t>
      </w:r>
      <w:r w:rsidRPr="004240CE">
        <w:rPr>
          <w:b/>
          <w:highlight w:val="cyan"/>
          <w:u w:val="single"/>
        </w:rPr>
        <w:t>mainstream</w:t>
      </w:r>
      <w:r w:rsidRPr="004240CE">
        <w:rPr>
          <w:u w:val="single"/>
        </w:rPr>
        <w:t xml:space="preserve"> feminist, </w:t>
      </w:r>
      <w:r w:rsidRPr="004240CE">
        <w:rPr>
          <w:b/>
          <w:highlight w:val="cyan"/>
          <w:u w:val="single"/>
        </w:rPr>
        <w:t>civil rights</w:t>
      </w:r>
      <w:r w:rsidRPr="004240CE">
        <w:rPr>
          <w:u w:val="single"/>
        </w:rPr>
        <w:t xml:space="preserve">, and lesbian-gay rights </w:t>
      </w:r>
      <w:r w:rsidRPr="004240CE">
        <w:rPr>
          <w:b/>
          <w:highlight w:val="cyan"/>
          <w:u w:val="single"/>
        </w:rPr>
        <w:t>movements</w:t>
      </w:r>
      <w:r w:rsidRPr="004240CE">
        <w:rPr>
          <w:u w:val="single"/>
        </w:rPr>
        <w:t xml:space="preserve">, </w:t>
      </w:r>
      <w:r w:rsidRPr="004240CE">
        <w:rPr>
          <w:b/>
          <w:highlight w:val="cyan"/>
          <w:u w:val="single"/>
        </w:rPr>
        <w:t xml:space="preserve">which facilitate the incorporation of a privileged minority into the </w:t>
      </w:r>
      <w:proofErr w:type="spellStart"/>
      <w:r w:rsidRPr="004240CE">
        <w:rPr>
          <w:b/>
          <w:highlight w:val="cyan"/>
          <w:u w:val="single"/>
        </w:rPr>
        <w:t>ethnoclass</w:t>
      </w:r>
      <w:proofErr w:type="spellEnd"/>
      <w:r w:rsidRPr="004240CE">
        <w:rPr>
          <w:b/>
          <w:highlight w:val="cyan"/>
          <w:u w:val="single"/>
        </w:rPr>
        <w:t xml:space="preserve"> of Man at the cost of the</w:t>
      </w:r>
      <w:r w:rsidRPr="004240CE">
        <w:rPr>
          <w:u w:val="single"/>
        </w:rPr>
        <w:t xml:space="preserve"> still and/or newly criminalized and </w:t>
      </w:r>
      <w:r w:rsidRPr="004240CE">
        <w:rPr>
          <w:b/>
          <w:highlight w:val="cyan"/>
          <w:u w:val="single"/>
        </w:rPr>
        <w:t>disposable populations</w:t>
      </w:r>
      <w:r w:rsidRPr="004240CE">
        <w:rPr>
          <w:u w:val="single"/>
        </w:rPr>
        <w:t xml:space="preserve"> (women of color, the black poor, trans people, the incarcerated, etc.).</w:t>
      </w:r>
      <w:r w:rsidRPr="004240CE">
        <w:rPr>
          <w:color w:val="0000E9"/>
          <w:position w:val="13"/>
          <w:sz w:val="16"/>
        </w:rPr>
        <w:t xml:space="preserve">23 </w:t>
      </w:r>
      <w:r w:rsidRPr="004240CE">
        <w:rPr>
          <w:b/>
          <w:highlight w:val="cyan"/>
          <w:u w:val="single"/>
        </w:rPr>
        <w:t>To make claims for inclusion and humanity via the U.S. juridical assemblage removes from view that the law itself has been thoroughly violent</w:t>
      </w:r>
      <w:r w:rsidRPr="004240CE">
        <w:rPr>
          <w:u w:val="single"/>
        </w:rPr>
        <w:t xml:space="preserve"> in its endorsement of racial slavery, indigenous genocide, Jim Crow, the prison-industrial complex, domestic and international warfare, and so on, </w:t>
      </w:r>
      <w:r w:rsidRPr="004240CE">
        <w:rPr>
          <w:b/>
          <w:highlight w:val="cyan"/>
          <w:u w:val="single"/>
        </w:rPr>
        <w:t>and</w:t>
      </w:r>
      <w:r w:rsidRPr="004240CE">
        <w:rPr>
          <w:u w:val="single"/>
        </w:rPr>
        <w:t xml:space="preserve"> that it </w:t>
      </w:r>
      <w:r w:rsidRPr="004240CE">
        <w:rPr>
          <w:b/>
          <w:highlight w:val="cyan"/>
          <w:u w:val="single"/>
        </w:rPr>
        <w:t xml:space="preserve">continues to be one of the chief instruments in creating and maintaining the </w:t>
      </w:r>
      <w:proofErr w:type="spellStart"/>
      <w:r w:rsidRPr="004240CE">
        <w:rPr>
          <w:b/>
          <w:highlight w:val="cyan"/>
          <w:u w:val="single"/>
        </w:rPr>
        <w:t>racializing</w:t>
      </w:r>
      <w:proofErr w:type="spellEnd"/>
      <w:r w:rsidRPr="004240CE">
        <w:rPr>
          <w:b/>
          <w:highlight w:val="cyan"/>
          <w:u w:val="single"/>
        </w:rPr>
        <w:t xml:space="preserve"> assemblages in the world of Man</w:t>
      </w:r>
      <w:r w:rsidRPr="004240CE">
        <w:rPr>
          <w:u w:val="single"/>
        </w:rPr>
        <w:t>.</w:t>
      </w:r>
      <w:r w:rsidRPr="004240CE">
        <w:rPr>
          <w:sz w:val="16"/>
        </w:rPr>
        <w:t xml:space="preserve"> Instead of appealing to legal recognition, Julia </w:t>
      </w:r>
      <w:proofErr w:type="spellStart"/>
      <w:r w:rsidRPr="004240CE">
        <w:rPr>
          <w:sz w:val="16"/>
        </w:rPr>
        <w:t>Oparah</w:t>
      </w:r>
      <w:proofErr w:type="spellEnd"/>
      <w:r w:rsidRPr="004240CE">
        <w:rPr>
          <w:sz w:val="16"/>
        </w:rPr>
        <w:t xml:space="preserve"> suggests counteracting the “</w:t>
      </w:r>
      <w:proofErr w:type="spellStart"/>
      <w:r w:rsidRPr="004240CE">
        <w:rPr>
          <w:sz w:val="16"/>
        </w:rPr>
        <w:t>racialized</w:t>
      </w:r>
      <w:proofErr w:type="spellEnd"/>
      <w:r w:rsidRPr="004240CE">
        <w:rPr>
          <w:sz w:val="16"/>
        </w:rPr>
        <w:t xml:space="preserve"> (</w:t>
      </w:r>
      <w:proofErr w:type="gramStart"/>
      <w:r w:rsidRPr="004240CE">
        <w:rPr>
          <w:sz w:val="16"/>
        </w:rPr>
        <w:t>trans)gender</w:t>
      </w:r>
      <w:proofErr w:type="gramEnd"/>
      <w:r w:rsidRPr="004240CE">
        <w:rPr>
          <w:sz w:val="16"/>
        </w:rPr>
        <w:t xml:space="preserve"> entrapment” within the prison-industrial complex and beyond with practices of “maroon abolition” (in reference to the long history of escaped slave contraband settlements in the Americas) to  “foreground the ways in which often overlooked African </w:t>
      </w:r>
      <w:proofErr w:type="spellStart"/>
      <w:r w:rsidRPr="004240CE">
        <w:rPr>
          <w:sz w:val="16"/>
        </w:rPr>
        <w:t>diasporic</w:t>
      </w:r>
      <w:proofErr w:type="spellEnd"/>
      <w:r w:rsidRPr="004240CE">
        <w:rPr>
          <w:sz w:val="16"/>
        </w:rPr>
        <w:t xml:space="preserve"> cultural and political legacies inform and undergird anti-prison work,” while also providing strategies and life worlds not exclusively centered on reforming  the law.</w:t>
      </w:r>
      <w:r w:rsidRPr="004240CE">
        <w:rPr>
          <w:color w:val="0000E9"/>
          <w:position w:val="13"/>
          <w:sz w:val="16"/>
        </w:rPr>
        <w:t xml:space="preserve">24 </w:t>
      </w:r>
      <w:r w:rsidRPr="004240CE">
        <w:rPr>
          <w:sz w:val="16"/>
        </w:rPr>
        <w:t xml:space="preserve">Relatedly, Spade calls for a radical politics articulated from the “ ‘impossible’ worldview of trans political existence,” which redefines “the insistence of government agencies, social service providers, media, </w:t>
      </w:r>
      <w:proofErr w:type="gramStart"/>
      <w:r w:rsidRPr="004240CE">
        <w:rPr>
          <w:sz w:val="16"/>
        </w:rPr>
        <w:t>and  many</w:t>
      </w:r>
      <w:proofErr w:type="gramEnd"/>
      <w:r w:rsidRPr="004240CE">
        <w:rPr>
          <w:sz w:val="16"/>
        </w:rPr>
        <w:t xml:space="preserve"> </w:t>
      </w:r>
      <w:proofErr w:type="spellStart"/>
      <w:r w:rsidRPr="004240CE">
        <w:rPr>
          <w:sz w:val="16"/>
        </w:rPr>
        <w:t>nontrans</w:t>
      </w:r>
      <w:proofErr w:type="spellEnd"/>
      <w:r w:rsidRPr="004240CE">
        <w:rPr>
          <w:sz w:val="16"/>
        </w:rPr>
        <w:t xml:space="preserve"> activists and </w:t>
      </w:r>
      <w:proofErr w:type="spellStart"/>
      <w:r w:rsidRPr="004240CE">
        <w:rPr>
          <w:sz w:val="16"/>
        </w:rPr>
        <w:t>nonprofiteers</w:t>
      </w:r>
      <w:proofErr w:type="spellEnd"/>
      <w:r w:rsidRPr="004240CE">
        <w:rPr>
          <w:sz w:val="16"/>
        </w:rPr>
        <w:t xml:space="preserve"> that the existence of trans people is impossible.”</w:t>
      </w:r>
      <w:r w:rsidRPr="004240CE">
        <w:rPr>
          <w:color w:val="0000E9"/>
          <w:position w:val="13"/>
          <w:sz w:val="16"/>
        </w:rPr>
        <w:t xml:space="preserve">25 </w:t>
      </w:r>
      <w:r w:rsidRPr="004240CE">
        <w:rPr>
          <w:sz w:val="16"/>
        </w:rPr>
        <w:t>A relational maroon abolitionism beholden to the practices of black radicalism and that arises from the incompatibility of black trans existence with the world of Man serves as one example of how putatively abject modes of being need not be redeployed within hegemonic frameworks but can be operationalized as variable liminal territories or articulated assemblages in movements to abolish the grounds upon which all forms of subjugation are administered.</w:t>
      </w:r>
    </w:p>
    <w:p w14:paraId="643EC934" w14:textId="77777777" w:rsidR="00887F80" w:rsidRDefault="00887F80" w:rsidP="00887F80"/>
    <w:p w14:paraId="57B9BBC9" w14:textId="77777777" w:rsidR="00887F80" w:rsidRPr="000F39D7" w:rsidRDefault="00887F80" w:rsidP="00887F80">
      <w:pPr>
        <w:pStyle w:val="Heading4"/>
      </w:pPr>
      <w:r>
        <w:t xml:space="preserve">Legal recognition of rights and personhood exclude those outside legal definitions of humanity and erase those who become human. Just as limited and genocidal court recognition of indigenous sovereignty justified the Dred Scott decision, the 1AC recreates violence against vulnerable flesh and divides the oppressed into distinct groups. Legal personhood and </w:t>
      </w:r>
      <w:r w:rsidRPr="000F39D7">
        <w:rPr>
          <w:i/>
        </w:rPr>
        <w:t>Habeas Corpus</w:t>
      </w:r>
      <w:r>
        <w:rPr>
          <w:i/>
        </w:rPr>
        <w:t xml:space="preserve"> </w:t>
      </w:r>
      <w:r>
        <w:t>are constructed in relation to “Man,” a white, male, propertied, liberal subject who reinforces the color line.</w:t>
      </w:r>
    </w:p>
    <w:p w14:paraId="0B65FD71" w14:textId="77777777" w:rsidR="00887F80" w:rsidRDefault="00887F80" w:rsidP="00887F80">
      <w:pPr>
        <w:rPr>
          <w:rStyle w:val="Style13ptBold"/>
        </w:rPr>
      </w:pPr>
      <w:proofErr w:type="spellStart"/>
      <w:r>
        <w:rPr>
          <w:rStyle w:val="Style13ptBold"/>
        </w:rPr>
        <w:t>Weheliye</w:t>
      </w:r>
      <w:proofErr w:type="spellEnd"/>
      <w:r>
        <w:rPr>
          <w:rStyle w:val="Style13ptBold"/>
        </w:rPr>
        <w:t xml:space="preserve"> 14</w:t>
      </w:r>
    </w:p>
    <w:p w14:paraId="62B88F59" w14:textId="77777777" w:rsidR="00887F80" w:rsidRDefault="00887F80" w:rsidP="00887F80">
      <w:pPr>
        <w:rPr>
          <w:rStyle w:val="Style13ptBold"/>
          <w:b w:val="0"/>
          <w:sz w:val="20"/>
          <w:szCs w:val="20"/>
        </w:rPr>
      </w:pPr>
      <w:proofErr w:type="spellStart"/>
      <w:r>
        <w:rPr>
          <w:rStyle w:val="Style13ptBold"/>
          <w:b w:val="0"/>
          <w:sz w:val="20"/>
          <w:szCs w:val="20"/>
        </w:rPr>
        <w:t>Weheliye</w:t>
      </w:r>
      <w:proofErr w:type="spellEnd"/>
      <w:r>
        <w:rPr>
          <w:rStyle w:val="Style13ptBold"/>
          <w:b w:val="0"/>
          <w:sz w:val="20"/>
          <w:szCs w:val="20"/>
        </w:rPr>
        <w:t xml:space="preserve">, Alexander. “Habeas </w:t>
      </w:r>
      <w:proofErr w:type="spellStart"/>
      <w:r>
        <w:rPr>
          <w:rStyle w:val="Style13ptBold"/>
          <w:b w:val="0"/>
          <w:sz w:val="20"/>
          <w:szCs w:val="20"/>
        </w:rPr>
        <w:t>Viscus</w:t>
      </w:r>
      <w:proofErr w:type="spellEnd"/>
      <w:r>
        <w:rPr>
          <w:rStyle w:val="Style13ptBold"/>
          <w:b w:val="0"/>
          <w:sz w:val="20"/>
          <w:szCs w:val="20"/>
        </w:rPr>
        <w:t xml:space="preserve">.” Pg. 57-58. Duke University Press, 2014. I don’t have a link but I can send you the </w:t>
      </w:r>
      <w:proofErr w:type="spellStart"/>
      <w:r>
        <w:rPr>
          <w:rStyle w:val="Style13ptBold"/>
          <w:b w:val="0"/>
          <w:sz w:val="20"/>
          <w:szCs w:val="20"/>
        </w:rPr>
        <w:t>pdf</w:t>
      </w:r>
      <w:proofErr w:type="spellEnd"/>
      <w:r>
        <w:rPr>
          <w:rStyle w:val="Style13ptBold"/>
          <w:b w:val="0"/>
          <w:sz w:val="20"/>
          <w:szCs w:val="20"/>
        </w:rPr>
        <w:t>.</w:t>
      </w:r>
    </w:p>
    <w:p w14:paraId="5D60251E" w14:textId="77777777" w:rsidR="00887F80" w:rsidRPr="00BA56D1" w:rsidRDefault="00887F80" w:rsidP="00887F80">
      <w:pPr>
        <w:rPr>
          <w:rStyle w:val="Style13ptBold"/>
          <w:rFonts w:ascii="Times New Roman" w:hAnsi="Times New Roman" w:cs="Times New Roman"/>
          <w:b w:val="0"/>
          <w:sz w:val="20"/>
          <w:szCs w:val="20"/>
        </w:rPr>
      </w:pPr>
      <w:r w:rsidRPr="008E55C6">
        <w:rPr>
          <w:sz w:val="20"/>
          <w:szCs w:val="20"/>
          <w:shd w:val="clear" w:color="auto" w:fill="FFFFFF"/>
        </w:rPr>
        <w:t xml:space="preserve">Alexander </w:t>
      </w:r>
      <w:proofErr w:type="spellStart"/>
      <w:r w:rsidRPr="008E55C6">
        <w:rPr>
          <w:sz w:val="20"/>
          <w:szCs w:val="20"/>
          <w:shd w:val="clear" w:color="auto" w:fill="FFFFFF"/>
        </w:rPr>
        <w:t>Ghedi</w:t>
      </w:r>
      <w:proofErr w:type="spellEnd"/>
      <w:r w:rsidRPr="008E55C6">
        <w:rPr>
          <w:sz w:val="20"/>
          <w:szCs w:val="20"/>
          <w:shd w:val="clear" w:color="auto" w:fill="FFFFFF"/>
        </w:rPr>
        <w:t xml:space="preserve"> </w:t>
      </w:r>
      <w:proofErr w:type="spellStart"/>
      <w:r w:rsidRPr="008E55C6">
        <w:rPr>
          <w:sz w:val="20"/>
          <w:szCs w:val="20"/>
          <w:shd w:val="clear" w:color="auto" w:fill="FFFFFF"/>
        </w:rPr>
        <w:t>Weheliye</w:t>
      </w:r>
      <w:proofErr w:type="spellEnd"/>
      <w:r w:rsidRPr="008E55C6">
        <w:rPr>
          <w:sz w:val="20"/>
          <w:szCs w:val="20"/>
          <w:shd w:val="clear" w:color="auto" w:fill="FFFFFF"/>
        </w:rPr>
        <w:t xml:space="preserve"> is professor of African American Studies at Northwestern University where he teaches black literature and culture, critical theory, social technologies, and popular culture. He is the author of </w:t>
      </w:r>
      <w:proofErr w:type="spellStart"/>
      <w:r w:rsidRPr="008E55C6">
        <w:rPr>
          <w:sz w:val="20"/>
          <w:szCs w:val="20"/>
          <w:shd w:val="clear" w:color="auto" w:fill="FFFFFF"/>
        </w:rPr>
        <w:t>Phonographies</w:t>
      </w:r>
      <w:proofErr w:type="spellEnd"/>
      <w:r w:rsidRPr="008E55C6">
        <w:rPr>
          <w:sz w:val="20"/>
          <w:szCs w:val="20"/>
          <w:shd w:val="clear" w:color="auto" w:fill="FFFFFF"/>
        </w:rPr>
        <w:t xml:space="preserve">: Grooves in Sonic Afro-Modernity (Duke UP, 2005), which was awarded The Modern Language Association’s William Sanders Scarborough Prize for Outstanding Scholarly Study of Black American Literature or Culture and Habeas </w:t>
      </w:r>
      <w:proofErr w:type="spellStart"/>
      <w:r w:rsidRPr="008E55C6">
        <w:rPr>
          <w:sz w:val="20"/>
          <w:szCs w:val="20"/>
          <w:shd w:val="clear" w:color="auto" w:fill="FFFFFF"/>
        </w:rPr>
        <w:t>Viscus</w:t>
      </w:r>
      <w:proofErr w:type="spellEnd"/>
      <w:r w:rsidRPr="008E55C6">
        <w:rPr>
          <w:sz w:val="20"/>
          <w:szCs w:val="20"/>
          <w:shd w:val="clear" w:color="auto" w:fill="FFFFFF"/>
        </w:rPr>
        <w:t xml:space="preserve">: </w:t>
      </w:r>
      <w:proofErr w:type="spellStart"/>
      <w:r w:rsidRPr="008E55C6">
        <w:rPr>
          <w:sz w:val="20"/>
          <w:szCs w:val="20"/>
          <w:shd w:val="clear" w:color="auto" w:fill="FFFFFF"/>
        </w:rPr>
        <w:t>Racializing</w:t>
      </w:r>
      <w:proofErr w:type="spellEnd"/>
      <w:r w:rsidRPr="008E55C6">
        <w:rPr>
          <w:sz w:val="20"/>
          <w:szCs w:val="20"/>
          <w:shd w:val="clear" w:color="auto" w:fill="FFFFFF"/>
        </w:rPr>
        <w:t xml:space="preserve"> Assemblages, </w:t>
      </w:r>
      <w:proofErr w:type="spellStart"/>
      <w:r w:rsidRPr="008E55C6">
        <w:rPr>
          <w:sz w:val="20"/>
          <w:szCs w:val="20"/>
          <w:shd w:val="clear" w:color="auto" w:fill="FFFFFF"/>
        </w:rPr>
        <w:t>Biopolitics</w:t>
      </w:r>
      <w:proofErr w:type="spellEnd"/>
      <w:r w:rsidRPr="008E55C6">
        <w:rPr>
          <w:sz w:val="20"/>
          <w:szCs w:val="20"/>
          <w:shd w:val="clear" w:color="auto" w:fill="FFFFFF"/>
        </w:rPr>
        <w:t>, and Black Feminist Theories of the Human (Duke UP, 2014). </w:t>
      </w:r>
      <w:r>
        <w:rPr>
          <w:sz w:val="20"/>
          <w:szCs w:val="20"/>
          <w:shd w:val="clear" w:color="auto" w:fill="FFFFFF"/>
        </w:rPr>
        <w:t>// Park City NL</w:t>
      </w:r>
    </w:p>
    <w:p w14:paraId="4C7CDD4B" w14:textId="77777777" w:rsidR="00887F80" w:rsidRPr="003C2262" w:rsidRDefault="00887F80" w:rsidP="00887F80">
      <w:pPr>
        <w:rPr>
          <w:sz w:val="16"/>
        </w:rPr>
      </w:pPr>
      <w:r w:rsidRPr="003C2262">
        <w:rPr>
          <w:sz w:val="16"/>
        </w:rPr>
        <w:t>Suffering, especially when caused by political violence, has long functioned as the hallmark of both humane sentience and of inhuman brutality. Frequently, suffering becomes the defining feature of those subjects excluded from the law, the national community, humanity, and so on due to the political violence inflicted upon them even as it, paradoxically, grants them access to inclusion and equality. In western human rights discourse, for instance, the physical and psychic residues of political violence enable victims to be recognized as belonging to the “brotherhood of Man.” Too often, this tendency not only leaves intact hegemonic ideas of humanity as indistinguishable from western Man but demands comparing different forms of subjugation in order to adjudicate who warrants recognition and belonging. As W. E. B. Du Bois asked in 1944, if the Universal Declaration of Human Rights did not offer provisions for ending world colonialism or legal segregation in the United States,  “Why then call it the Declaration of Human Rights?”</w:t>
      </w:r>
      <w:r w:rsidRPr="003C2262">
        <w:rPr>
          <w:color w:val="0000E9"/>
          <w:position w:val="13"/>
          <w:sz w:val="16"/>
        </w:rPr>
        <w:t>2</w:t>
      </w:r>
      <w:r w:rsidRPr="003C2262">
        <w:rPr>
          <w:color w:val="0000E9"/>
          <w:sz w:val="16"/>
        </w:rPr>
        <w:t> </w:t>
      </w:r>
      <w:r w:rsidRPr="003C2262">
        <w:rPr>
          <w:sz w:val="16"/>
        </w:rPr>
        <w:t>Wendy Brown maintains, “politicized identity” operates “only by entrenching, restating, dramatizing, and inscribing its pain in politics; it can hold out no future...that triumphs over this pain.”</w:t>
      </w:r>
      <w:r w:rsidRPr="003C2262">
        <w:rPr>
          <w:color w:val="0000E9"/>
          <w:position w:val="13"/>
          <w:sz w:val="16"/>
        </w:rPr>
        <w:t xml:space="preserve">3 </w:t>
      </w:r>
      <w:r w:rsidRPr="003C2262">
        <w:rPr>
          <w:sz w:val="16"/>
        </w:rPr>
        <w:t xml:space="preserve">Brown suggests replacing the </w:t>
      </w:r>
      <w:proofErr w:type="spellStart"/>
      <w:r w:rsidRPr="003C2262">
        <w:rPr>
          <w:sz w:val="16"/>
        </w:rPr>
        <w:t>identitarian</w:t>
      </w:r>
      <w:proofErr w:type="spellEnd"/>
      <w:r w:rsidRPr="003C2262">
        <w:rPr>
          <w:sz w:val="16"/>
        </w:rPr>
        <w:t xml:space="preserve"> declaration “I am,” which merely confirms and solidifies what already exists, with the desiring proclamation “I want,” which offers a </w:t>
      </w:r>
      <w:proofErr w:type="spellStart"/>
      <w:r w:rsidRPr="003C2262">
        <w:rPr>
          <w:sz w:val="16"/>
        </w:rPr>
        <w:t>Nietzschean</w:t>
      </w:r>
      <w:proofErr w:type="spellEnd"/>
      <w:r w:rsidRPr="003C2262">
        <w:rPr>
          <w:sz w:val="16"/>
        </w:rPr>
        <w:t xml:space="preserve"> politics of overcoming pain instead of clinging to suffering as an immutable feature of identity politics. While I recognize Brown's effort to formulate a form of minority politics not beholden to the aura of wounded attachments and fixated almost </w:t>
      </w:r>
      <w:proofErr w:type="spellStart"/>
      <w:r w:rsidRPr="003C2262">
        <w:rPr>
          <w:sz w:val="16"/>
        </w:rPr>
        <w:t>fetishistically</w:t>
      </w:r>
      <w:proofErr w:type="spellEnd"/>
      <w:r w:rsidRPr="003C2262">
        <w:rPr>
          <w:sz w:val="16"/>
        </w:rPr>
        <w:t xml:space="preserve"> on the state as the site of change, we do well to recall that many of the political agendas based on identity (the suffragette movement, the movement for the equality of same-sex marriages, or the various movements for the full civil rights of </w:t>
      </w:r>
      <w:proofErr w:type="spellStart"/>
      <w:r w:rsidRPr="003C2262">
        <w:rPr>
          <w:sz w:val="16"/>
        </w:rPr>
        <w:t>racialized</w:t>
      </w:r>
      <w:proofErr w:type="spellEnd"/>
      <w:r w:rsidRPr="003C2262">
        <w:rPr>
          <w:sz w:val="16"/>
        </w:rPr>
        <w:t xml:space="preserve"> minority subjects, for instance) are less concerned with claiming their suffering per se (I am) than they are with using wounding as a stepping stone in the quest (I want) for rights equal to those of full citizens. Liberal governing bodies, whether in the form of nation-states or supranational entities such as the United Nations or the International Criminal Court make particular forms of wounding the precondition for entry into the hallowed halls of full personhood, only acknowledging certain types of physical violence. For instance, while the United Nations High Commissioner for Refugees passed a resolution in 2008 that includes rape and other forms of sexual violence in the category of war crimes, there are many forms of sexual violence that do not fall into this purview, and thus bar victims from claiming legal injury and/or personhood.</w:t>
      </w:r>
      <w:r w:rsidRPr="003C2262">
        <w:rPr>
          <w:color w:val="0000E9"/>
          <w:position w:val="13"/>
          <w:sz w:val="16"/>
        </w:rPr>
        <w:t>4</w:t>
      </w:r>
      <w:r w:rsidRPr="003C2262">
        <w:rPr>
          <w:sz w:val="16"/>
        </w:rPr>
        <w:t xml:space="preserve">Even more generally, </w:t>
      </w:r>
      <w:r w:rsidRPr="00A00ABE">
        <w:rPr>
          <w:u w:val="single"/>
        </w:rPr>
        <w:t>the acknowledgment and granting of full personhood of those excluded from its precincts requires the overcoming of physical violence, while epistemic and economic brutalities remain outside the scope of the law</w:t>
      </w:r>
      <w:r w:rsidRPr="003C2262">
        <w:rPr>
          <w:sz w:val="16"/>
        </w:rPr>
        <w:t xml:space="preserve">. Congruently, much of the politics constructed around the effects of political violence, especially within the context of international human rights but also with regard to minority politics in the United States, is constructed from the shaky foundation of surmounting or desiring to leave behind physical suffering so as to take on the ghostly semblance of possessing one's personhood. Then and only then will previously </w:t>
      </w:r>
      <w:proofErr w:type="spellStart"/>
      <w:r w:rsidRPr="003C2262">
        <w:rPr>
          <w:sz w:val="16"/>
        </w:rPr>
        <w:t>minoritized</w:t>
      </w:r>
      <w:proofErr w:type="spellEnd"/>
      <w:r w:rsidRPr="003C2262">
        <w:rPr>
          <w:sz w:val="16"/>
        </w:rPr>
        <w:t xml:space="preserve"> subjects be granted their humanity as a legal </w:t>
      </w:r>
      <w:proofErr w:type="gramStart"/>
      <w:r w:rsidRPr="003C2262">
        <w:rPr>
          <w:sz w:val="16"/>
        </w:rPr>
        <w:t>status.</w:t>
      </w:r>
      <w:proofErr w:type="gramEnd"/>
      <w:r w:rsidRPr="003C2262">
        <w:rPr>
          <w:sz w:val="16"/>
        </w:rPr>
        <w:t xml:space="preserve"> Hence, the glitch Brown diagnoses in identity politics is less a product of the minority subject's desire to desperately cling to his or her pain but a consequence of the state's dogged insistence on suffering as the only price of entry to proper personhood, what </w:t>
      </w:r>
      <w:proofErr w:type="spellStart"/>
      <w:r w:rsidRPr="003C2262">
        <w:rPr>
          <w:sz w:val="16"/>
        </w:rPr>
        <w:t>Samera</w:t>
      </w:r>
      <w:proofErr w:type="spellEnd"/>
      <w:r w:rsidRPr="003C2262">
        <w:rPr>
          <w:sz w:val="16"/>
        </w:rPr>
        <w:t xml:space="preserve"> </w:t>
      </w:r>
      <w:proofErr w:type="spellStart"/>
      <w:r w:rsidRPr="003C2262">
        <w:rPr>
          <w:sz w:val="16"/>
        </w:rPr>
        <w:t>Esmeir</w:t>
      </w:r>
      <w:proofErr w:type="spellEnd"/>
      <w:r w:rsidRPr="003C2262">
        <w:rPr>
          <w:sz w:val="16"/>
        </w:rPr>
        <w:t xml:space="preserve"> has referred to as a “juridical humanity” that bestows and rescinds humanity as an individualized legal status in the vein of property.</w:t>
      </w:r>
      <w:r w:rsidRPr="003C2262">
        <w:rPr>
          <w:color w:val="0000E9"/>
          <w:position w:val="13"/>
          <w:sz w:val="16"/>
        </w:rPr>
        <w:t xml:space="preserve">5 </w:t>
      </w:r>
      <w:r w:rsidRPr="003C2262">
        <w:rPr>
          <w:b/>
          <w:highlight w:val="cyan"/>
          <w:u w:val="single"/>
        </w:rPr>
        <w:t>Apportioning personhood</w:t>
      </w:r>
      <w:r w:rsidRPr="00A00ABE">
        <w:rPr>
          <w:u w:val="single"/>
        </w:rPr>
        <w:t xml:space="preserve"> in this way </w:t>
      </w:r>
      <w:r w:rsidRPr="003C2262">
        <w:rPr>
          <w:b/>
          <w:highlight w:val="cyan"/>
          <w:u w:val="single"/>
        </w:rPr>
        <w:t>maintains the world of Man and its</w:t>
      </w:r>
      <w:r w:rsidRPr="00A00ABE">
        <w:rPr>
          <w:u w:val="single"/>
        </w:rPr>
        <w:t xml:space="preserve"> attendant </w:t>
      </w:r>
      <w:proofErr w:type="spellStart"/>
      <w:r w:rsidRPr="003C2262">
        <w:rPr>
          <w:b/>
          <w:highlight w:val="cyan"/>
          <w:u w:val="single"/>
        </w:rPr>
        <w:t>racializing</w:t>
      </w:r>
      <w:proofErr w:type="spellEnd"/>
      <w:r w:rsidRPr="003C2262">
        <w:rPr>
          <w:b/>
          <w:highlight w:val="cyan"/>
          <w:u w:val="single"/>
        </w:rPr>
        <w:t xml:space="preserve"> assemblages</w:t>
      </w:r>
      <w:r w:rsidRPr="003C2262">
        <w:rPr>
          <w:u w:val="single"/>
        </w:rPr>
        <w:t>, which means</w:t>
      </w:r>
      <w:r w:rsidRPr="00A00ABE">
        <w:rPr>
          <w:u w:val="single"/>
        </w:rPr>
        <w:t xml:space="preserve"> in essence that </w:t>
      </w:r>
      <w:r w:rsidRPr="00520599">
        <w:rPr>
          <w:b/>
          <w:highlight w:val="cyan"/>
          <w:u w:val="single"/>
        </w:rPr>
        <w:t>the entry fee for legal recognition is the acceptance of categories based on white supremacy and colonialism, as well as normative genders and sexualities.</w:t>
      </w:r>
      <w:r w:rsidRPr="003C2262">
        <w:rPr>
          <w:sz w:val="16"/>
        </w:rPr>
        <w:t xml:space="preserve">  </w:t>
      </w:r>
      <w:r w:rsidRPr="00A00ABE">
        <w:rPr>
          <w:u w:val="single"/>
        </w:rPr>
        <w:t xml:space="preserve">We need only to consult the history of habeas corpus, the “great” writ of liberty, which is anchored in the U.S. Constitution (Article 1, Section 9), to see that this type of reasoning leads to reducing inclusion </w:t>
      </w:r>
      <w:proofErr w:type="gramStart"/>
      <w:r w:rsidRPr="00A00ABE">
        <w:rPr>
          <w:u w:val="single"/>
        </w:rPr>
        <w:t xml:space="preserve">and </w:t>
      </w:r>
      <w:r w:rsidRPr="003C2262">
        <w:rPr>
          <w:sz w:val="16"/>
        </w:rPr>
        <w:t xml:space="preserve"> </w:t>
      </w:r>
      <w:r w:rsidRPr="00A00ABE">
        <w:rPr>
          <w:u w:val="single"/>
        </w:rPr>
        <w:t>personhood</w:t>
      </w:r>
      <w:proofErr w:type="gramEnd"/>
      <w:r w:rsidRPr="00A00ABE">
        <w:rPr>
          <w:u w:val="single"/>
        </w:rPr>
        <w:t xml:space="preserve"> to ownership.</w:t>
      </w:r>
      <w:r w:rsidRPr="003C2262">
        <w:rPr>
          <w:color w:val="0000E9"/>
          <w:position w:val="13"/>
          <w:sz w:val="16"/>
        </w:rPr>
        <w:t xml:space="preserve">6 </w:t>
      </w:r>
      <w:r w:rsidRPr="003C2262">
        <w:rPr>
          <w:sz w:val="16"/>
        </w:rPr>
        <w:t xml:space="preserve">The Latin phrase habeas corpus means “You shall have the body,” and a writ thereof requires the government to present prisoners before a judge so as to provide a lawful justification for their continued imprisonment. This writ has been considered a pivotal safeguard against the misuse of political power in the modern west. Even though the Military Commissions Act of 2006, which denied habeas corpus to “unlawful enemy combatants” imprisoned in Guantanamo Bay, remains noteworthy and alarming, habeas corpus has been used both by and frequently against </w:t>
      </w:r>
      <w:proofErr w:type="spellStart"/>
      <w:r w:rsidRPr="003C2262">
        <w:rPr>
          <w:sz w:val="16"/>
        </w:rPr>
        <w:t>racialized</w:t>
      </w:r>
      <w:proofErr w:type="spellEnd"/>
      <w:r w:rsidRPr="003C2262">
        <w:rPr>
          <w:sz w:val="16"/>
        </w:rPr>
        <w:t xml:space="preserve"> groups throughout U.S. history, as was the case when habeas corpus was suspended during World War II, allowing for the internment of Japanese Americans. The writ has also led to gains for </w:t>
      </w:r>
      <w:proofErr w:type="spellStart"/>
      <w:r w:rsidRPr="003C2262">
        <w:rPr>
          <w:sz w:val="16"/>
        </w:rPr>
        <w:t>minoritized</w:t>
      </w:r>
      <w:proofErr w:type="spellEnd"/>
      <w:r w:rsidRPr="003C2262">
        <w:rPr>
          <w:sz w:val="16"/>
        </w:rPr>
        <w:t xml:space="preserve"> subjects as, for instance, in the well-known Amistad case (1839), in which abolitionists used a habeas corpus petition to free the “illegally” captured Africans who had staged a mutiny against their abductors. Likewise, when Ponca tribal leader Standing Bear was jailed as a result of protesting the forcible removal of his people to Indian Territory in 1879, the writ of habeas corpus affected his release from incarceration as well as the judge's recognition that, as a general rule, Indians were persons before U.S. law, even though Native Americans were not considered full U.S. citizens until 1924.</w:t>
      </w:r>
      <w:r w:rsidRPr="003C2262">
        <w:rPr>
          <w:color w:val="0000E9"/>
          <w:position w:val="13"/>
          <w:sz w:val="16"/>
        </w:rPr>
        <w:t>7</w:t>
      </w:r>
      <w:r w:rsidRPr="00A00ABE">
        <w:rPr>
          <w:u w:val="single"/>
        </w:rPr>
        <w:t xml:space="preserve">Nevertheless, the benefits accrued through the </w:t>
      </w:r>
      <w:r w:rsidRPr="00520599">
        <w:rPr>
          <w:b/>
          <w:highlight w:val="cyan"/>
          <w:u w:val="single"/>
        </w:rPr>
        <w:t>juridical acknowledgment</w:t>
      </w:r>
      <w:r w:rsidRPr="00A00ABE">
        <w:rPr>
          <w:u w:val="single"/>
        </w:rPr>
        <w:t xml:space="preserve"> of </w:t>
      </w:r>
      <w:proofErr w:type="spellStart"/>
      <w:r w:rsidRPr="00A00ABE">
        <w:rPr>
          <w:u w:val="single"/>
        </w:rPr>
        <w:t>racialized</w:t>
      </w:r>
      <w:proofErr w:type="spellEnd"/>
      <w:r w:rsidRPr="00A00ABE">
        <w:rPr>
          <w:u w:val="single"/>
        </w:rPr>
        <w:t xml:space="preserve"> subjects </w:t>
      </w:r>
      <w:r w:rsidRPr="00520599">
        <w:rPr>
          <w:b/>
          <w:highlight w:val="cyan"/>
          <w:u w:val="single"/>
        </w:rPr>
        <w:t>as</w:t>
      </w:r>
      <w:r w:rsidRPr="00A00ABE">
        <w:rPr>
          <w:u w:val="single"/>
        </w:rPr>
        <w:t xml:space="preserve"> fully </w:t>
      </w:r>
      <w:r w:rsidRPr="00520599">
        <w:rPr>
          <w:b/>
          <w:highlight w:val="cyan"/>
          <w:u w:val="single"/>
        </w:rPr>
        <w:t>human</w:t>
      </w:r>
      <w:r w:rsidRPr="00A00ABE">
        <w:rPr>
          <w:u w:val="single"/>
        </w:rPr>
        <w:t xml:space="preserve"> often exacts a steep entry price, because inclusion </w:t>
      </w:r>
      <w:r w:rsidRPr="00520599">
        <w:rPr>
          <w:b/>
          <w:highlight w:val="cyan"/>
          <w:u w:val="single"/>
        </w:rPr>
        <w:t>hinges on accepting the codification of personhood as property</w:t>
      </w:r>
      <w:r w:rsidRPr="00A00ABE">
        <w:rPr>
          <w:u w:val="single"/>
        </w:rPr>
        <w:t xml:space="preserve">, which is, in turn, </w:t>
      </w:r>
      <w:r w:rsidRPr="00520599">
        <w:rPr>
          <w:b/>
          <w:highlight w:val="cyan"/>
          <w:u w:val="single"/>
        </w:rPr>
        <w:t>based on</w:t>
      </w:r>
      <w:r w:rsidRPr="00A00ABE">
        <w:rPr>
          <w:u w:val="single"/>
        </w:rPr>
        <w:t xml:space="preserve"> the comparative </w:t>
      </w:r>
      <w:r w:rsidRPr="00520599">
        <w:rPr>
          <w:b/>
          <w:highlight w:val="cyan"/>
          <w:u w:val="single"/>
        </w:rPr>
        <w:t>distinction between groups</w:t>
      </w:r>
      <w:r w:rsidRPr="00A00ABE">
        <w:rPr>
          <w:u w:val="single"/>
        </w:rPr>
        <w:t>, as in one of the best-known court cases in U.S. history: the Dred Scott case.</w:t>
      </w:r>
      <w:r w:rsidRPr="003C2262">
        <w:rPr>
          <w:sz w:val="16"/>
        </w:rPr>
        <w:t xml:space="preserve"> In 1857, the Supreme Court invalidated Dred Scott's habeas corpus, since, as an escaped slave, Scott could not be a legal person. </w:t>
      </w:r>
      <w:r w:rsidRPr="00A00ABE">
        <w:rPr>
          <w:u w:val="single"/>
        </w:rPr>
        <w:t>According to Chief Justice Taney: “</w:t>
      </w:r>
      <w:r w:rsidRPr="00520599">
        <w:rPr>
          <w:u w:val="single"/>
        </w:rPr>
        <w:t xml:space="preserve">Dred Scott is not a citizen of the State of Missouri, as alleged in his declaration, because he is a </w:t>
      </w:r>
      <w:r w:rsidRPr="00520599">
        <w:rPr>
          <w:strike/>
          <w:u w:val="single"/>
        </w:rPr>
        <w:t>negro</w:t>
      </w:r>
      <w:r w:rsidRPr="00520599">
        <w:rPr>
          <w:u w:val="single"/>
        </w:rPr>
        <w:t xml:space="preserve"> </w:t>
      </w:r>
      <w:r>
        <w:rPr>
          <w:u w:val="single"/>
        </w:rPr>
        <w:t xml:space="preserve">[black] </w:t>
      </w:r>
      <w:r w:rsidRPr="00520599">
        <w:rPr>
          <w:u w:val="single"/>
        </w:rPr>
        <w:t>of African</w:t>
      </w:r>
      <w:r w:rsidRPr="00A00ABE">
        <w:rPr>
          <w:u w:val="single"/>
        </w:rPr>
        <w:t xml:space="preserve"> descent</w:t>
      </w:r>
      <w:r w:rsidRPr="003C2262">
        <w:rPr>
          <w:sz w:val="16"/>
        </w:rPr>
        <w:t>; his ancestors were of pure African blood, and were brought into this country and sold as negro slaves.”</w:t>
      </w:r>
      <w:r w:rsidRPr="003C2262">
        <w:rPr>
          <w:color w:val="0000E9"/>
          <w:position w:val="13"/>
          <w:sz w:val="16"/>
        </w:rPr>
        <w:t xml:space="preserve">8 </w:t>
      </w:r>
      <w:r w:rsidRPr="00A00ABE">
        <w:rPr>
          <w:u w:val="single"/>
        </w:rPr>
        <w:t xml:space="preserve">In order to justify withdrawing Dred Scott's legal right to ownership of self, Chief Justice Taney's opinion in the decision contrasts the status of black subjects with the legal position of Native Americans vis-à-vis the possibility of U.S. citizenship and personhood: “The situation of [the </w:t>
      </w:r>
      <w:r w:rsidRPr="00520599">
        <w:rPr>
          <w:strike/>
          <w:u w:val="single"/>
        </w:rPr>
        <w:t>negro</w:t>
      </w:r>
      <w:r>
        <w:rPr>
          <w:u w:val="single"/>
        </w:rPr>
        <w:t xml:space="preserve"> {black</w:t>
      </w:r>
      <w:proofErr w:type="gramStart"/>
      <w:r>
        <w:rPr>
          <w:u w:val="single"/>
        </w:rPr>
        <w:t xml:space="preserve">} </w:t>
      </w:r>
      <w:r w:rsidRPr="00A00ABE">
        <w:rPr>
          <w:u w:val="single"/>
        </w:rPr>
        <w:t>]</w:t>
      </w:r>
      <w:proofErr w:type="gramEnd"/>
      <w:r w:rsidRPr="00A00ABE">
        <w:rPr>
          <w:u w:val="single"/>
        </w:rPr>
        <w:t xml:space="preserve"> population was altogether unlike that of the Indian race. These Indian Governments were regarded and treated as foreign Governments.... [Indians] may, without doubt, like the subjects of any other foreign Government, be naturalized...and become citizens of a State, and of the United States; and if an individual should leave his nation or tribe, and take up his abode among the white population, he would be entitled to all the rights and privileges which would belong to an emigrant from any other foreign people.”</w:t>
      </w:r>
      <w:r w:rsidRPr="00A00ABE">
        <w:rPr>
          <w:color w:val="0000E9"/>
          <w:position w:val="13"/>
          <w:u w:val="single"/>
        </w:rPr>
        <w:t xml:space="preserve">9 </w:t>
      </w:r>
      <w:r w:rsidRPr="00A00ABE">
        <w:rPr>
          <w:u w:val="single"/>
        </w:rPr>
        <w:t xml:space="preserve">While slaves were not accorded the status of being humans that belonged to a different nation, Indians could theoretically overcome their lawful foreignness, but only if they renounced previous forms of personhood and citizenship. Hence, </w:t>
      </w:r>
      <w:r w:rsidRPr="00520599">
        <w:rPr>
          <w:u w:val="single"/>
        </w:rPr>
        <w:t>the tabula rasa of</w:t>
      </w:r>
      <w:r w:rsidRPr="00520599">
        <w:rPr>
          <w:b/>
          <w:u w:val="single"/>
        </w:rPr>
        <w:t xml:space="preserve"> </w:t>
      </w:r>
      <w:r w:rsidRPr="00520599">
        <w:rPr>
          <w:b/>
          <w:highlight w:val="cyan"/>
          <w:u w:val="single"/>
        </w:rPr>
        <w:t>whiteness</w:t>
      </w:r>
      <w:r w:rsidRPr="00A00ABE">
        <w:rPr>
          <w:u w:val="single"/>
        </w:rPr>
        <w:t>—which all groups but blacks can access—</w:t>
      </w:r>
      <w:r w:rsidRPr="00520599">
        <w:rPr>
          <w:b/>
          <w:highlight w:val="cyan"/>
          <w:u w:val="single"/>
        </w:rPr>
        <w:t>serves as the prerequisite for the law's</w:t>
      </w:r>
      <w:r w:rsidRPr="00A00ABE">
        <w:rPr>
          <w:u w:val="single"/>
        </w:rPr>
        <w:t xml:space="preserve"> magical </w:t>
      </w:r>
      <w:r w:rsidRPr="00520599">
        <w:rPr>
          <w:b/>
          <w:highlight w:val="cyan"/>
          <w:u w:val="single"/>
        </w:rPr>
        <w:t>transubstantiation</w:t>
      </w:r>
      <w:r w:rsidRPr="00A00ABE">
        <w:rPr>
          <w:u w:val="single"/>
        </w:rPr>
        <w:t xml:space="preserve"> </w:t>
      </w:r>
      <w:r w:rsidRPr="00520599">
        <w:rPr>
          <w:b/>
          <w:highlight w:val="cyan"/>
          <w:u w:val="single"/>
        </w:rPr>
        <w:t>of a thing</w:t>
      </w:r>
      <w:r w:rsidRPr="00A00ABE">
        <w:rPr>
          <w:u w:val="single"/>
        </w:rPr>
        <w:t xml:space="preserve"> to be possessed </w:t>
      </w:r>
      <w:r w:rsidRPr="00520599">
        <w:rPr>
          <w:b/>
          <w:highlight w:val="cyan"/>
          <w:u w:val="single"/>
        </w:rPr>
        <w:t>into a</w:t>
      </w:r>
      <w:r w:rsidRPr="00A00ABE">
        <w:rPr>
          <w:u w:val="single"/>
        </w:rPr>
        <w:t xml:space="preserve"> property-owning </w:t>
      </w:r>
      <w:r w:rsidRPr="00520599">
        <w:rPr>
          <w:b/>
          <w:highlight w:val="cyan"/>
          <w:u w:val="single"/>
        </w:rPr>
        <w:t>subject</w:t>
      </w:r>
      <w:r w:rsidRPr="00A00ABE">
        <w:rPr>
          <w:u w:val="single"/>
        </w:rPr>
        <w:t>.</w:t>
      </w:r>
      <w:r w:rsidRPr="003C2262">
        <w:rPr>
          <w:color w:val="0000E9"/>
          <w:position w:val="13"/>
          <w:sz w:val="16"/>
        </w:rPr>
        <w:t>10</w:t>
      </w:r>
      <w:r w:rsidRPr="00A00ABE">
        <w:rPr>
          <w:u w:val="single"/>
        </w:rPr>
        <w:t xml:space="preserve">The judge's comparison underscores the dangers of ceding definitions of personhood to the law and of comparing different forms of political subjugation, since </w:t>
      </w:r>
      <w:r w:rsidRPr="00520599">
        <w:rPr>
          <w:b/>
          <w:highlight w:val="cyan"/>
          <w:u w:val="single"/>
        </w:rPr>
        <w:t xml:space="preserve">hypothetical </w:t>
      </w:r>
      <w:r w:rsidRPr="00520599">
        <w:rPr>
          <w:strike/>
          <w:u w:val="single"/>
        </w:rPr>
        <w:t>Indian</w:t>
      </w:r>
      <w:r>
        <w:rPr>
          <w:strike/>
          <w:u w:val="single"/>
        </w:rPr>
        <w:t xml:space="preserve"> </w:t>
      </w:r>
      <w:r w:rsidRPr="00520599">
        <w:rPr>
          <w:b/>
          <w:highlight w:val="cyan"/>
          <w:u w:val="single"/>
        </w:rPr>
        <w:t>[indigenous] personhood in the law rests on attaining whiteness and the violent denial of said status to black subjects.</w:t>
      </w:r>
      <w:r w:rsidRPr="00A00ABE">
        <w:rPr>
          <w:u w:val="single"/>
        </w:rPr>
        <w:t xml:space="preserve"> </w:t>
      </w:r>
      <w:r w:rsidRPr="003C2262">
        <w:rPr>
          <w:sz w:val="16"/>
        </w:rPr>
        <w:t>Additionally, while the court conceded limited capabilities of personhood to indigenous subjects if they chose to convert to whiteness, it did not prevent the U.S. government from instituting various genocidal measures to ensure that American Indians would become white and therefore no longer exist as Indians.</w:t>
      </w:r>
      <w:r w:rsidRPr="00A00ABE">
        <w:rPr>
          <w:u w:val="single"/>
        </w:rPr>
        <w:t xml:space="preserve"> In other words, the legal conception of personhood comes with a steep price, as in this instance where being seemingly granted rights laid the groundwork for the U.S. government's genocidal policies against Native Americans, since </w:t>
      </w:r>
      <w:r w:rsidRPr="00BA56D1">
        <w:rPr>
          <w:u w:val="single"/>
        </w:rPr>
        <w:t>the “racialization of indigenous peoples, especially through the use of blood quantum classification, in particular follows...‘genocidal logic,’</w:t>
      </w:r>
      <w:r w:rsidRPr="00A00ABE">
        <w:rPr>
          <w:u w:val="single"/>
        </w:rPr>
        <w:t xml:space="preserve"> rather than simply a logic of subordination or discrimination,” and as a result “</w:t>
      </w:r>
      <w:r w:rsidRPr="00520599">
        <w:rPr>
          <w:b/>
          <w:highlight w:val="cyan"/>
          <w:u w:val="single"/>
        </w:rPr>
        <w:t>whiteness constitutes a project of disappearance for Native peoples</w:t>
      </w:r>
      <w:r w:rsidRPr="00A00ABE">
        <w:rPr>
          <w:u w:val="single"/>
        </w:rPr>
        <w:t xml:space="preserve"> rather than signifying privilege.”</w:t>
      </w:r>
      <w:r w:rsidRPr="003C2262">
        <w:rPr>
          <w:color w:val="0000E9"/>
          <w:position w:val="13"/>
          <w:sz w:val="16"/>
        </w:rPr>
        <w:t xml:space="preserve">11 </w:t>
      </w:r>
      <w:r w:rsidRPr="003C2262">
        <w:rPr>
          <w:sz w:val="16"/>
        </w:rPr>
        <w:t>Beginning in the nineteenth century the U.S. government instituted a program in which Native American children were forcibly removed from their families and placed in Christian day and boarding schools, and which sought to civilize children by “killing the Indian to save the man,” representing one of the most significant examples of the violent and legal enforced assimilation of Native Americans into U.S. whiteness.</w:t>
      </w:r>
      <w:r w:rsidRPr="003C2262">
        <w:rPr>
          <w:color w:val="0000E9"/>
          <w:position w:val="13"/>
          <w:sz w:val="16"/>
        </w:rPr>
        <w:t xml:space="preserve">12 </w:t>
      </w:r>
      <w:r w:rsidRPr="00A00ABE">
        <w:rPr>
          <w:u w:val="single"/>
        </w:rPr>
        <w:t xml:space="preserve">Though there is no clear causal relationship between Taney's arguments in the Scott decision and the boarding school initiative, both establish that </w:t>
      </w:r>
      <w:r w:rsidRPr="00BA56D1">
        <w:rPr>
          <w:b/>
          <w:highlight w:val="cyan"/>
          <w:u w:val="single"/>
        </w:rPr>
        <w:t>legal personhood is available to indigenous subjects only if the Indian can be killed</w:t>
      </w:r>
      <w:r w:rsidRPr="00A00ABE">
        <w:rPr>
          <w:u w:val="single"/>
        </w:rPr>
        <w:t>—either literally or figuratively—</w:t>
      </w:r>
      <w:r w:rsidRPr="00BA56D1">
        <w:rPr>
          <w:b/>
          <w:highlight w:val="cyan"/>
          <w:u w:val="single"/>
        </w:rPr>
        <w:t>in order to save the world of Man</w:t>
      </w:r>
      <w:r w:rsidRPr="00A00ABE">
        <w:rPr>
          <w:u w:val="single"/>
        </w:rPr>
        <w:t xml:space="preserve"> (in this case settler colonialism and white supremacy). Furthermore, the denial of personhood qua whiteness to African American subjects does not stand in opposition to the genocidal wages of whiteness bequeathed to indigenous subjects but rather represents different properties of the same </w:t>
      </w:r>
      <w:proofErr w:type="spellStart"/>
      <w:r w:rsidRPr="00A00ABE">
        <w:rPr>
          <w:u w:val="single"/>
        </w:rPr>
        <w:t>racializing</w:t>
      </w:r>
      <w:proofErr w:type="spellEnd"/>
      <w:r w:rsidRPr="00A00ABE">
        <w:rPr>
          <w:u w:val="single"/>
        </w:rPr>
        <w:t xml:space="preserve"> juridical assemblage that differentially produces both black and native subjects as aberrations from Man and thus not-quite-human. The writ of </w:t>
      </w:r>
      <w:r w:rsidRPr="00BA56D1">
        <w:rPr>
          <w:b/>
          <w:highlight w:val="cyan"/>
          <w:u w:val="single"/>
        </w:rPr>
        <w:t>habeas corpus</w:t>
      </w:r>
      <w:r w:rsidRPr="00A00ABE">
        <w:rPr>
          <w:u w:val="single"/>
        </w:rPr>
        <w:t>—</w:t>
      </w:r>
      <w:r w:rsidRPr="00BA56D1">
        <w:rPr>
          <w:b/>
          <w:highlight w:val="cyan"/>
          <w:u w:val="single"/>
        </w:rPr>
        <w:t>and the law</w:t>
      </w:r>
      <w:r w:rsidRPr="00A00ABE">
        <w:rPr>
          <w:u w:val="single"/>
        </w:rPr>
        <w:t xml:space="preserve"> more generally—anoints those individualized subjects who are deemed deserving with bodies even while this assemblage continually enlists new and/or different groups to exclude, banish, or exterminate from the world of Man</w:t>
      </w:r>
      <w:r w:rsidRPr="003C2262">
        <w:rPr>
          <w:sz w:val="16"/>
        </w:rPr>
        <w:t xml:space="preserve">. </w:t>
      </w:r>
      <w:r w:rsidRPr="00A00ABE">
        <w:rPr>
          <w:u w:val="single"/>
        </w:rPr>
        <w:t xml:space="preserve">In the end, the law, whether bound by national borders or spanning the globe, </w:t>
      </w:r>
      <w:r w:rsidRPr="00BA56D1">
        <w:rPr>
          <w:b/>
          <w:highlight w:val="cyan"/>
          <w:u w:val="single"/>
        </w:rPr>
        <w:t>establish</w:t>
      </w:r>
      <w:r w:rsidRPr="00A00ABE">
        <w:rPr>
          <w:u w:val="single"/>
        </w:rPr>
        <w:t xml:space="preserve">es </w:t>
      </w:r>
      <w:r w:rsidRPr="00BA56D1">
        <w:rPr>
          <w:b/>
          <w:highlight w:val="cyan"/>
          <w:u w:val="single"/>
        </w:rPr>
        <w:t>an international division of humanity, which grants previously excluded subjects limited access to personhood as property at the same time as it fortifies the supremacy of Man</w:t>
      </w:r>
      <w:r w:rsidRPr="00A00ABE">
        <w:rPr>
          <w:u w:val="single"/>
        </w:rPr>
        <w:t>.</w:t>
      </w:r>
      <w:r w:rsidRPr="003C2262">
        <w:rPr>
          <w:color w:val="0000E9"/>
          <w:position w:val="13"/>
          <w:sz w:val="16"/>
        </w:rPr>
        <w:t xml:space="preserve">13 </w:t>
      </w:r>
    </w:p>
    <w:p w14:paraId="6D426793" w14:textId="77777777" w:rsidR="00887F80" w:rsidRDefault="00887F80" w:rsidP="00887F80"/>
    <w:p w14:paraId="278C70BC" w14:textId="77777777" w:rsidR="00887F80" w:rsidRPr="00BB0E08" w:rsidRDefault="00887F80" w:rsidP="00887F80">
      <w:pPr>
        <w:rPr>
          <w:sz w:val="16"/>
        </w:rPr>
      </w:pPr>
    </w:p>
    <w:p w14:paraId="51CD995D" w14:textId="77777777" w:rsidR="00887F80" w:rsidRDefault="00887F80" w:rsidP="00887F80">
      <w:pPr>
        <w:pStyle w:val="Heading4"/>
      </w:pPr>
      <w:r>
        <w:t xml:space="preserve">The alternative is to embrace habeas </w:t>
      </w:r>
      <w:proofErr w:type="spellStart"/>
      <w:r>
        <w:t>viscus</w:t>
      </w:r>
      <w:proofErr w:type="spellEnd"/>
      <w:r>
        <w:t xml:space="preserve">, a definition of human based on the flesh rather than constructs of the body defined in relation to whiteness. Habeas </w:t>
      </w:r>
      <w:proofErr w:type="spellStart"/>
      <w:r>
        <w:t>viscus</w:t>
      </w:r>
      <w:proofErr w:type="spellEnd"/>
      <w:r>
        <w:t xml:space="preserve"> opens avenues for guerrilla warfare as it removes politics from the realm of the Man, instead opting for a collective consciousness of the oppressed.</w:t>
      </w:r>
    </w:p>
    <w:p w14:paraId="5781600C" w14:textId="77777777" w:rsidR="00887F80" w:rsidRDefault="00887F80" w:rsidP="00887F80">
      <w:pPr>
        <w:rPr>
          <w:rStyle w:val="Style13ptBold"/>
        </w:rPr>
      </w:pPr>
      <w:proofErr w:type="spellStart"/>
      <w:r>
        <w:rPr>
          <w:rStyle w:val="Style13ptBold"/>
        </w:rPr>
        <w:t>Weheliye</w:t>
      </w:r>
      <w:proofErr w:type="spellEnd"/>
      <w:r>
        <w:rPr>
          <w:rStyle w:val="Style13ptBold"/>
        </w:rPr>
        <w:t xml:space="preserve"> 14</w:t>
      </w:r>
    </w:p>
    <w:p w14:paraId="194E8F58" w14:textId="77777777" w:rsidR="00887F80" w:rsidRDefault="00887F80" w:rsidP="00887F80">
      <w:pPr>
        <w:rPr>
          <w:rStyle w:val="Style13ptBold"/>
          <w:b w:val="0"/>
          <w:sz w:val="20"/>
          <w:szCs w:val="20"/>
        </w:rPr>
      </w:pPr>
      <w:proofErr w:type="spellStart"/>
      <w:r>
        <w:rPr>
          <w:rStyle w:val="Style13ptBold"/>
          <w:b w:val="0"/>
          <w:sz w:val="20"/>
          <w:szCs w:val="20"/>
        </w:rPr>
        <w:t>Weheliye</w:t>
      </w:r>
      <w:proofErr w:type="spellEnd"/>
      <w:r>
        <w:rPr>
          <w:rStyle w:val="Style13ptBold"/>
          <w:b w:val="0"/>
          <w:sz w:val="20"/>
          <w:szCs w:val="20"/>
        </w:rPr>
        <w:t xml:space="preserve">, Alexander. “Habeas </w:t>
      </w:r>
      <w:proofErr w:type="spellStart"/>
      <w:r>
        <w:rPr>
          <w:rStyle w:val="Style13ptBold"/>
          <w:b w:val="0"/>
          <w:sz w:val="20"/>
          <w:szCs w:val="20"/>
        </w:rPr>
        <w:t>Viscus</w:t>
      </w:r>
      <w:proofErr w:type="spellEnd"/>
      <w:r>
        <w:rPr>
          <w:rStyle w:val="Style13ptBold"/>
          <w:b w:val="0"/>
          <w:sz w:val="20"/>
          <w:szCs w:val="20"/>
        </w:rPr>
        <w:t xml:space="preserve">.” Pg. 95-96. Duke University Press, 2014. I don’t have a link but I can send you the </w:t>
      </w:r>
      <w:proofErr w:type="spellStart"/>
      <w:r>
        <w:rPr>
          <w:rStyle w:val="Style13ptBold"/>
          <w:b w:val="0"/>
          <w:sz w:val="20"/>
          <w:szCs w:val="20"/>
        </w:rPr>
        <w:t>pdf</w:t>
      </w:r>
      <w:proofErr w:type="spellEnd"/>
      <w:r>
        <w:rPr>
          <w:rStyle w:val="Style13ptBold"/>
          <w:b w:val="0"/>
          <w:sz w:val="20"/>
          <w:szCs w:val="20"/>
        </w:rPr>
        <w:t>.</w:t>
      </w:r>
    </w:p>
    <w:p w14:paraId="75DDD46B" w14:textId="77777777" w:rsidR="00887F80" w:rsidRPr="007F1E76" w:rsidRDefault="00887F80" w:rsidP="00887F80">
      <w:pPr>
        <w:rPr>
          <w:rFonts w:ascii="Times New Roman" w:hAnsi="Times New Roman" w:cs="Times New Roman"/>
          <w:sz w:val="20"/>
          <w:szCs w:val="20"/>
        </w:rPr>
      </w:pPr>
      <w:r w:rsidRPr="008E55C6">
        <w:rPr>
          <w:sz w:val="20"/>
          <w:szCs w:val="20"/>
          <w:shd w:val="clear" w:color="auto" w:fill="FFFFFF"/>
        </w:rPr>
        <w:t xml:space="preserve">Alexander </w:t>
      </w:r>
      <w:proofErr w:type="spellStart"/>
      <w:r w:rsidRPr="008E55C6">
        <w:rPr>
          <w:sz w:val="20"/>
          <w:szCs w:val="20"/>
          <w:shd w:val="clear" w:color="auto" w:fill="FFFFFF"/>
        </w:rPr>
        <w:t>Ghedi</w:t>
      </w:r>
      <w:proofErr w:type="spellEnd"/>
      <w:r w:rsidRPr="008E55C6">
        <w:rPr>
          <w:sz w:val="20"/>
          <w:szCs w:val="20"/>
          <w:shd w:val="clear" w:color="auto" w:fill="FFFFFF"/>
        </w:rPr>
        <w:t xml:space="preserve"> </w:t>
      </w:r>
      <w:proofErr w:type="spellStart"/>
      <w:r w:rsidRPr="008E55C6">
        <w:rPr>
          <w:sz w:val="20"/>
          <w:szCs w:val="20"/>
          <w:shd w:val="clear" w:color="auto" w:fill="FFFFFF"/>
        </w:rPr>
        <w:t>Weheliye</w:t>
      </w:r>
      <w:proofErr w:type="spellEnd"/>
      <w:r w:rsidRPr="008E55C6">
        <w:rPr>
          <w:sz w:val="20"/>
          <w:szCs w:val="20"/>
          <w:shd w:val="clear" w:color="auto" w:fill="FFFFFF"/>
        </w:rPr>
        <w:t xml:space="preserve"> is professor of African American Studies at Northwestern University where he teaches black literature and culture, critical theory, social technologies, and popular culture. He is the author of </w:t>
      </w:r>
      <w:proofErr w:type="spellStart"/>
      <w:r w:rsidRPr="008E55C6">
        <w:rPr>
          <w:sz w:val="20"/>
          <w:szCs w:val="20"/>
          <w:shd w:val="clear" w:color="auto" w:fill="FFFFFF"/>
        </w:rPr>
        <w:t>Phonographies</w:t>
      </w:r>
      <w:proofErr w:type="spellEnd"/>
      <w:r w:rsidRPr="008E55C6">
        <w:rPr>
          <w:sz w:val="20"/>
          <w:szCs w:val="20"/>
          <w:shd w:val="clear" w:color="auto" w:fill="FFFFFF"/>
        </w:rPr>
        <w:t xml:space="preserve">: Grooves in Sonic Afro-Modernity (Duke UP, 2005), which was awarded The Modern Language Association’s William Sanders Scarborough Prize for Outstanding Scholarly Study of Black American Literature or Culture and Habeas </w:t>
      </w:r>
      <w:proofErr w:type="spellStart"/>
      <w:r w:rsidRPr="008E55C6">
        <w:rPr>
          <w:sz w:val="20"/>
          <w:szCs w:val="20"/>
          <w:shd w:val="clear" w:color="auto" w:fill="FFFFFF"/>
        </w:rPr>
        <w:t>Viscus</w:t>
      </w:r>
      <w:proofErr w:type="spellEnd"/>
      <w:r w:rsidRPr="008E55C6">
        <w:rPr>
          <w:sz w:val="20"/>
          <w:szCs w:val="20"/>
          <w:shd w:val="clear" w:color="auto" w:fill="FFFFFF"/>
        </w:rPr>
        <w:t xml:space="preserve">: </w:t>
      </w:r>
      <w:proofErr w:type="spellStart"/>
      <w:r w:rsidRPr="008E55C6">
        <w:rPr>
          <w:sz w:val="20"/>
          <w:szCs w:val="20"/>
          <w:shd w:val="clear" w:color="auto" w:fill="FFFFFF"/>
        </w:rPr>
        <w:t>Racializing</w:t>
      </w:r>
      <w:proofErr w:type="spellEnd"/>
      <w:r w:rsidRPr="008E55C6">
        <w:rPr>
          <w:sz w:val="20"/>
          <w:szCs w:val="20"/>
          <w:shd w:val="clear" w:color="auto" w:fill="FFFFFF"/>
        </w:rPr>
        <w:t xml:space="preserve"> Assemblages, </w:t>
      </w:r>
      <w:proofErr w:type="spellStart"/>
      <w:r w:rsidRPr="008E55C6">
        <w:rPr>
          <w:sz w:val="20"/>
          <w:szCs w:val="20"/>
          <w:shd w:val="clear" w:color="auto" w:fill="FFFFFF"/>
        </w:rPr>
        <w:t>Biopolitics</w:t>
      </w:r>
      <w:proofErr w:type="spellEnd"/>
      <w:r w:rsidRPr="008E55C6">
        <w:rPr>
          <w:sz w:val="20"/>
          <w:szCs w:val="20"/>
          <w:shd w:val="clear" w:color="auto" w:fill="FFFFFF"/>
        </w:rPr>
        <w:t>, and Black Feminist Theories of the Human (Duke UP, 2014). </w:t>
      </w:r>
      <w:r>
        <w:rPr>
          <w:sz w:val="20"/>
          <w:szCs w:val="20"/>
          <w:shd w:val="clear" w:color="auto" w:fill="FFFFFF"/>
        </w:rPr>
        <w:t>// Park City NL</w:t>
      </w:r>
    </w:p>
    <w:p w14:paraId="5A2B0894" w14:textId="77777777" w:rsidR="00887F80" w:rsidRDefault="00887F80" w:rsidP="00887F80">
      <w:pPr>
        <w:rPr>
          <w:b/>
          <w:highlight w:val="cyan"/>
          <w:u w:val="single"/>
        </w:rPr>
      </w:pPr>
      <w:r w:rsidRPr="00153E30">
        <w:rPr>
          <w:b/>
          <w:highlight w:val="cyan"/>
          <w:u w:val="single"/>
        </w:rPr>
        <w:t>The</w:t>
      </w:r>
      <w:r w:rsidRPr="00153E30">
        <w:rPr>
          <w:u w:val="single"/>
        </w:rPr>
        <w:t xml:space="preserve"> poetics and </w:t>
      </w:r>
      <w:r w:rsidRPr="00153E30">
        <w:rPr>
          <w:b/>
          <w:highlight w:val="cyan"/>
          <w:u w:val="single"/>
        </w:rPr>
        <w:t>politics</w:t>
      </w:r>
      <w:r w:rsidRPr="00153E30">
        <w:rPr>
          <w:u w:val="single"/>
        </w:rPr>
        <w:t xml:space="preserve"> that I have been discussing under the heading </w:t>
      </w:r>
      <w:r w:rsidRPr="00153E30">
        <w:rPr>
          <w:b/>
          <w:highlight w:val="cyan"/>
          <w:u w:val="single"/>
        </w:rPr>
        <w:t xml:space="preserve">of habeas </w:t>
      </w:r>
      <w:proofErr w:type="spellStart"/>
      <w:r w:rsidRPr="00153E30">
        <w:rPr>
          <w:b/>
          <w:highlight w:val="cyan"/>
          <w:u w:val="single"/>
        </w:rPr>
        <w:t>viscus</w:t>
      </w:r>
      <w:proofErr w:type="spellEnd"/>
      <w:r w:rsidRPr="00153E30">
        <w:rPr>
          <w:u w:val="single"/>
        </w:rPr>
        <w:t xml:space="preserve"> or the flesh </w:t>
      </w:r>
      <w:r w:rsidRPr="00153E30">
        <w:rPr>
          <w:b/>
          <w:highlight w:val="cyan"/>
          <w:u w:val="single"/>
        </w:rPr>
        <w:t>are concerned</w:t>
      </w:r>
      <w:r w:rsidRPr="00153E30">
        <w:rPr>
          <w:u w:val="single"/>
        </w:rPr>
        <w:t xml:space="preserve"> not </w:t>
      </w:r>
      <w:r w:rsidRPr="00153E30">
        <w:rPr>
          <w:b/>
          <w:highlight w:val="cyan"/>
          <w:u w:val="single"/>
        </w:rPr>
        <w:t>with</w:t>
      </w:r>
      <w:r w:rsidRPr="00153E30">
        <w:rPr>
          <w:u w:val="single"/>
        </w:rPr>
        <w:t xml:space="preserve"> inclusion in reigning precincts of the status quo but, in Cedric Robinson's apt phrasing, “</w:t>
      </w:r>
      <w:r w:rsidRPr="00153E30">
        <w:rPr>
          <w:b/>
          <w:highlight w:val="cyan"/>
          <w:u w:val="single"/>
        </w:rPr>
        <w:t>the</w:t>
      </w:r>
      <w:r w:rsidRPr="00153E30">
        <w:rPr>
          <w:u w:val="single"/>
        </w:rPr>
        <w:t xml:space="preserve"> continuing </w:t>
      </w:r>
      <w:r w:rsidRPr="00153E30">
        <w:rPr>
          <w:b/>
          <w:highlight w:val="cyan"/>
          <w:u w:val="single"/>
        </w:rPr>
        <w:t>development of a collective consciousness informed by the historical struggles for liberation and motivated by the shared sense of obligation to preserve [and</w:t>
      </w:r>
      <w:r w:rsidRPr="00153E30">
        <w:rPr>
          <w:u w:val="single"/>
        </w:rPr>
        <w:t xml:space="preserve"> I would add also to </w:t>
      </w:r>
      <w:r w:rsidRPr="00153E30">
        <w:rPr>
          <w:b/>
          <w:highlight w:val="cyan"/>
          <w:u w:val="single"/>
        </w:rPr>
        <w:t>reimagine] the collective being</w:t>
      </w:r>
      <w:r w:rsidRPr="00153E30">
        <w:rPr>
          <w:u w:val="single"/>
        </w:rPr>
        <w:t>, the ontological totality.”</w:t>
      </w:r>
      <w:r w:rsidRPr="00153E30">
        <w:rPr>
          <w:color w:val="0000E9"/>
          <w:position w:val="13"/>
          <w:sz w:val="16"/>
        </w:rPr>
        <w:t xml:space="preserve">31 </w:t>
      </w:r>
      <w:r w:rsidRPr="00153E30">
        <w:rPr>
          <w:sz w:val="16"/>
        </w:rPr>
        <w:t xml:space="preserve">Though the laws of Man place the flesh outside the ferocious and ravenous perimeters of the legal body, habeas </w:t>
      </w:r>
      <w:proofErr w:type="spellStart"/>
      <w:r w:rsidRPr="00153E30">
        <w:rPr>
          <w:sz w:val="16"/>
        </w:rPr>
        <w:t>viscus</w:t>
      </w:r>
      <w:proofErr w:type="spellEnd"/>
      <w:r w:rsidRPr="00153E30">
        <w:rPr>
          <w:sz w:val="16"/>
        </w:rPr>
        <w:t xml:space="preserve"> defies domestication both on the basis of particularized personhood as a result of suffering, as in human rights discourse, and on the grounds of the universalized version of western Man. </w:t>
      </w:r>
      <w:r w:rsidRPr="00153E30">
        <w:rPr>
          <w:u w:val="single"/>
        </w:rPr>
        <w:t xml:space="preserve">Rather, </w:t>
      </w:r>
      <w:r w:rsidRPr="00153E30">
        <w:rPr>
          <w:b/>
          <w:highlight w:val="cyan"/>
          <w:u w:val="single"/>
        </w:rPr>
        <w:t xml:space="preserve">habeas </w:t>
      </w:r>
      <w:proofErr w:type="spellStart"/>
      <w:r w:rsidRPr="00153E30">
        <w:rPr>
          <w:b/>
          <w:highlight w:val="cyan"/>
          <w:u w:val="single"/>
        </w:rPr>
        <w:t>viscus</w:t>
      </w:r>
      <w:proofErr w:type="spellEnd"/>
      <w:r w:rsidRPr="00153E30">
        <w:rPr>
          <w:b/>
          <w:highlight w:val="cyan"/>
          <w:u w:val="single"/>
        </w:rPr>
        <w:t xml:space="preserve"> points to the terrain of humanity as a relational assemblage exterior to the jurisdiction of law</w:t>
      </w:r>
      <w:r w:rsidRPr="00153E30">
        <w:rPr>
          <w:u w:val="single"/>
        </w:rPr>
        <w:t xml:space="preserve"> given </w:t>
      </w:r>
      <w:r w:rsidRPr="00153E30">
        <w:rPr>
          <w:b/>
          <w:highlight w:val="cyan"/>
          <w:u w:val="single"/>
        </w:rPr>
        <w:t>that</w:t>
      </w:r>
      <w:r w:rsidRPr="00153E30">
        <w:rPr>
          <w:u w:val="single"/>
        </w:rPr>
        <w:t xml:space="preserve"> the law can bequeath or rescind ownership of the body so that it becomes the property of proper persons but </w:t>
      </w:r>
      <w:r w:rsidRPr="00153E30">
        <w:rPr>
          <w:b/>
          <w:highlight w:val="cyan"/>
          <w:u w:val="single"/>
        </w:rPr>
        <w:t>does not possess the authority to nullify the politics and poetics of the flesh found in the traditions of the oppressed</w:t>
      </w:r>
      <w:r w:rsidRPr="00153E30">
        <w:rPr>
          <w:u w:val="single"/>
        </w:rPr>
        <w:t>.</w:t>
      </w:r>
      <w:r w:rsidRPr="00153E30">
        <w:rPr>
          <w:sz w:val="16"/>
        </w:rPr>
        <w:t xml:space="preserve"> As a way of conceptualizing politics, then, habeas </w:t>
      </w:r>
      <w:proofErr w:type="spellStart"/>
      <w:r w:rsidRPr="00153E30">
        <w:rPr>
          <w:sz w:val="16"/>
        </w:rPr>
        <w:t>viscus</w:t>
      </w:r>
      <w:proofErr w:type="spellEnd"/>
      <w:r w:rsidRPr="00153E30">
        <w:rPr>
          <w:sz w:val="16"/>
        </w:rPr>
        <w:t xml:space="preserve"> diverges from the discourses and institutions that yoke the flesh to political violence in the modus of deviance. </w:t>
      </w:r>
      <w:r w:rsidRPr="00153E30">
        <w:rPr>
          <w:u w:val="single"/>
        </w:rPr>
        <w:t>Instead, it translates the hieroglyphics of the flesh into a potentiality in any and all things, an originating leap in the imagining of future anterior freedoms and new genres of humanity</w:t>
      </w:r>
      <w:proofErr w:type="gramStart"/>
      <w:r w:rsidRPr="00153E30">
        <w:rPr>
          <w:u w:val="single"/>
        </w:rPr>
        <w:t>. </w:t>
      </w:r>
      <w:proofErr w:type="gramEnd"/>
      <w:r w:rsidRPr="00153E30">
        <w:rPr>
          <w:sz w:val="16"/>
        </w:rPr>
        <w:t xml:space="preserve">To envisage habeas </w:t>
      </w:r>
      <w:proofErr w:type="spellStart"/>
      <w:r w:rsidRPr="00153E30">
        <w:rPr>
          <w:sz w:val="16"/>
        </w:rPr>
        <w:t>viscus</w:t>
      </w:r>
      <w:proofErr w:type="spellEnd"/>
      <w:r w:rsidRPr="00153E30">
        <w:rPr>
          <w:sz w:val="16"/>
        </w:rPr>
        <w:t xml:space="preserve"> as a forceful assemblage of humanity entails leaving behind the world of Man and  some of its attendant humanist pieties. As opposed to depositing the flesh outside politics, the normal, the human, and so on, we need a better understanding of its varied workings in order to disrobe the cloak of Man, which gives the human a long-overdue extreme makeover; or, in the words of Sylvia </w:t>
      </w:r>
      <w:proofErr w:type="spellStart"/>
      <w:r w:rsidRPr="00153E30">
        <w:rPr>
          <w:sz w:val="16"/>
        </w:rPr>
        <w:t>Wynter</w:t>
      </w:r>
      <w:proofErr w:type="spellEnd"/>
      <w:r w:rsidRPr="00153E30">
        <w:rPr>
          <w:sz w:val="16"/>
        </w:rPr>
        <w:t xml:space="preserve">, “the struggle of our new millennium will be one between the ongoing imperative of securing the well-being of our present </w:t>
      </w:r>
      <w:proofErr w:type="spellStart"/>
      <w:r w:rsidRPr="00153E30">
        <w:rPr>
          <w:sz w:val="16"/>
        </w:rPr>
        <w:t>ethnoclass</w:t>
      </w:r>
      <w:proofErr w:type="spellEnd"/>
      <w:r w:rsidRPr="00153E30">
        <w:rPr>
          <w:sz w:val="16"/>
        </w:rPr>
        <w:t xml:space="preserve"> (i.e. western bourgeois) conception of the human, Man, which </w:t>
      </w:r>
      <w:proofErr w:type="spellStart"/>
      <w:r w:rsidRPr="00153E30">
        <w:rPr>
          <w:sz w:val="16"/>
        </w:rPr>
        <w:t>overrepresents</w:t>
      </w:r>
      <w:proofErr w:type="spellEnd"/>
      <w:r w:rsidRPr="00153E30">
        <w:rPr>
          <w:sz w:val="16"/>
        </w:rPr>
        <w:t xml:space="preserve"> itself as if it were the human itself, and that of securing the well-being, and therefore the full cognitive and behavioral autonomy of the human species itself/ourselves.”</w:t>
      </w:r>
      <w:r w:rsidRPr="00153E30">
        <w:rPr>
          <w:color w:val="0000E9"/>
          <w:position w:val="13"/>
          <w:sz w:val="16"/>
        </w:rPr>
        <w:t xml:space="preserve">32 </w:t>
      </w:r>
      <w:r w:rsidRPr="00153E30">
        <w:rPr>
          <w:u w:val="single"/>
        </w:rPr>
        <w:t xml:space="preserve">Claiming and </w:t>
      </w:r>
      <w:r w:rsidRPr="007F1E76">
        <w:rPr>
          <w:b/>
          <w:highlight w:val="cyan"/>
          <w:u w:val="single"/>
        </w:rPr>
        <w:t>dwelling in the</w:t>
      </w:r>
      <w:r w:rsidRPr="00153E30">
        <w:rPr>
          <w:u w:val="single"/>
        </w:rPr>
        <w:t xml:space="preserve"> monstrosity of </w:t>
      </w:r>
      <w:r w:rsidRPr="007F1E76">
        <w:rPr>
          <w:b/>
          <w:highlight w:val="cyan"/>
          <w:u w:val="single"/>
        </w:rPr>
        <w:t>the flesh present</w:t>
      </w:r>
      <w:r w:rsidRPr="00153E30">
        <w:rPr>
          <w:u w:val="single"/>
        </w:rPr>
        <w:t xml:space="preserve"> some of the </w:t>
      </w:r>
      <w:r w:rsidRPr="007F1E76">
        <w:rPr>
          <w:b/>
          <w:highlight w:val="cyan"/>
          <w:u w:val="single"/>
        </w:rPr>
        <w:t>weapons in</w:t>
      </w:r>
      <w:r w:rsidRPr="00153E30">
        <w:rPr>
          <w:u w:val="single"/>
        </w:rPr>
        <w:t xml:space="preserve"> the </w:t>
      </w:r>
      <w:r w:rsidRPr="007F1E76">
        <w:rPr>
          <w:b/>
          <w:highlight w:val="cyan"/>
          <w:u w:val="single"/>
        </w:rPr>
        <w:t>guerrilla warfare to “secure the full</w:t>
      </w:r>
      <w:r w:rsidRPr="00153E30">
        <w:rPr>
          <w:u w:val="single"/>
        </w:rPr>
        <w:t xml:space="preserve"> cognitive and behavioral </w:t>
      </w:r>
      <w:r w:rsidRPr="007F1E76">
        <w:rPr>
          <w:b/>
          <w:highlight w:val="cyan"/>
          <w:u w:val="single"/>
        </w:rPr>
        <w:t>autonomy of the human species,” since these liberate from captivity assemblages of life, thought, and politics from the tradition of the oppressed and, as a result, disfigure the centrality of Man as the sign for the human.</w:t>
      </w:r>
      <w:r w:rsidRPr="00153E30">
        <w:rPr>
          <w:u w:val="single"/>
        </w:rPr>
        <w:t xml:space="preserve"> As an assemblage of humanity, </w:t>
      </w:r>
      <w:r w:rsidRPr="007F1E76">
        <w:rPr>
          <w:b/>
          <w:highlight w:val="cyan"/>
          <w:u w:val="single"/>
        </w:rPr>
        <w:t xml:space="preserve">habeas </w:t>
      </w:r>
      <w:proofErr w:type="spellStart"/>
      <w:r w:rsidRPr="007F1E76">
        <w:rPr>
          <w:b/>
          <w:highlight w:val="cyan"/>
          <w:u w:val="single"/>
        </w:rPr>
        <w:t>viscus</w:t>
      </w:r>
      <w:proofErr w:type="spellEnd"/>
      <w:r w:rsidRPr="00153E30">
        <w:rPr>
          <w:u w:val="single"/>
        </w:rPr>
        <w:t xml:space="preserve"> animates the </w:t>
      </w:r>
      <w:proofErr w:type="spellStart"/>
      <w:r w:rsidRPr="00153E30">
        <w:rPr>
          <w:u w:val="single"/>
        </w:rPr>
        <w:t>elsewheres</w:t>
      </w:r>
      <w:proofErr w:type="spellEnd"/>
      <w:r w:rsidRPr="00153E30">
        <w:rPr>
          <w:u w:val="single"/>
        </w:rPr>
        <w:t xml:space="preserve"> of Man and </w:t>
      </w:r>
      <w:r w:rsidRPr="007F1E76">
        <w:rPr>
          <w:b/>
          <w:highlight w:val="cyan"/>
          <w:u w:val="single"/>
        </w:rPr>
        <w:t>emancipates the true potent</w:t>
      </w:r>
    </w:p>
    <w:p w14:paraId="3FF4EB69" w14:textId="77777777" w:rsidR="00887F80" w:rsidRPr="007F1E76" w:rsidRDefault="00887F80" w:rsidP="00887F80">
      <w:pPr>
        <w:rPr>
          <w:b/>
          <w:u w:val="single"/>
        </w:rPr>
      </w:pPr>
      <w:proofErr w:type="spellStart"/>
      <w:proofErr w:type="gramStart"/>
      <w:r w:rsidRPr="007F1E76">
        <w:rPr>
          <w:b/>
          <w:highlight w:val="cyan"/>
          <w:u w:val="single"/>
        </w:rPr>
        <w:t>iality</w:t>
      </w:r>
      <w:proofErr w:type="spellEnd"/>
      <w:proofErr w:type="gramEnd"/>
      <w:r w:rsidRPr="007F1E76">
        <w:rPr>
          <w:b/>
          <w:highlight w:val="cyan"/>
          <w:u w:val="single"/>
        </w:rPr>
        <w:t xml:space="preserve"> that rests in those subjects who live behind the veil of the permanent state of exception</w:t>
      </w:r>
      <w:r w:rsidRPr="00153E30">
        <w:rPr>
          <w:u w:val="single"/>
        </w:rPr>
        <w:t>: freedom</w:t>
      </w:r>
      <w:r w:rsidRPr="007F1E76">
        <w:rPr>
          <w:b/>
          <w:highlight w:val="cyan"/>
          <w:u w:val="single"/>
        </w:rPr>
        <w:t>; assemblages of freedom</w:t>
      </w:r>
      <w:r w:rsidRPr="00153E30">
        <w:rPr>
          <w:u w:val="single"/>
        </w:rPr>
        <w:t xml:space="preserve"> that </w:t>
      </w:r>
      <w:r w:rsidRPr="007F1E76">
        <w:rPr>
          <w:b/>
          <w:highlight w:val="cyan"/>
          <w:u w:val="single"/>
        </w:rPr>
        <w:t>sway to the</w:t>
      </w:r>
      <w:r w:rsidRPr="00153E30">
        <w:rPr>
          <w:u w:val="single"/>
        </w:rPr>
        <w:t xml:space="preserve"> temporality of new syncopated </w:t>
      </w:r>
      <w:r w:rsidRPr="007F1E76">
        <w:rPr>
          <w:b/>
          <w:highlight w:val="cyan"/>
          <w:u w:val="single"/>
        </w:rPr>
        <w:t xml:space="preserve">beginnings for the human beyond the world </w:t>
      </w:r>
      <w:r w:rsidRPr="007F1E76">
        <w:rPr>
          <w:u w:val="single"/>
        </w:rPr>
        <w:t>and continent</w:t>
      </w:r>
      <w:r w:rsidRPr="007F1E76">
        <w:rPr>
          <w:b/>
          <w:u w:val="single"/>
        </w:rPr>
        <w:t xml:space="preserve"> </w:t>
      </w:r>
      <w:r w:rsidRPr="007F1E76">
        <w:rPr>
          <w:b/>
          <w:highlight w:val="cyan"/>
          <w:u w:val="single"/>
        </w:rPr>
        <w:t>of Man.</w:t>
      </w:r>
      <w:r w:rsidRPr="007F1E76">
        <w:rPr>
          <w:b/>
          <w:u w:val="single"/>
        </w:rPr>
        <w:t xml:space="preserve"> </w:t>
      </w:r>
    </w:p>
    <w:p w14:paraId="31F7E639" w14:textId="77777777" w:rsidR="00887F80" w:rsidRDefault="00887F80" w:rsidP="00887F80">
      <w:pPr>
        <w:rPr>
          <w:u w:val="single"/>
        </w:rPr>
      </w:pPr>
    </w:p>
    <w:p w14:paraId="0E47F2B3" w14:textId="77777777" w:rsidR="00887F80" w:rsidRDefault="00887F80" w:rsidP="00887F80">
      <w:pPr>
        <w:pStyle w:val="Heading2"/>
      </w:pPr>
      <w:r>
        <w:t>Case</w:t>
      </w:r>
    </w:p>
    <w:p w14:paraId="79367645" w14:textId="77777777" w:rsidR="00887F80" w:rsidRDefault="00887F80" w:rsidP="00887F80"/>
    <w:p w14:paraId="39642C94" w14:textId="77777777" w:rsidR="00887F80" w:rsidRDefault="00887F80" w:rsidP="00887F80">
      <w:pPr>
        <w:pStyle w:val="Heading3"/>
      </w:pPr>
      <w:r>
        <w:t>Structural Violence</w:t>
      </w:r>
    </w:p>
    <w:p w14:paraId="530EF8D0" w14:textId="77777777" w:rsidR="00887F80" w:rsidRDefault="00887F80" w:rsidP="00887F80"/>
    <w:p w14:paraId="006C359C" w14:textId="77777777" w:rsidR="00887F80" w:rsidRDefault="00887F80" w:rsidP="00887F80">
      <w:pPr>
        <w:rPr>
          <w:b/>
        </w:rPr>
      </w:pPr>
      <w:r>
        <w:rPr>
          <w:b/>
        </w:rPr>
        <w:t>I’ll concede the standard but it’s a methods debate – state reforms are bad way to address structural violence. They ignore the fact that their rights-based reform is premised on a color line that creates structural violence.</w:t>
      </w:r>
    </w:p>
    <w:p w14:paraId="52514051" w14:textId="77777777" w:rsidR="00887F80" w:rsidRDefault="00887F80" w:rsidP="00887F80">
      <w:pPr>
        <w:rPr>
          <w:b/>
        </w:rPr>
      </w:pPr>
    </w:p>
    <w:p w14:paraId="121D486F" w14:textId="77777777" w:rsidR="00887F80" w:rsidRDefault="00887F80" w:rsidP="00887F80">
      <w:pPr>
        <w:pStyle w:val="Heading3"/>
      </w:pPr>
      <w:r>
        <w:t>UV/Method</w:t>
      </w:r>
    </w:p>
    <w:p w14:paraId="08708393" w14:textId="77777777" w:rsidR="00887F80" w:rsidRPr="00F40F74" w:rsidRDefault="00887F80" w:rsidP="00887F80"/>
    <w:p w14:paraId="5F74492F" w14:textId="77777777" w:rsidR="00887F80" w:rsidRDefault="00887F80" w:rsidP="00887F80">
      <w:pPr>
        <w:rPr>
          <w:b/>
        </w:rPr>
      </w:pPr>
      <w:r>
        <w:rPr>
          <w:b/>
        </w:rPr>
        <w:t>Generally, i</w:t>
      </w:r>
      <w:r w:rsidRPr="00215D1D">
        <w:rPr>
          <w:b/>
        </w:rPr>
        <w:t>t doesn’t apply – we embrace prison reform but only if it helps to take down the institution of prison.</w:t>
      </w:r>
    </w:p>
    <w:p w14:paraId="0B28856A" w14:textId="77777777" w:rsidR="00887F80" w:rsidRDefault="00887F80" w:rsidP="00887F80">
      <w:pPr>
        <w:rPr>
          <w:b/>
        </w:rPr>
      </w:pPr>
      <w:r>
        <w:rPr>
          <w:b/>
        </w:rPr>
        <w:t>Purdy 20</w:t>
      </w:r>
    </w:p>
    <w:p w14:paraId="2C92F838" w14:textId="77777777" w:rsidR="00887F80" w:rsidRDefault="00887F80" w:rsidP="00887F80">
      <w:pPr>
        <w:pStyle w:val="ListParagraph"/>
        <w:numPr>
          <w:ilvl w:val="0"/>
          <w:numId w:val="17"/>
        </w:numPr>
        <w:rPr>
          <w:b/>
        </w:rPr>
      </w:pPr>
      <w:r>
        <w:rPr>
          <w:b/>
        </w:rPr>
        <w:t xml:space="preserve">I meet – abolishing prison is a democratic reform that envisions a better future for marginalized groups. The existence of prisons is anti-democratic because felons can’t vote and they’re used to stop democratic organizing – </w:t>
      </w:r>
      <w:proofErr w:type="spellStart"/>
      <w:r>
        <w:rPr>
          <w:b/>
        </w:rPr>
        <w:t>Mumia</w:t>
      </w:r>
      <w:proofErr w:type="spellEnd"/>
      <w:r>
        <w:rPr>
          <w:b/>
        </w:rPr>
        <w:t xml:space="preserve"> Abu Jamal and Leonard </w:t>
      </w:r>
      <w:proofErr w:type="spellStart"/>
      <w:r>
        <w:rPr>
          <w:b/>
        </w:rPr>
        <w:t>Peltier</w:t>
      </w:r>
      <w:proofErr w:type="spellEnd"/>
      <w:r>
        <w:rPr>
          <w:b/>
        </w:rPr>
        <w:t xml:space="preserve"> are in prison because they envisioned a democratic society.</w:t>
      </w:r>
    </w:p>
    <w:p w14:paraId="1D49457A" w14:textId="77777777" w:rsidR="00887F80" w:rsidRDefault="00887F80" w:rsidP="00887F80">
      <w:pPr>
        <w:pStyle w:val="ListParagraph"/>
        <w:numPr>
          <w:ilvl w:val="0"/>
          <w:numId w:val="17"/>
        </w:numPr>
        <w:rPr>
          <w:b/>
        </w:rPr>
      </w:pPr>
      <w:r>
        <w:rPr>
          <w:b/>
        </w:rPr>
        <w:t>You say we must question neoliberalism but the 1AC just privatizes the improvement of prison conditions to workers – that’s the neoliberal reform you critique. This card means you reject the 1AC because it reforms neoliberalism instead of using policy to challenge it.</w:t>
      </w:r>
    </w:p>
    <w:p w14:paraId="1EFB1797" w14:textId="77777777" w:rsidR="00887F80" w:rsidRDefault="00887F80" w:rsidP="00887F80">
      <w:pPr>
        <w:rPr>
          <w:b/>
        </w:rPr>
      </w:pPr>
      <w:r>
        <w:rPr>
          <w:b/>
        </w:rPr>
        <w:t>Delgado 87</w:t>
      </w:r>
    </w:p>
    <w:p w14:paraId="21C4AD29" w14:textId="77777777" w:rsidR="00887F80" w:rsidRPr="00790313" w:rsidRDefault="00887F80" w:rsidP="00887F80">
      <w:pPr>
        <w:pStyle w:val="ListParagraph"/>
        <w:numPr>
          <w:ilvl w:val="0"/>
          <w:numId w:val="18"/>
        </w:numPr>
        <w:rPr>
          <w:b/>
        </w:rPr>
      </w:pPr>
      <w:r w:rsidRPr="00790313">
        <w:rPr>
          <w:b/>
        </w:rPr>
        <w:t>It’s equally condescending to tell prisoners they must reform the system that is violent towards them</w:t>
      </w:r>
    </w:p>
    <w:p w14:paraId="1133C54E" w14:textId="364D32F8" w:rsidR="00887F80" w:rsidRDefault="00887F80" w:rsidP="00887F80">
      <w:pPr>
        <w:pStyle w:val="ListParagraph"/>
        <w:numPr>
          <w:ilvl w:val="0"/>
          <w:numId w:val="18"/>
        </w:numPr>
        <w:rPr>
          <w:b/>
        </w:rPr>
      </w:pPr>
      <w:r>
        <w:rPr>
          <w:b/>
        </w:rPr>
        <w:t>You don’t prove how the plan enables any radical organizing against prisons – don’t buy that t</w:t>
      </w:r>
      <w:r w:rsidR="00D82B17">
        <w:rPr>
          <w:b/>
        </w:rPr>
        <w:t>heir reform leads to revolution absent a warrant.</w:t>
      </w:r>
    </w:p>
    <w:p w14:paraId="0014A338" w14:textId="532C353F" w:rsidR="00D82B17" w:rsidRDefault="00D82B17" w:rsidP="00887F80">
      <w:pPr>
        <w:pStyle w:val="ListParagraph"/>
        <w:numPr>
          <w:ilvl w:val="0"/>
          <w:numId w:val="18"/>
        </w:numPr>
        <w:rPr>
          <w:b/>
        </w:rPr>
      </w:pPr>
      <w:r>
        <w:rPr>
          <w:b/>
        </w:rPr>
        <w:t>Turn – Delgado wrote a bunch of work supporting abolition. And, your reform isn’t the type that enables revolution because it legitimizes prisons as more humane.</w:t>
      </w:r>
    </w:p>
    <w:p w14:paraId="7A2A646E" w14:textId="77777777" w:rsidR="00D82B17" w:rsidRPr="00D82B17" w:rsidRDefault="00D82B17" w:rsidP="00D82B17">
      <w:pPr>
        <w:pStyle w:val="ListParagraph"/>
        <w:rPr>
          <w:b/>
        </w:rPr>
      </w:pPr>
    </w:p>
    <w:p w14:paraId="215A4065" w14:textId="5DE8BB1F" w:rsidR="00887F80" w:rsidRPr="00790313" w:rsidRDefault="00887F80" w:rsidP="00887F80">
      <w:pPr>
        <w:rPr>
          <w:b/>
        </w:rPr>
      </w:pPr>
      <w:proofErr w:type="spellStart"/>
      <w:r w:rsidRPr="00D82B17">
        <w:rPr>
          <w:b/>
        </w:rPr>
        <w:t>Kapoor</w:t>
      </w:r>
      <w:proofErr w:type="spellEnd"/>
      <w:r w:rsidRPr="00D82B17">
        <w:rPr>
          <w:b/>
        </w:rPr>
        <w:t xml:space="preserve"> 08: You don’t meet – you’re not exploiting contradictory discourse, you’re just engaging in neoliberalism. This card favors the alternatives because we can use the master’s tools to take down the house, but you use the tools to rebuild it more sustainably.</w:t>
      </w:r>
      <w:bookmarkStart w:id="0" w:name="_GoBack"/>
      <w:bookmarkEnd w:id="0"/>
    </w:p>
    <w:p w14:paraId="1E651E69" w14:textId="77777777" w:rsidR="00887F80" w:rsidRDefault="00887F80" w:rsidP="00887F80">
      <w:pPr>
        <w:rPr>
          <w:b/>
        </w:rPr>
      </w:pPr>
    </w:p>
    <w:p w14:paraId="284C7312" w14:textId="77777777" w:rsidR="00887F80" w:rsidRDefault="00887F80" w:rsidP="00887F80">
      <w:pPr>
        <w:pStyle w:val="Heading3"/>
      </w:pPr>
      <w:r>
        <w:t>Advantage</w:t>
      </w:r>
    </w:p>
    <w:p w14:paraId="17E7339C" w14:textId="77777777" w:rsidR="00887F80" w:rsidRDefault="00887F80" w:rsidP="00887F80"/>
    <w:p w14:paraId="1BB3B8BF" w14:textId="77777777" w:rsidR="00887F80" w:rsidRPr="004732E1" w:rsidRDefault="00887F80" w:rsidP="00887F80">
      <w:pPr>
        <w:pStyle w:val="ListParagraph"/>
        <w:numPr>
          <w:ilvl w:val="0"/>
          <w:numId w:val="16"/>
        </w:numPr>
        <w:rPr>
          <w:b/>
        </w:rPr>
      </w:pPr>
      <w:r w:rsidRPr="004732E1">
        <w:rPr>
          <w:b/>
        </w:rPr>
        <w:t>Their solvency is totally incomplete – even if they reduce recidivism, it’s not actively against the institution of prison. Reject any advantage that isn’t anti-prison because state violence is bad as a whole.</w:t>
      </w:r>
      <w:r>
        <w:rPr>
          <w:b/>
        </w:rPr>
        <w:t xml:space="preserve"> They do nothing to solve mandatory minimum sentences and racist policies that lock people up for life.</w:t>
      </w:r>
    </w:p>
    <w:p w14:paraId="58C33F64" w14:textId="1A703688" w:rsidR="00887F80" w:rsidRDefault="00887F80" w:rsidP="00887F80">
      <w:pPr>
        <w:pStyle w:val="ListParagraph"/>
        <w:numPr>
          <w:ilvl w:val="0"/>
          <w:numId w:val="16"/>
        </w:numPr>
        <w:rPr>
          <w:b/>
        </w:rPr>
      </w:pPr>
      <w:r>
        <w:rPr>
          <w:b/>
        </w:rPr>
        <w:t>Prison strikes NQ – they literally read evidence about how they’ve worked in the past.</w:t>
      </w:r>
      <w:r w:rsidR="00D82B17">
        <w:rPr>
          <w:b/>
        </w:rPr>
        <w:t xml:space="preserve"> There’s no evidence that removing barriers broadens these strikes at all – it’s not reverse causal.</w:t>
      </w:r>
    </w:p>
    <w:p w14:paraId="3E5901A1" w14:textId="65F81564" w:rsidR="00D82B17" w:rsidRDefault="00D82B17" w:rsidP="00887F80">
      <w:pPr>
        <w:pStyle w:val="ListParagraph"/>
        <w:numPr>
          <w:ilvl w:val="0"/>
          <w:numId w:val="16"/>
        </w:numPr>
        <w:rPr>
          <w:b/>
        </w:rPr>
      </w:pPr>
      <w:r>
        <w:rPr>
          <w:b/>
        </w:rPr>
        <w:t>Barriers NQ – guards will take power against prisoners even if it’s illegal – multiple empirics like Guantanamo prove.</w:t>
      </w:r>
    </w:p>
    <w:p w14:paraId="5563CE85" w14:textId="77777777" w:rsidR="00887F80" w:rsidRDefault="00887F80" w:rsidP="00887F80">
      <w:pPr>
        <w:pStyle w:val="ListParagraph"/>
        <w:numPr>
          <w:ilvl w:val="0"/>
          <w:numId w:val="16"/>
        </w:numPr>
        <w:rPr>
          <w:b/>
        </w:rPr>
      </w:pPr>
      <w:r>
        <w:rPr>
          <w:b/>
        </w:rPr>
        <w:t>Recidivism is NQ – a ton of alt causes other than prison wages</w:t>
      </w:r>
    </w:p>
    <w:p w14:paraId="70F6B36F" w14:textId="77777777" w:rsidR="00887F80" w:rsidRDefault="00887F80" w:rsidP="00887F80">
      <w:pPr>
        <w:pStyle w:val="ListParagraph"/>
        <w:numPr>
          <w:ilvl w:val="1"/>
          <w:numId w:val="16"/>
        </w:numPr>
        <w:rPr>
          <w:b/>
        </w:rPr>
      </w:pPr>
      <w:r>
        <w:rPr>
          <w:b/>
        </w:rPr>
        <w:t>Landlords won’t rent to felons</w:t>
      </w:r>
    </w:p>
    <w:p w14:paraId="434E917A" w14:textId="77777777" w:rsidR="00887F80" w:rsidRDefault="00887F80" w:rsidP="00887F80">
      <w:pPr>
        <w:pStyle w:val="ListParagraph"/>
        <w:numPr>
          <w:ilvl w:val="1"/>
          <w:numId w:val="16"/>
        </w:numPr>
        <w:rPr>
          <w:b/>
        </w:rPr>
      </w:pPr>
      <w:r>
        <w:rPr>
          <w:b/>
        </w:rPr>
        <w:t>Employers won’t hire felons</w:t>
      </w:r>
    </w:p>
    <w:p w14:paraId="382FBB61" w14:textId="77777777" w:rsidR="00887F80" w:rsidRDefault="00887F80" w:rsidP="00887F80">
      <w:pPr>
        <w:pStyle w:val="ListParagraph"/>
        <w:numPr>
          <w:ilvl w:val="1"/>
          <w:numId w:val="16"/>
        </w:numPr>
        <w:rPr>
          <w:b/>
        </w:rPr>
      </w:pPr>
      <w:r>
        <w:rPr>
          <w:b/>
        </w:rPr>
        <w:t>Many prisoners have debt after getting out of prison</w:t>
      </w:r>
    </w:p>
    <w:p w14:paraId="1A344BB6" w14:textId="77777777" w:rsidR="00887F80" w:rsidRDefault="00887F80" w:rsidP="00887F80">
      <w:pPr>
        <w:pStyle w:val="ListParagraph"/>
        <w:numPr>
          <w:ilvl w:val="0"/>
          <w:numId w:val="16"/>
        </w:numPr>
        <w:rPr>
          <w:b/>
        </w:rPr>
      </w:pPr>
      <w:r>
        <w:rPr>
          <w:b/>
        </w:rPr>
        <w:t>Recidivism is a bad heuristic because it doesn’t consider the growing number of new prisoners in the US</w:t>
      </w:r>
    </w:p>
    <w:p w14:paraId="634945EE" w14:textId="77777777" w:rsidR="00E56433" w:rsidRPr="00E56433" w:rsidRDefault="00E56433" w:rsidP="00E56433"/>
    <w:sectPr w:rsidR="00E56433" w:rsidRPr="00E56433"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005F7091"/>
    <w:multiLevelType w:val="hybridMultilevel"/>
    <w:tmpl w:val="A4CE256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2BF670C"/>
    <w:multiLevelType w:val="hybridMultilevel"/>
    <w:tmpl w:val="B9C410E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21E1DE7"/>
    <w:multiLevelType w:val="hybridMultilevel"/>
    <w:tmpl w:val="E9EA57E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D0304CA"/>
    <w:multiLevelType w:val="hybridMultilevel"/>
    <w:tmpl w:val="98DA67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9AC0B26"/>
    <w:multiLevelType w:val="hybridMultilevel"/>
    <w:tmpl w:val="A300E3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026236C"/>
    <w:multiLevelType w:val="hybridMultilevel"/>
    <w:tmpl w:val="713C8B9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9046A03"/>
    <w:multiLevelType w:val="hybridMultilevel"/>
    <w:tmpl w:val="CC1E12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5"/>
  </w:num>
  <w:num w:numId="13">
    <w:abstractNumId w:val="16"/>
  </w:num>
  <w:num w:numId="14">
    <w:abstractNumId w:val="13"/>
  </w:num>
  <w:num w:numId="15">
    <w:abstractNumId w:val="11"/>
  </w:num>
  <w:num w:numId="16">
    <w:abstractNumId w:val="12"/>
  </w:num>
  <w:num w:numId="17">
    <w:abstractNumId w:val="14"/>
  </w:num>
  <w:num w:numId="1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E5643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314A3"/>
    <w:rsid w:val="001745F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E7759"/>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47E1"/>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87F80"/>
    <w:rsid w:val="008904F9"/>
    <w:rsid w:val="00890E4C"/>
    <w:rsid w:val="00890E74"/>
    <w:rsid w:val="00892798"/>
    <w:rsid w:val="0089418F"/>
    <w:rsid w:val="00897C29"/>
    <w:rsid w:val="008A0E7A"/>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82B17"/>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6433"/>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777D4C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E56433"/>
    <w:pPr>
      <w:spacing w:after="160" w:line="259" w:lineRule="auto"/>
    </w:pPr>
    <w:rPr>
      <w:rFonts w:ascii="Calibri" w:hAnsi="Calibri"/>
    </w:rPr>
  </w:style>
  <w:style w:type="paragraph" w:styleId="Heading1">
    <w:name w:val="heading 1"/>
    <w:aliases w:val="Pocket"/>
    <w:basedOn w:val="Normal"/>
    <w:next w:val="Normal"/>
    <w:link w:val="Heading1Char"/>
    <w:uiPriority w:val="9"/>
    <w:qFormat/>
    <w:rsid w:val="00E5643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5643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E5643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no read,heading 2, Ch,No Spacing1,No Spacing11,No Spacing111,No Spacing112,No Spacing1121,No Spacing2,Debate Text,Read stuff,No Spacing4,No Spacing21,CD - Cite,Heading 2 Char2 Char,TAG,Ch,No Spacing211,t"/>
    <w:basedOn w:val="Normal"/>
    <w:next w:val="Normal"/>
    <w:link w:val="Heading4Char"/>
    <w:uiPriority w:val="9"/>
    <w:unhideWhenUsed/>
    <w:qFormat/>
    <w:rsid w:val="00E5643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5643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56433"/>
  </w:style>
  <w:style w:type="character" w:customStyle="1" w:styleId="Heading1Char">
    <w:name w:val="Heading 1 Char"/>
    <w:aliases w:val="Pocket Char"/>
    <w:basedOn w:val="DefaultParagraphFont"/>
    <w:link w:val="Heading1"/>
    <w:uiPriority w:val="9"/>
    <w:rsid w:val="00E5643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56433"/>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E56433"/>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no read Char,heading 2 Char, Ch Char,No Spacing1 Char,No Spacing11 Char,No Spacing111 Char,No Spacing112 Char,No Spacing1121 Char,No Spacing2 Char,Debate Text Char,TAG Char"/>
    <w:basedOn w:val="DefaultParagraphFont"/>
    <w:link w:val="Heading4"/>
    <w:uiPriority w:val="9"/>
    <w:rsid w:val="00E5643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E56433"/>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Heading 3 Char Char Char1,Bold Cite Char,c,Bo,Title Cha,8.,S"/>
    <w:basedOn w:val="DefaultParagraphFont"/>
    <w:link w:val="UnderlinePara"/>
    <w:uiPriority w:val="1"/>
    <w:qFormat/>
    <w:rsid w:val="00E56433"/>
    <w:rPr>
      <w:b w:val="0"/>
      <w:sz w:val="22"/>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20"/>
    <w:qFormat/>
    <w:rsid w:val="00E56433"/>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E56433"/>
    <w:rPr>
      <w:color w:val="auto"/>
      <w:u w:val="none"/>
    </w:rPr>
  </w:style>
  <w:style w:type="character" w:styleId="Hyperlink">
    <w:name w:val="Hyperlink"/>
    <w:basedOn w:val="DefaultParagraphFont"/>
    <w:uiPriority w:val="99"/>
    <w:unhideWhenUsed/>
    <w:rsid w:val="00E56433"/>
    <w:rPr>
      <w:color w:val="auto"/>
      <w:u w:val="none"/>
    </w:rPr>
  </w:style>
  <w:style w:type="paragraph" w:styleId="DocumentMap">
    <w:name w:val="Document Map"/>
    <w:basedOn w:val="Normal"/>
    <w:link w:val="DocumentMapChar"/>
    <w:uiPriority w:val="99"/>
    <w:semiHidden/>
    <w:unhideWhenUsed/>
    <w:rsid w:val="00E56433"/>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E56433"/>
    <w:rPr>
      <w:rFonts w:ascii="Lucida Grande" w:hAnsi="Lucida Grande" w:cs="Lucida Grande"/>
    </w:rPr>
  </w:style>
  <w:style w:type="paragraph" w:customStyle="1" w:styleId="UnderlinePara">
    <w:name w:val="Underline Para"/>
    <w:basedOn w:val="Normal"/>
    <w:link w:val="StyleUnderline"/>
    <w:autoRedefine/>
    <w:uiPriority w:val="1"/>
    <w:qFormat/>
    <w:rsid w:val="00887F80"/>
    <w:pPr>
      <w:widowControl w:val="0"/>
      <w:suppressAutoHyphens/>
      <w:spacing w:after="200" w:line="256" w:lineRule="auto"/>
      <w:contextualSpacing/>
    </w:pPr>
    <w:rPr>
      <w:rFonts w:asciiTheme="minorHAnsi" w:hAnsiTheme="minorHAnsi"/>
      <w:sz w:val="22"/>
      <w:u w:val="single"/>
    </w:rPr>
  </w:style>
  <w:style w:type="paragraph" w:customStyle="1" w:styleId="textbold">
    <w:name w:val="text bold"/>
    <w:basedOn w:val="Normal"/>
    <w:link w:val="Emphasis"/>
    <w:autoRedefine/>
    <w:uiPriority w:val="20"/>
    <w:qFormat/>
    <w:rsid w:val="00887F80"/>
    <w:rPr>
      <w:b/>
      <w:iCs/>
      <w:sz w:val="22"/>
      <w:u w:val="single"/>
    </w:rPr>
  </w:style>
  <w:style w:type="paragraph" w:styleId="ListParagraph">
    <w:name w:val="List Paragraph"/>
    <w:aliases w:val="6 font"/>
    <w:basedOn w:val="Normal"/>
    <w:uiPriority w:val="34"/>
    <w:qFormat/>
    <w:rsid w:val="00887F80"/>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E56433"/>
    <w:pPr>
      <w:spacing w:after="160" w:line="259" w:lineRule="auto"/>
    </w:pPr>
    <w:rPr>
      <w:rFonts w:ascii="Calibri" w:hAnsi="Calibri"/>
    </w:rPr>
  </w:style>
  <w:style w:type="paragraph" w:styleId="Heading1">
    <w:name w:val="heading 1"/>
    <w:aliases w:val="Pocket"/>
    <w:basedOn w:val="Normal"/>
    <w:next w:val="Normal"/>
    <w:link w:val="Heading1Char"/>
    <w:uiPriority w:val="9"/>
    <w:qFormat/>
    <w:rsid w:val="00E5643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5643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E5643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no read,heading 2, Ch,No Spacing1,No Spacing11,No Spacing111,No Spacing112,No Spacing1121,No Spacing2,Debate Text,Read stuff,No Spacing4,No Spacing21,CD - Cite,Heading 2 Char2 Char,TAG,Ch,No Spacing211,t"/>
    <w:basedOn w:val="Normal"/>
    <w:next w:val="Normal"/>
    <w:link w:val="Heading4Char"/>
    <w:uiPriority w:val="9"/>
    <w:unhideWhenUsed/>
    <w:qFormat/>
    <w:rsid w:val="00E5643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5643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56433"/>
  </w:style>
  <w:style w:type="character" w:customStyle="1" w:styleId="Heading1Char">
    <w:name w:val="Heading 1 Char"/>
    <w:aliases w:val="Pocket Char"/>
    <w:basedOn w:val="DefaultParagraphFont"/>
    <w:link w:val="Heading1"/>
    <w:uiPriority w:val="9"/>
    <w:rsid w:val="00E5643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56433"/>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E56433"/>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no read Char,heading 2 Char, Ch Char,No Spacing1 Char,No Spacing11 Char,No Spacing111 Char,No Spacing112 Char,No Spacing1121 Char,No Spacing2 Char,Debate Text Char,TAG Char"/>
    <w:basedOn w:val="DefaultParagraphFont"/>
    <w:link w:val="Heading4"/>
    <w:uiPriority w:val="9"/>
    <w:rsid w:val="00E5643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E56433"/>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Heading 3 Char Char Char1,Bold Cite Char,c,Bo,Title Cha,8.,S"/>
    <w:basedOn w:val="DefaultParagraphFont"/>
    <w:link w:val="UnderlinePara"/>
    <w:uiPriority w:val="1"/>
    <w:qFormat/>
    <w:rsid w:val="00E56433"/>
    <w:rPr>
      <w:b w:val="0"/>
      <w:sz w:val="22"/>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20"/>
    <w:qFormat/>
    <w:rsid w:val="00E56433"/>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E56433"/>
    <w:rPr>
      <w:color w:val="auto"/>
      <w:u w:val="none"/>
    </w:rPr>
  </w:style>
  <w:style w:type="character" w:styleId="Hyperlink">
    <w:name w:val="Hyperlink"/>
    <w:basedOn w:val="DefaultParagraphFont"/>
    <w:uiPriority w:val="99"/>
    <w:unhideWhenUsed/>
    <w:rsid w:val="00E56433"/>
    <w:rPr>
      <w:color w:val="auto"/>
      <w:u w:val="none"/>
    </w:rPr>
  </w:style>
  <w:style w:type="paragraph" w:styleId="DocumentMap">
    <w:name w:val="Document Map"/>
    <w:basedOn w:val="Normal"/>
    <w:link w:val="DocumentMapChar"/>
    <w:uiPriority w:val="99"/>
    <w:semiHidden/>
    <w:unhideWhenUsed/>
    <w:rsid w:val="00E56433"/>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E56433"/>
    <w:rPr>
      <w:rFonts w:ascii="Lucida Grande" w:hAnsi="Lucida Grande" w:cs="Lucida Grande"/>
    </w:rPr>
  </w:style>
  <w:style w:type="paragraph" w:customStyle="1" w:styleId="UnderlinePara">
    <w:name w:val="Underline Para"/>
    <w:basedOn w:val="Normal"/>
    <w:link w:val="StyleUnderline"/>
    <w:autoRedefine/>
    <w:uiPriority w:val="1"/>
    <w:qFormat/>
    <w:rsid w:val="00887F80"/>
    <w:pPr>
      <w:widowControl w:val="0"/>
      <w:suppressAutoHyphens/>
      <w:spacing w:after="200" w:line="256" w:lineRule="auto"/>
      <w:contextualSpacing/>
    </w:pPr>
    <w:rPr>
      <w:rFonts w:asciiTheme="minorHAnsi" w:hAnsiTheme="minorHAnsi"/>
      <w:sz w:val="22"/>
      <w:u w:val="single"/>
    </w:rPr>
  </w:style>
  <w:style w:type="paragraph" w:customStyle="1" w:styleId="textbold">
    <w:name w:val="text bold"/>
    <w:basedOn w:val="Normal"/>
    <w:link w:val="Emphasis"/>
    <w:autoRedefine/>
    <w:uiPriority w:val="20"/>
    <w:qFormat/>
    <w:rsid w:val="00887F80"/>
    <w:rPr>
      <w:b/>
      <w:iCs/>
      <w:sz w:val="22"/>
      <w:u w:val="single"/>
    </w:rPr>
  </w:style>
  <w:style w:type="paragraph" w:styleId="ListParagraph">
    <w:name w:val="List Paragraph"/>
    <w:aliases w:val="6 font"/>
    <w:basedOn w:val="Normal"/>
    <w:uiPriority w:val="34"/>
    <w:qFormat/>
    <w:rsid w:val="00887F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www.themarshallproject.org/2019/06/19/the-case-for-abolition" TargetMode="Externa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 Id="rId9" Type="http://schemas.openxmlformats.org/officeDocument/2006/relationships/webSettings" Target="webSettings.xml"/><Relationship Id="rId10" Type="http://schemas.openxmlformats.org/officeDocument/2006/relationships/hyperlink" Target="https://www.theblackscholar.org/black-liberation-abolition-prison-industrial-complex-interview-rachel-herzin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nlevinsky22: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F1CBFCC-9E42-5F4D-8E22-BEE675F73C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4</TotalTime>
  <Pages>4</Pages>
  <Words>6700</Words>
  <Characters>38194</Characters>
  <Application>Microsoft Macintosh Word</Application>
  <DocSecurity>0</DocSecurity>
  <Lines>318</Lines>
  <Paragraphs>89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44805</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Noam Levinsky</dc:creator>
  <cp:keywords>5.2</cp:keywords>
  <dc:description/>
  <cp:lastModifiedBy>Noam Levinsky</cp:lastModifiedBy>
  <cp:revision>4</cp:revision>
  <dcterms:created xsi:type="dcterms:W3CDTF">2021-12-11T16:38:00Z</dcterms:created>
  <dcterms:modified xsi:type="dcterms:W3CDTF">2021-12-11T17:07:00Z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