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591A6" w14:textId="77777777" w:rsidR="00E42E4C" w:rsidRDefault="00336A56" w:rsidP="00336A56">
      <w:pPr>
        <w:pStyle w:val="Heading1"/>
      </w:pPr>
      <w:r>
        <w:t>1NC</w:t>
      </w:r>
    </w:p>
    <w:p w14:paraId="2A214CEC" w14:textId="77777777" w:rsidR="00336A56" w:rsidRDefault="00336A56" w:rsidP="00336A56"/>
    <w:p w14:paraId="5A90B560" w14:textId="77777777" w:rsidR="00336A56" w:rsidRDefault="00336A56" w:rsidP="00336A56">
      <w:pPr>
        <w:pStyle w:val="Heading2"/>
      </w:pPr>
      <w:r>
        <w:t>1</w:t>
      </w:r>
    </w:p>
    <w:p w14:paraId="7C8B1430" w14:textId="77777777" w:rsidR="00336A56" w:rsidRPr="00336A56" w:rsidRDefault="00336A56" w:rsidP="00336A56"/>
    <w:p w14:paraId="7E92805A" w14:textId="77777777" w:rsidR="00336A56" w:rsidRPr="00CA39EC" w:rsidRDefault="00336A56" w:rsidP="00336A56">
      <w:pPr>
        <w:pStyle w:val="Heading4"/>
      </w:pPr>
      <w:r w:rsidRPr="00CA39EC">
        <w:t>Ethics begin a posteriori.</w:t>
      </w:r>
    </w:p>
    <w:p w14:paraId="5552F3E8" w14:textId="77777777" w:rsidR="00336A56" w:rsidRPr="00CA39EC" w:rsidRDefault="00336A56" w:rsidP="00336A56">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A63E4D1" w14:textId="77777777" w:rsidR="00336A56" w:rsidRDefault="00336A56" w:rsidP="00336A56">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154E2874" w14:textId="77777777" w:rsidR="00336A56" w:rsidRPr="00D0768F" w:rsidRDefault="00336A56" w:rsidP="00336A56">
      <w:r>
        <w:t>Nothing in the framework triggers p and p</w:t>
      </w:r>
    </w:p>
    <w:p w14:paraId="7272ADA6" w14:textId="77777777" w:rsidR="00336A56" w:rsidRPr="00A3034A" w:rsidRDefault="00336A56" w:rsidP="00336A56">
      <w:pPr>
        <w:pStyle w:val="Heading4"/>
      </w:pPr>
      <w:r w:rsidRPr="00A3034A">
        <w:t xml:space="preserve">The standard is </w:t>
      </w:r>
      <w:r>
        <w:t>act hedonistic util</w:t>
      </w:r>
      <w:r w:rsidRPr="00A3034A">
        <w:t xml:space="preserve">. Prefer – </w:t>
      </w:r>
    </w:p>
    <w:p w14:paraId="347CAC65" w14:textId="77777777" w:rsidR="00336A56" w:rsidRPr="00A3034A" w:rsidRDefault="00336A56" w:rsidP="00336A56">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DEE7888" w14:textId="77777777" w:rsidR="00336A56" w:rsidRPr="00A3034A" w:rsidRDefault="00336A56" w:rsidP="00336A56">
      <w:pPr>
        <w:rPr>
          <w:rStyle w:val="Style13ptBold"/>
        </w:rPr>
      </w:pPr>
      <w:r w:rsidRPr="00A3034A">
        <w:rPr>
          <w:rStyle w:val="Style13ptBold"/>
        </w:rPr>
        <w:t>Blum et al. 18</w:t>
      </w:r>
    </w:p>
    <w:p w14:paraId="3092CB14" w14:textId="77777777" w:rsidR="00336A56" w:rsidRPr="00A3034A" w:rsidRDefault="00336A56" w:rsidP="00336A56">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PA</w:t>
      </w:r>
      <w:proofErr w:type="gramStart"/>
      <w:r w:rsidRPr="00A3034A">
        <w:rPr>
          <w:rFonts w:asciiTheme="minorHAnsi" w:hAnsiTheme="minorHAnsi" w:cstheme="minorHAnsi"/>
          <w:sz w:val="16"/>
          <w:szCs w:val="16"/>
        </w:rPr>
        <w:t>.,</w:t>
      </w:r>
      <w:proofErr w:type="gramEnd"/>
      <w:r w:rsidRPr="00A3034A">
        <w:rPr>
          <w:rFonts w:asciiTheme="minorHAnsi" w:hAnsiTheme="minorHAnsi" w:cstheme="minorHAnsi"/>
          <w:sz w:val="16"/>
          <w:szCs w:val="16"/>
        </w:rPr>
        <w:t xml:space="preserve">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w:t>
      </w:r>
      <w:proofErr w:type="spellStart"/>
      <w:r w:rsidRPr="00A3034A">
        <w:rPr>
          <w:rFonts w:asciiTheme="minorHAnsi" w:hAnsiTheme="minorHAnsi" w:cstheme="minorHAnsi"/>
          <w:sz w:val="16"/>
          <w:szCs w:val="16"/>
        </w:rPr>
        <w:t>Rajendra</w:t>
      </w:r>
      <w:proofErr w:type="spellEnd"/>
      <w:r w:rsidRPr="00A3034A">
        <w:rPr>
          <w:rFonts w:asciiTheme="minorHAnsi" w:hAnsiTheme="minorHAnsi" w:cstheme="minorHAnsi"/>
          <w:sz w:val="16"/>
          <w:szCs w:val="16"/>
        </w:rPr>
        <w:t xml:space="preserve">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0A8597A9"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217D642"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7836DBB"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8156AE8"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14:paraId="68B34D86"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1B208A3"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60231D3" w14:textId="77777777" w:rsidR="00336A56" w:rsidRPr="00A3034A" w:rsidRDefault="00336A56" w:rsidP="00336A5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D3E58F8"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w:t>
      </w:r>
      <w:proofErr w:type="gramStart"/>
      <w:r w:rsidRPr="00A3034A">
        <w:rPr>
          <w:rFonts w:asciiTheme="minorHAnsi" w:hAnsiTheme="minorHAnsi" w:cstheme="minorHAnsi"/>
          <w:sz w:val="16"/>
        </w:rPr>
        <w:t>sword,</w:t>
      </w:r>
      <w:proofErr w:type="gramEnd"/>
      <w:r w:rsidRPr="00A3034A">
        <w:rPr>
          <w:rFonts w:asciiTheme="minorHAnsi" w:hAnsiTheme="minorHAnsi" w:cstheme="minorHAnsi"/>
          <w:sz w:val="16"/>
        </w:rPr>
        <w:t xml:space="preserve">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BE822D2"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38CAE86"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7103B85"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4C84C6F"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329268C"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CB8BC19"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614F2DD"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w:t>
      </w:r>
      <w:proofErr w:type="spellStart"/>
      <w:r w:rsidRPr="00A3034A">
        <w:rPr>
          <w:rFonts w:asciiTheme="minorHAnsi" w:hAnsiTheme="minorHAnsi" w:cstheme="minorHAnsi"/>
          <w:sz w:val="16"/>
        </w:rPr>
        <w:t>pallidum</w:t>
      </w:r>
      <w:proofErr w:type="spellEnd"/>
      <w:r w:rsidRPr="00A3034A">
        <w:rPr>
          <w:rFonts w:asciiTheme="minorHAnsi" w:hAnsiTheme="minorHAnsi" w:cstheme="minorHAnsi"/>
          <w:sz w:val="16"/>
        </w:rPr>
        <w:t xml:space="preserve">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6CB5AB6D"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7E55B5"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w:t>
      </w:r>
      <w:proofErr w:type="spellStart"/>
      <w:r w:rsidRPr="00A3034A">
        <w:rPr>
          <w:rFonts w:asciiTheme="minorHAnsi" w:hAnsiTheme="minorHAnsi" w:cstheme="minorHAnsi"/>
          <w:sz w:val="16"/>
        </w:rPr>
        <w:t>anhedonia</w:t>
      </w:r>
      <w:proofErr w:type="spellEnd"/>
      <w:r w:rsidRPr="00A3034A">
        <w:rPr>
          <w:rFonts w:asciiTheme="minorHAnsi" w:hAnsiTheme="minorHAnsi" w:cstheme="minorHAnsi"/>
          <w:sz w:val="16"/>
        </w:rPr>
        <w:t xml:space="preserve">. A negative feeling state is called </w:t>
      </w:r>
      <w:proofErr w:type="spellStart"/>
      <w:r w:rsidRPr="00A3034A">
        <w:rPr>
          <w:rFonts w:asciiTheme="minorHAnsi" w:hAnsiTheme="minorHAnsi" w:cstheme="minorHAnsi"/>
          <w:sz w:val="16"/>
        </w:rPr>
        <w:t>dysphoria</w:t>
      </w:r>
      <w:proofErr w:type="spellEnd"/>
      <w:r w:rsidRPr="00A3034A">
        <w:rPr>
          <w:rFonts w:asciiTheme="minorHAnsi" w:hAnsiTheme="minorHAnsi" w:cstheme="minorHAnsi"/>
          <w:sz w:val="16"/>
        </w:rPr>
        <w:t xml:space="preserve">,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9AAC3D0"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726F236"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This activation of the brain reward networks (producing the ecstatic “high” that users seek).</w:t>
      </w:r>
      <w:proofErr w:type="gramEnd"/>
      <w:r w:rsidRPr="00A3034A">
        <w:rPr>
          <w:rFonts w:asciiTheme="minorHAnsi" w:hAnsiTheme="minorHAnsi" w:cstheme="minorHAnsi"/>
          <w:sz w:val="16"/>
        </w:rPr>
        <w:t xml:space="preserve">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w:t>
      </w:r>
      <w:proofErr w:type="spellStart"/>
      <w:r w:rsidRPr="00A3034A">
        <w:rPr>
          <w:rFonts w:asciiTheme="minorHAnsi" w:hAnsiTheme="minorHAnsi" w:cstheme="minorHAnsi"/>
          <w:sz w:val="16"/>
        </w:rPr>
        <w:t>nonsubstance</w:t>
      </w:r>
      <w:proofErr w:type="spellEnd"/>
      <w:r w:rsidRPr="00A3034A">
        <w:rPr>
          <w:rFonts w:asciiTheme="minorHAnsi" w:hAnsiTheme="minorHAnsi" w:cstheme="minorHAnsi"/>
          <w:sz w:val="16"/>
        </w:rPr>
        <w:t xml:space="preserv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C26A774"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1F302ED"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 xml:space="preserve">found various differentially expressed </w:t>
      </w:r>
      <w:proofErr w:type="gramStart"/>
      <w:r w:rsidRPr="00A3034A">
        <w:rPr>
          <w:rFonts w:asciiTheme="minorHAnsi" w:hAnsiTheme="minorHAnsi" w:cstheme="minorHAnsi"/>
          <w:u w:val="single"/>
        </w:rPr>
        <w:t>genes,</w:t>
      </w:r>
      <w:proofErr w:type="gramEnd"/>
      <w:r w:rsidRPr="00A3034A">
        <w:rPr>
          <w:rFonts w:asciiTheme="minorHAnsi" w:hAnsiTheme="minorHAnsi" w:cstheme="minorHAnsi"/>
          <w:u w:val="single"/>
        </w:rPr>
        <w:t xml:space="preserve"> to associate with pleasure related systems.</w:t>
      </w:r>
      <w:r w:rsidRPr="00A3034A">
        <w:rPr>
          <w:rFonts w:asciiTheme="minorHAnsi" w:hAnsiTheme="minorHAnsi" w:cstheme="minorHAnsi"/>
          <w:sz w:val="16"/>
        </w:rPr>
        <w:t xml:space="preserve"> Furthermore, the dopaminergic interneurons located in the human </w:t>
      </w:r>
      <w:proofErr w:type="spellStart"/>
      <w:r w:rsidRPr="00A3034A">
        <w:rPr>
          <w:rFonts w:asciiTheme="minorHAnsi" w:hAnsiTheme="minorHAnsi" w:cstheme="minorHAnsi"/>
          <w:sz w:val="16"/>
        </w:rPr>
        <w:t>neocortex</w:t>
      </w:r>
      <w:proofErr w:type="spellEnd"/>
      <w:r w:rsidRPr="00A3034A">
        <w:rPr>
          <w:rFonts w:asciiTheme="minorHAnsi" w:hAnsiTheme="minorHAnsi" w:cstheme="minorHAnsi"/>
          <w:sz w:val="16"/>
        </w:rPr>
        <w:t xml:space="preserve"> were absent from the </w:t>
      </w:r>
      <w:proofErr w:type="spellStart"/>
      <w:r w:rsidRPr="00A3034A">
        <w:rPr>
          <w:rFonts w:asciiTheme="minorHAnsi" w:hAnsiTheme="minorHAnsi" w:cstheme="minorHAnsi"/>
          <w:sz w:val="16"/>
        </w:rPr>
        <w:t>neocortex</w:t>
      </w:r>
      <w:proofErr w:type="spellEnd"/>
      <w:r w:rsidRPr="00A3034A">
        <w:rPr>
          <w:rFonts w:asciiTheme="minorHAnsi" w:hAnsiTheme="minorHAnsi" w:cstheme="minorHAnsi"/>
          <w:sz w:val="16"/>
        </w:rPr>
        <w:t xml:space="preserve"> of nonhuman African apes. Such differences in neuronal transcriptional programs may underlie a variety of neurodevelopmental disorders. </w:t>
      </w:r>
    </w:p>
    <w:p w14:paraId="12C42C9F"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proofErr w:type="spellStart"/>
      <w:r w:rsidRPr="00A3034A">
        <w:rPr>
          <w:rFonts w:asciiTheme="minorHAnsi" w:hAnsiTheme="minorHAnsi" w:cstheme="minorHAnsi"/>
          <w:b/>
          <w:bCs/>
          <w:highlight w:val="green"/>
          <w:u w:val="single"/>
        </w:rPr>
        <w:t>neocortices</w:t>
      </w:r>
      <w:proofErr w:type="spellEnd"/>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 xml:space="preserve">expressed in the </w:t>
      </w:r>
      <w:proofErr w:type="spellStart"/>
      <w:r w:rsidRPr="00A3034A">
        <w:rPr>
          <w:rFonts w:asciiTheme="minorHAnsi" w:hAnsiTheme="minorHAnsi" w:cstheme="minorHAnsi"/>
          <w:u w:val="single"/>
        </w:rPr>
        <w:t>neocortex</w:t>
      </w:r>
      <w:proofErr w:type="spellEnd"/>
      <w:r w:rsidRPr="00A3034A">
        <w:rPr>
          <w:rFonts w:asciiTheme="minorHAnsi" w:hAnsiTheme="minorHAnsi" w:cstheme="minorHAnsi"/>
          <w:u w:val="single"/>
        </w:rPr>
        <w:t xml:space="preserve">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AF0803E" w14:textId="77777777" w:rsidR="00336A56" w:rsidRPr="00A3034A" w:rsidRDefault="00336A56" w:rsidP="00336A56">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w:t>
      </w:r>
      <w:proofErr w:type="gramStart"/>
      <w:r w:rsidRPr="00A3034A">
        <w:rPr>
          <w:rFonts w:asciiTheme="minorHAnsi" w:hAnsiTheme="minorHAnsi" w:cstheme="minorHAnsi"/>
          <w:sz w:val="16"/>
        </w:rPr>
        <w:t>rise</w:t>
      </w:r>
      <w:proofErr w:type="gramEnd"/>
      <w:r w:rsidRPr="00A3034A">
        <w:rPr>
          <w:rFonts w:asciiTheme="minorHAnsi" w:hAnsiTheme="minorHAnsi" w:cstheme="minorHAnsi"/>
          <w:sz w:val="16"/>
        </w:rPr>
        <w:t xml:space="preserv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749201" w14:textId="77777777" w:rsidR="00336A56" w:rsidRDefault="00336A56" w:rsidP="00336A56">
      <w:pPr>
        <w:pStyle w:val="Heading4"/>
      </w:pPr>
      <w:r w:rsidRPr="00A3034A">
        <w:t>2 – No intent-foresight distinction – if I foresee a consequence, then it becomes part of my deliberation since its intrinsic to my action</w:t>
      </w:r>
    </w:p>
    <w:p w14:paraId="5E121524" w14:textId="77777777" w:rsidR="00336A56" w:rsidRDefault="00336A56" w:rsidP="00336A56">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76C1EBAE" w14:textId="77777777" w:rsidR="00336A56" w:rsidRPr="00D0768F" w:rsidRDefault="00336A56" w:rsidP="00336A56">
      <w:pPr>
        <w:pStyle w:val="Heading4"/>
      </w:pPr>
      <w:r>
        <w:t xml:space="preserve">4 – No act omission distinction – choosing not to act is an action in of itself since you had to make an active decision to omit. </w:t>
      </w:r>
    </w:p>
    <w:p w14:paraId="087B57BE" w14:textId="77777777" w:rsidR="00336A56" w:rsidRDefault="00336A56" w:rsidP="00336A56">
      <w:pPr>
        <w:pStyle w:val="Heading4"/>
        <w:rPr>
          <w:rFonts w:cs="Calibri"/>
        </w:rPr>
      </w:pPr>
      <w:r>
        <w:rPr>
          <w:rFonts w:cs="Calibri"/>
        </w:rPr>
        <w:t>5</w:t>
      </w:r>
      <w:r w:rsidRPr="00A3034A">
        <w:rPr>
          <w:rFonts w:cs="Calibri"/>
        </w:rPr>
        <w:t xml:space="preserve"> – TJFs</w:t>
      </w:r>
      <w:r>
        <w:rPr>
          <w:rFonts w:cs="Calibri"/>
        </w:rPr>
        <w:t>:</w:t>
      </w:r>
    </w:p>
    <w:p w14:paraId="7EE1CC4B" w14:textId="77777777" w:rsidR="00336A56" w:rsidRPr="00C63601" w:rsidRDefault="00336A56" w:rsidP="00336A56">
      <w:pPr>
        <w:pStyle w:val="ListParagraph"/>
        <w:numPr>
          <w:ilvl w:val="0"/>
          <w:numId w:val="12"/>
        </w:numPr>
        <w:rPr>
          <w:b/>
        </w:rPr>
      </w:pPr>
      <w:r w:rsidRPr="00C63601">
        <w:rPr>
          <w:b/>
        </w:rPr>
        <w:t xml:space="preserve">Accessibility – </w:t>
      </w:r>
      <w:proofErr w:type="spellStart"/>
      <w:r w:rsidRPr="00C63601">
        <w:rPr>
          <w:b/>
        </w:rPr>
        <w:t>util</w:t>
      </w:r>
      <w:proofErr w:type="spellEnd"/>
      <w:r w:rsidRPr="00C63601">
        <w:rPr>
          <w:b/>
        </w:rPr>
        <w:t xml:space="preserve"> is the 1</w:t>
      </w:r>
      <w:r w:rsidRPr="00C63601">
        <w:rPr>
          <w:b/>
          <w:vertAlign w:val="superscript"/>
        </w:rPr>
        <w:t>st</w:t>
      </w:r>
      <w:r w:rsidRPr="00C63601">
        <w:rPr>
          <w:b/>
        </w:rPr>
        <w:t xml:space="preserve"> framework novices learn and the simplest to understand. Outweighs because there are no benefits of debate if people can’t access it.</w:t>
      </w:r>
    </w:p>
    <w:p w14:paraId="376742E5" w14:textId="77777777" w:rsidR="00336A56" w:rsidRPr="00C63601" w:rsidRDefault="00336A56" w:rsidP="00336A56">
      <w:pPr>
        <w:pStyle w:val="ListParagraph"/>
        <w:numPr>
          <w:ilvl w:val="0"/>
          <w:numId w:val="12"/>
        </w:numPr>
        <w:rPr>
          <w:b/>
        </w:rPr>
      </w:pPr>
      <w:r>
        <w:rPr>
          <w:b/>
        </w:rPr>
        <w:t xml:space="preserve">Ground – most topic lit talks about consequences, so </w:t>
      </w:r>
      <w:proofErr w:type="spellStart"/>
      <w:r>
        <w:rPr>
          <w:b/>
        </w:rPr>
        <w:t>util</w:t>
      </w:r>
      <w:proofErr w:type="spellEnd"/>
      <w:r>
        <w:rPr>
          <w:b/>
        </w:rPr>
        <w:t xml:space="preserve"> enables more research and more creative clash. Those are internal links to education.</w:t>
      </w:r>
    </w:p>
    <w:p w14:paraId="0F7E2988" w14:textId="77777777" w:rsidR="00336A56" w:rsidRDefault="00336A56" w:rsidP="00336A56"/>
    <w:p w14:paraId="760BEDD1" w14:textId="77777777" w:rsidR="00336A56" w:rsidRPr="009A1124" w:rsidRDefault="00336A56" w:rsidP="00336A56">
      <w:pPr>
        <w:pStyle w:val="Heading4"/>
        <w:rPr>
          <w:rFonts w:cs="Calibri"/>
        </w:rPr>
      </w:pPr>
      <w:r>
        <w:t xml:space="preserve">No </w:t>
      </w:r>
      <w:proofErr w:type="spellStart"/>
      <w:r>
        <w:t>calc</w:t>
      </w:r>
      <w:proofErr w:type="spellEnd"/>
      <w:r>
        <w:t xml:space="preserve"> indicts –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w:t>
      </w:r>
      <w:r>
        <w:rPr>
          <w:rFonts w:cs="Calibri"/>
        </w:rPr>
        <w:t>hile we have to beat them all.</w:t>
      </w:r>
    </w:p>
    <w:p w14:paraId="42AF5998" w14:textId="77777777" w:rsidR="00336A56" w:rsidRDefault="00336A56" w:rsidP="00336A56"/>
    <w:p w14:paraId="5C0D00FF" w14:textId="77777777" w:rsidR="00336A56" w:rsidRDefault="00336A56" w:rsidP="00336A56">
      <w:pPr>
        <w:pStyle w:val="Heading4"/>
      </w:pPr>
      <w:r>
        <w:t>Extinction comes first – saves the most lives regardless of probability. Moral uncertainty also means we need to prioritize the largest consequentialist impacts under any framework.</w:t>
      </w:r>
    </w:p>
    <w:p w14:paraId="79EC1C3C" w14:textId="77777777" w:rsidR="00336A56" w:rsidRDefault="00336A56" w:rsidP="00336A56">
      <w:proofErr w:type="spellStart"/>
      <w:r>
        <w:rPr>
          <w:b/>
        </w:rPr>
        <w:t>Pummer</w:t>
      </w:r>
      <w:proofErr w:type="spellEnd"/>
      <w:r>
        <w:rPr>
          <w:b/>
        </w:rPr>
        <w:t xml:space="preserve"> 15</w:t>
      </w:r>
      <w:r>
        <w:t xml:space="preserve"> [</w:t>
      </w:r>
      <w:proofErr w:type="spellStart"/>
      <w:r>
        <w:t>Theron</w:t>
      </w:r>
      <w:proofErr w:type="spellEnd"/>
      <w:r>
        <w:t xml:space="preserve">, Junior Research Fellow in Philosophy at St. Anne's College, University of Oxford. </w:t>
      </w:r>
      <w:proofErr w:type="gramStart"/>
      <w:r>
        <w:t>“Moral Agreement on Saving the World” Practical Ethics, University of Oxford.</w:t>
      </w:r>
      <w:proofErr w:type="gramEnd"/>
      <w:r>
        <w:t xml:space="preserve"> May 18, 2015] AT</w:t>
      </w:r>
    </w:p>
    <w:p w14:paraId="720435AF" w14:textId="77777777" w:rsidR="00336A56" w:rsidRPr="00347D26" w:rsidRDefault="00336A56" w:rsidP="00336A56">
      <w:pPr>
        <w:rPr>
          <w:sz w:val="16"/>
        </w:rPr>
      </w:pPr>
      <w:r>
        <w:rPr>
          <w:b/>
          <w:u w:val="single"/>
        </w:rPr>
        <w:t>There appears to be lot of disagreement in moral philosophy. Whether these many apparent disagreements are deep and irresolvable, I believe there is at least one thing it is reasonable to agree on right now</w:t>
      </w:r>
      <w:r w:rsidRPr="00F92BC5">
        <w:rPr>
          <w:sz w:val="16"/>
        </w:rPr>
        <w:t>, whatever general moral view we adopt</w:t>
      </w:r>
      <w:r>
        <w:rPr>
          <w:b/>
          <w:u w:val="single"/>
        </w:rPr>
        <w:t>: that it is very important to reduce the risk that all intelligent beings on this planet are eliminated by an enormous catastrophe, such as a nuclear war.</w:t>
      </w:r>
      <w:r w:rsidRPr="00F92BC5">
        <w:rPr>
          <w:sz w:val="16"/>
        </w:rPr>
        <w:t xml:space="preserve"> How we might in fact try to reduce such existential risks is discussed elsewhere. My claim here is only that </w:t>
      </w:r>
      <w:r>
        <w:rPr>
          <w:b/>
          <w:u w:val="single"/>
        </w:rPr>
        <w:t xml:space="preserve">we – whether we’re consequentialists, deontologists, or virtue ethicists – should all agree that we should try to save the world. </w:t>
      </w:r>
      <w:r w:rsidRPr="00F92BC5">
        <w:rPr>
          <w:sz w:val="16"/>
        </w:rPr>
        <w:t xml:space="preserve">According to consequentialism, we should maximize the good, where this is taken to be the goodness, from an impartial perspective, of outcomes. </w:t>
      </w:r>
      <w:r>
        <w:rPr>
          <w:b/>
          <w:u w:val="single"/>
        </w:rPr>
        <w:t>Clearly one thing that makes an outcome good is that the people in it are doing well. There is little disagreement here.</w:t>
      </w:r>
      <w:r w:rsidRPr="00F92BC5">
        <w:rPr>
          <w:sz w:val="16"/>
        </w:rPr>
        <w:t xml:space="preserve"> If the happiness or well-being of possible future people is just as important as that of people who already exist, and if they would have good lives, it is not hard to see how</w:t>
      </w:r>
      <w:r>
        <w:rPr>
          <w:b/>
          <w:u w:val="single"/>
        </w:rPr>
        <w:t xml:space="preserve"> </w:t>
      </w:r>
      <w:r>
        <w:rPr>
          <w:b/>
          <w:highlight w:val="green"/>
          <w:u w:val="single"/>
        </w:rPr>
        <w:t xml:space="preserve">reducing existential risk is </w:t>
      </w:r>
      <w:r>
        <w:rPr>
          <w:b/>
          <w:u w:val="single"/>
        </w:rPr>
        <w:t xml:space="preserve">easily </w:t>
      </w:r>
      <w:r>
        <w:rPr>
          <w:b/>
          <w:highlight w:val="green"/>
          <w:u w:val="single"/>
        </w:rPr>
        <w:t>the most important thing in the whole world.</w:t>
      </w:r>
      <w:r>
        <w:rPr>
          <w:b/>
          <w:u w:val="single"/>
        </w:rPr>
        <w:t xml:space="preserve"> This is for the familiar reason that there are </w:t>
      </w:r>
      <w:r>
        <w:rPr>
          <w:b/>
          <w:highlight w:val="green"/>
          <w:u w:val="single"/>
        </w:rPr>
        <w:t xml:space="preserve">so many people </w:t>
      </w:r>
      <w:r>
        <w:rPr>
          <w:b/>
          <w:u w:val="single"/>
        </w:rPr>
        <w:t xml:space="preserve">who </w:t>
      </w:r>
      <w:r>
        <w:rPr>
          <w:b/>
          <w:highlight w:val="green"/>
          <w:u w:val="single"/>
        </w:rPr>
        <w:t>could exist in the future</w:t>
      </w:r>
      <w:r>
        <w:rPr>
          <w:b/>
          <w:u w:val="single"/>
        </w:rPr>
        <w:t xml:space="preserve"> – there are </w:t>
      </w:r>
      <w:r>
        <w:rPr>
          <w:b/>
          <w:highlight w:val="green"/>
          <w:u w:val="single"/>
        </w:rPr>
        <w:t>trillions upon trillions</w:t>
      </w:r>
      <w:r>
        <w:rPr>
          <w:b/>
          <w:u w:val="single"/>
        </w:rPr>
        <w:t xml:space="preserve">… upon trillions. There are so many possible future people that </w:t>
      </w:r>
      <w:r>
        <w:rPr>
          <w:b/>
          <w:highlight w:val="green"/>
          <w:u w:val="single"/>
        </w:rPr>
        <w:t>reducing existential risk is</w:t>
      </w:r>
      <w:r>
        <w:rPr>
          <w:b/>
          <w:u w:val="single"/>
        </w:rPr>
        <w:t xml:space="preserve"> arguably </w:t>
      </w:r>
      <w:r>
        <w:rPr>
          <w:b/>
          <w:highlight w:val="green"/>
          <w:u w:val="single"/>
        </w:rPr>
        <w:t>the most important</w:t>
      </w:r>
      <w:r>
        <w:rPr>
          <w:b/>
          <w:u w:val="single"/>
        </w:rPr>
        <w:t xml:space="preserve"> thing in the world, </w:t>
      </w:r>
      <w:r>
        <w:rPr>
          <w:b/>
          <w:highlight w:val="green"/>
          <w:u w:val="single"/>
        </w:rPr>
        <w:t xml:space="preserve">even if the well-being of these possible people were given only 0.001% as much weight </w:t>
      </w:r>
      <w:r>
        <w:rPr>
          <w:b/>
          <w:u w:val="single"/>
        </w:rPr>
        <w:t>as that of existing people.</w:t>
      </w:r>
      <w:r w:rsidRPr="00F92BC5">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F92BC5">
        <w:rPr>
          <w:sz w:val="16"/>
        </w:rPr>
        <w:t xml:space="preserve"> </w:t>
      </w:r>
      <w:r>
        <w:rPr>
          <w:b/>
          <w:u w:val="single"/>
        </w:rPr>
        <w:t>Non-consequentialism is the view that there’s more that determines rightness than the goodness of consequences or outcomes; it is not the view that the latter don’t matter.</w:t>
      </w:r>
      <w:r w:rsidRPr="00F92BC5">
        <w:rPr>
          <w:sz w:val="16"/>
        </w:rPr>
        <w:t xml:space="preserve"> Even John Rawls wrote, “</w:t>
      </w:r>
      <w:r>
        <w:rPr>
          <w:b/>
          <w:u w:val="single"/>
        </w:rPr>
        <w:t>All ethical doctrines worth our attention take consequences into account in judging rightness. One which did not would simply be irrational, crazy.</w:t>
      </w:r>
      <w:r w:rsidRPr="00F92BC5">
        <w:rPr>
          <w:sz w:val="16"/>
        </w:rPr>
        <w:t xml:space="preserve">” </w:t>
      </w:r>
      <w:r>
        <w:rPr>
          <w:b/>
          <w:u w:val="single"/>
        </w:rPr>
        <w:t>Minimally plausible versions of deontology and virtue ethics must be concerned in part with promoting the good, from an impartial point of view.</w:t>
      </w:r>
      <w:r w:rsidRPr="00F92BC5">
        <w:rPr>
          <w:sz w:val="16"/>
        </w:rPr>
        <w:t xml:space="preserve"> </w:t>
      </w:r>
      <w:proofErr w:type="gramStart"/>
      <w:r>
        <w:rPr>
          <w:b/>
          <w:u w:val="single"/>
        </w:rPr>
        <w:t>They’d thus imply very strong reasons to reduce existential risk</w:t>
      </w:r>
      <w:r w:rsidRPr="00F92BC5">
        <w:rPr>
          <w:sz w:val="16"/>
        </w:rPr>
        <w:t>, at least when this doesn’t significantly involve doing harm to others or damaging one’s character.</w:t>
      </w:r>
      <w:proofErr w:type="gramEnd"/>
      <w:r w:rsidRPr="00F92BC5">
        <w:rPr>
          <w:sz w:val="16"/>
        </w:rPr>
        <w:t xml:space="preserve">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u w:val="single"/>
        </w:rPr>
        <w:t>Even egoism, the view that each agent should maximize her own good, might imply strong reasons to reduce existential risk.</w:t>
      </w:r>
      <w:r w:rsidRPr="00F92BC5">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w:t>
      </w:r>
      <w:proofErr w:type="gramStart"/>
      <w:r w:rsidRPr="00F92BC5">
        <w:rPr>
          <w:sz w:val="16"/>
        </w:rPr>
        <w:t>views which imply that, if I don’t care about other people, I have no or very little reason to help them</w:t>
      </w:r>
      <w:proofErr w:type="gramEnd"/>
      <w:r w:rsidRPr="00F92BC5">
        <w:rPr>
          <w:sz w:val="16"/>
        </w:rPr>
        <w:t xml:space="preserve"> are not even minimally plausible views (in addition to hedonistic egoism, I here have in mind views that imply that one has no reason to perform an act unless one actually desires to do that act). </w:t>
      </w:r>
      <w:r>
        <w:rPr>
          <w:b/>
          <w:u w:val="single"/>
        </w:rPr>
        <w:t xml:space="preserve">To be minimally plausible, egoism will need to be paired with a more sophisticated account of </w:t>
      </w:r>
      <w:proofErr w:type="gramStart"/>
      <w:r>
        <w:rPr>
          <w:b/>
          <w:u w:val="single"/>
        </w:rPr>
        <w:t>well-being</w:t>
      </w:r>
      <w:proofErr w:type="gramEnd"/>
      <w:r>
        <w:rPr>
          <w:b/>
          <w:u w:val="single"/>
        </w:rPr>
        <w:t>.</w:t>
      </w:r>
      <w:r w:rsidRPr="00F92BC5">
        <w:rPr>
          <w:sz w:val="16"/>
        </w:rPr>
        <w:t xml:space="preserve"> To see this, it is enough to consider, as Plato did, the possibility of a ring of invisibility – </w:t>
      </w:r>
      <w:r>
        <w:rPr>
          <w:b/>
          <w:u w:val="single"/>
        </w:rPr>
        <w:t xml:space="preserve">suppose that, while wearing it, </w:t>
      </w:r>
      <w:proofErr w:type="spellStart"/>
      <w:r>
        <w:rPr>
          <w:b/>
          <w:u w:val="single"/>
        </w:rPr>
        <w:t>Ayn</w:t>
      </w:r>
      <w:proofErr w:type="spellEnd"/>
      <w:r>
        <w:rPr>
          <w:b/>
          <w:u w:val="single"/>
        </w:rPr>
        <w:t xml:space="preserve">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92BC5">
        <w:rPr>
          <w:sz w:val="16"/>
        </w:rPr>
        <w:t xml:space="preserve">, in some robust way, where this would to a significant extent </w:t>
      </w:r>
      <w:proofErr w:type="gramStart"/>
      <w:r w:rsidRPr="00F92BC5">
        <w:rPr>
          <w:sz w:val="16"/>
        </w:rPr>
        <w:t>be</w:t>
      </w:r>
      <w:proofErr w:type="gramEnd"/>
      <w:r w:rsidRPr="00F92BC5">
        <w:rPr>
          <w:sz w:val="16"/>
        </w:rPr>
        <w:t xml:space="preserve"> a function of other-regarding concerns (see chapter 12 of this classic intro to ethics). But </w:t>
      </w:r>
      <w:r>
        <w:rPr>
          <w:b/>
          <w:u w:val="single"/>
        </w:rPr>
        <w:t>once these elements are included, we can (roughly, as above) argue that this sort of egoism will imply strong reasons to reduce existential risk.</w:t>
      </w:r>
      <w:r w:rsidRPr="00F92BC5">
        <w:rPr>
          <w:sz w:val="16"/>
        </w:rPr>
        <w:t xml:space="preserve"> Add to all of this Samuel </w:t>
      </w:r>
      <w:proofErr w:type="spellStart"/>
      <w:r w:rsidRPr="00F92BC5">
        <w:rPr>
          <w:sz w:val="16"/>
        </w:rPr>
        <w:t>Scheffler’s</w:t>
      </w:r>
      <w:proofErr w:type="spellEnd"/>
      <w:r w:rsidRPr="00F92BC5">
        <w:rPr>
          <w:sz w:val="16"/>
        </w:rPr>
        <w:t xml:space="preserve"> recent intriguing arguments (quick podcast version available here) that most of what makes our lives go well would be undermined if there were no future generations of intelligent persons. On his view, my life would contain vastly less </w:t>
      </w:r>
      <w:proofErr w:type="gramStart"/>
      <w:r w:rsidRPr="00F92BC5">
        <w:rPr>
          <w:sz w:val="16"/>
        </w:rPr>
        <w:t>well-being</w:t>
      </w:r>
      <w:proofErr w:type="gramEnd"/>
      <w:r w:rsidRPr="00F92BC5">
        <w:rPr>
          <w:sz w:val="16"/>
        </w:rPr>
        <w:t xml:space="preserve"> if (say) a year after my death the world came to an end. So obviously if </w:t>
      </w:r>
      <w:proofErr w:type="spellStart"/>
      <w:r w:rsidRPr="00F92BC5">
        <w:rPr>
          <w:sz w:val="16"/>
        </w:rPr>
        <w:t>Scheffler</w:t>
      </w:r>
      <w:proofErr w:type="spellEnd"/>
      <w:r w:rsidRPr="00F92BC5">
        <w:rPr>
          <w:sz w:val="16"/>
        </w:rPr>
        <w:t xml:space="preserve"> were right I’d have very strong reason to reduce existential risk. </w:t>
      </w:r>
      <w:r>
        <w:rPr>
          <w:b/>
          <w:highlight w:val="green"/>
          <w:u w:val="single"/>
        </w:rPr>
        <w:t>We should also take into account moral uncertainty.</w:t>
      </w:r>
      <w:r w:rsidRPr="00F92BC5">
        <w:rPr>
          <w:sz w:val="16"/>
        </w:rPr>
        <w:t xml:space="preserve"> </w:t>
      </w:r>
      <w:r>
        <w:rPr>
          <w:b/>
          <w:u w:val="single"/>
        </w:rPr>
        <w:t>What is it reasonable for one to do, when one is uncertain not (only) about the empirical facts, but also about the moral facts?</w:t>
      </w:r>
      <w:r w:rsidRPr="00F92BC5">
        <w:rPr>
          <w:sz w:val="16"/>
        </w:rPr>
        <w:t xml:space="preserve"> I’ve just argued that </w:t>
      </w:r>
      <w:r>
        <w:rPr>
          <w:b/>
          <w:u w:val="single"/>
        </w:rPr>
        <w:t xml:space="preserve">there’s agreement among minimally plausible ethical views that we have strong reason to reduce existential risk </w:t>
      </w:r>
      <w:proofErr w:type="gramStart"/>
      <w:r>
        <w:rPr>
          <w:b/>
          <w:u w:val="single"/>
        </w:rPr>
        <w:t>– not only</w:t>
      </w:r>
      <w:proofErr w:type="gramEnd"/>
      <w:r>
        <w:rPr>
          <w:b/>
          <w:u w:val="single"/>
        </w:rPr>
        <w:t xml:space="preserve"> consequentialists, but also deontologists, virtue ethicists, and sophisticated egoists should agree.</w:t>
      </w:r>
      <w:r w:rsidRPr="00F92BC5">
        <w:rPr>
          <w:sz w:val="16"/>
        </w:rPr>
        <w:t xml:space="preserve"> But </w:t>
      </w:r>
      <w:r>
        <w:rPr>
          <w:b/>
          <w:u w:val="single"/>
        </w:rPr>
        <w:t xml:space="preserve">even those (hedonistic egoists) who disagree should have a significant level of confidence that they are mistaken, and that one of the above views is correct. Even if they were 90% sure that </w:t>
      </w:r>
      <w:proofErr w:type="gramStart"/>
      <w:r>
        <w:rPr>
          <w:b/>
          <w:u w:val="single"/>
        </w:rPr>
        <w:t>their</w:t>
      </w:r>
      <w:proofErr w:type="gramEnd"/>
      <w:r>
        <w:rPr>
          <w:b/>
          <w:u w:val="single"/>
        </w:rPr>
        <w:t xml:space="preserve"> view is the correct one </w:t>
      </w:r>
      <w:r w:rsidRPr="00F92BC5">
        <w:rPr>
          <w:sz w:val="16"/>
        </w:rPr>
        <w:t xml:space="preserve">(and 10% sure that one of these other ones is correct), </w:t>
      </w:r>
      <w:r>
        <w:rPr>
          <w:b/>
          <w:u w:val="single"/>
        </w:rPr>
        <w:t>they would have pretty strong reason, from the standpoint of moral uncertainty, to reduce existential risk.</w:t>
      </w:r>
      <w:r w:rsidRPr="00F92BC5">
        <w:rPr>
          <w:sz w:val="16"/>
        </w:rPr>
        <w:t xml:space="preserve"> Perhaps most disturbingly still, </w:t>
      </w:r>
      <w:r>
        <w:rPr>
          <w:b/>
          <w:highlight w:val="green"/>
          <w:u w:val="single"/>
        </w:rPr>
        <w:t xml:space="preserve">even if we are only 1% sure that </w:t>
      </w:r>
      <w:r>
        <w:rPr>
          <w:b/>
          <w:u w:val="single"/>
        </w:rPr>
        <w:t xml:space="preserve">the </w:t>
      </w:r>
      <w:r>
        <w:rPr>
          <w:b/>
          <w:highlight w:val="green"/>
          <w:u w:val="single"/>
        </w:rPr>
        <w:t xml:space="preserve">well-being </w:t>
      </w:r>
      <w:r>
        <w:rPr>
          <w:b/>
          <w:u w:val="single"/>
        </w:rPr>
        <w:t xml:space="preserve">of possible future people </w:t>
      </w:r>
      <w:r>
        <w:rPr>
          <w:b/>
          <w:highlight w:val="green"/>
          <w:u w:val="single"/>
        </w:rPr>
        <w:t xml:space="preserve">matters, </w:t>
      </w:r>
      <w:r>
        <w:rPr>
          <w:b/>
          <w:u w:val="single"/>
        </w:rPr>
        <w:t xml:space="preserve">it is at least arguable that, </w:t>
      </w:r>
      <w:r>
        <w:rPr>
          <w:b/>
          <w:highlight w:val="green"/>
          <w:u w:val="single"/>
        </w:rPr>
        <w:t xml:space="preserve">from </w:t>
      </w:r>
      <w:r>
        <w:rPr>
          <w:b/>
          <w:u w:val="single"/>
        </w:rPr>
        <w:t xml:space="preserve">the standpoint of </w:t>
      </w:r>
      <w:r>
        <w:rPr>
          <w:b/>
          <w:highlight w:val="green"/>
          <w:u w:val="single"/>
        </w:rPr>
        <w:t>moral uncertainty, reducing existential risk is the most important thing in the world.</w:t>
      </w:r>
      <w:r w:rsidRPr="00F92BC5">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u w:val="single"/>
        </w:rPr>
        <w:t>It is enough for my claim that there is moral agreement in the relevant sense if</w:t>
      </w:r>
      <w:r w:rsidRPr="00F92BC5">
        <w:rPr>
          <w:sz w:val="16"/>
        </w:rPr>
        <w:t xml:space="preserve">, at least given certain empirical claims about what future lives would most likely be like, </w:t>
      </w:r>
      <w:r>
        <w:rPr>
          <w:b/>
          <w:highlight w:val="green"/>
          <w:u w:val="single"/>
        </w:rPr>
        <w:t xml:space="preserve">all minimally plausible moral views would </w:t>
      </w:r>
      <w:proofErr w:type="gramStart"/>
      <w:r>
        <w:rPr>
          <w:b/>
          <w:highlight w:val="green"/>
          <w:u w:val="single"/>
        </w:rPr>
        <w:t>converge</w:t>
      </w:r>
      <w:proofErr w:type="gramEnd"/>
      <w:r>
        <w:rPr>
          <w:b/>
          <w:highlight w:val="green"/>
          <w:u w:val="single"/>
        </w:rPr>
        <w:t xml:space="preserve"> </w:t>
      </w:r>
      <w:r>
        <w:rPr>
          <w:b/>
          <w:u w:val="single"/>
        </w:rPr>
        <w:t xml:space="preserve">on the conclusion </w:t>
      </w:r>
      <w:r>
        <w:rPr>
          <w:b/>
          <w:highlight w:val="green"/>
          <w:u w:val="single"/>
        </w:rPr>
        <w:t>that we should try to save the world.</w:t>
      </w:r>
      <w:r w:rsidRPr="00F92BC5">
        <w:rPr>
          <w:sz w:val="16"/>
        </w:rPr>
        <w:t xml:space="preserve"> While there are some non-crazy </w:t>
      </w:r>
      <w:r>
        <w:rPr>
          <w:b/>
          <w:u w:val="single"/>
        </w:rPr>
        <w:t>views that place significantly greater moral weight on avoiding suffering than on promoting happiness</w:t>
      </w:r>
      <w:r w:rsidRPr="00F92BC5">
        <w:rPr>
          <w:sz w:val="16"/>
        </w:rPr>
        <w:t xml:space="preserve">, for reasons others have offered (and for independent reasons I won’t get into here unless requested to), they nonetheless </w:t>
      </w:r>
      <w:r>
        <w:rPr>
          <w:b/>
          <w:u w:val="single"/>
        </w:rPr>
        <w:t>seem to be fairly implausible views.</w:t>
      </w:r>
      <w:r w:rsidRPr="00F92BC5">
        <w:rPr>
          <w:sz w:val="16"/>
        </w:rPr>
        <w:t xml:space="preserve"> And </w:t>
      </w:r>
      <w:r>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92BC5">
        <w:rPr>
          <w:sz w:val="16"/>
        </w:rPr>
        <w:t xml:space="preserve"> Derek </w:t>
      </w:r>
      <w:proofErr w:type="spellStart"/>
      <w:r w:rsidRPr="00F92BC5">
        <w:rPr>
          <w:sz w:val="16"/>
        </w:rPr>
        <w:t>Parfit</w:t>
      </w:r>
      <w:proofErr w:type="spellEnd"/>
      <w:r w:rsidRPr="00F92BC5">
        <w:rPr>
          <w:sz w:val="16"/>
        </w:rPr>
        <w:t xml:space="preserve">, whose work has emphasized future generations as well as agreement in ethics, described our situation clearly and accurately: “We live during the hinge of history. </w:t>
      </w:r>
      <w:r>
        <w:rPr>
          <w:b/>
          <w:u w:val="single"/>
        </w:rPr>
        <w:t xml:space="preserve">Given the scientific and technological discoveries of the last two centuries, the world has never changed as fast. </w:t>
      </w:r>
      <w:r w:rsidRPr="00F92BC5">
        <w:rPr>
          <w:sz w:val="16"/>
        </w:rPr>
        <w:t xml:space="preserve">We shall soon have even greater powers to transform, not only our surroundings, but </w:t>
      </w:r>
      <w:proofErr w:type="gramStart"/>
      <w:r w:rsidRPr="00F92BC5">
        <w:rPr>
          <w:sz w:val="16"/>
        </w:rPr>
        <w:t>ourselves and our successors</w:t>
      </w:r>
      <w:proofErr w:type="gramEnd"/>
      <w:r w:rsidRPr="00F92BC5">
        <w:rPr>
          <w:sz w:val="16"/>
        </w:rPr>
        <w:t xml:space="preserve">. </w:t>
      </w:r>
      <w:r>
        <w:rPr>
          <w:b/>
          <w:u w:val="single"/>
        </w:rPr>
        <w:t xml:space="preserve">If we act wisely in the next few centuries, humanity will survive its most dangerous and decisive period. </w:t>
      </w:r>
      <w:r w:rsidRPr="00F92BC5">
        <w:rPr>
          <w:sz w:val="16"/>
        </w:rPr>
        <w:t xml:space="preserve">Our descendants could, if necessary, go elsewhere, spreading through this galaxy…. </w:t>
      </w:r>
      <w:r>
        <w:rPr>
          <w:b/>
          <w:u w:val="single"/>
        </w:rPr>
        <w:t>Our descendants might, I believe, make the further future very good. But that good future may also depend in part on us. If our selfish recklessness ends human history, we would be acting very wrongly.</w:t>
      </w:r>
      <w:r w:rsidRPr="00F92BC5">
        <w:rPr>
          <w:sz w:val="16"/>
        </w:rPr>
        <w:t>” (Fro</w:t>
      </w:r>
      <w:r>
        <w:rPr>
          <w:sz w:val="16"/>
        </w:rPr>
        <w:t>m chapter 36 of On What Matters</w:t>
      </w:r>
    </w:p>
    <w:p w14:paraId="268C7F93" w14:textId="77777777" w:rsidR="00336A56" w:rsidRDefault="00336A56" w:rsidP="00336A56"/>
    <w:p w14:paraId="7706EDC3" w14:textId="77777777" w:rsidR="00336A56" w:rsidRPr="00336A56" w:rsidRDefault="00336A56" w:rsidP="00336A56">
      <w:pPr>
        <w:rPr>
          <w:b/>
        </w:rPr>
      </w:pPr>
      <w:r w:rsidRPr="00336A56">
        <w:rPr>
          <w:b/>
        </w:rPr>
        <w:t xml:space="preserve">Prefer </w:t>
      </w:r>
      <w:proofErr w:type="spellStart"/>
      <w:r w:rsidRPr="00336A56">
        <w:rPr>
          <w:b/>
        </w:rPr>
        <w:t>additionaly</w:t>
      </w:r>
      <w:proofErr w:type="spellEnd"/>
      <w:r w:rsidRPr="00336A56">
        <w:rPr>
          <w:b/>
        </w:rPr>
        <w:t>:</w:t>
      </w:r>
    </w:p>
    <w:p w14:paraId="5FDC36FE" w14:textId="77777777" w:rsidR="00336A56" w:rsidRDefault="00336A56" w:rsidP="00336A56">
      <w:pPr>
        <w:pStyle w:val="Heading4"/>
      </w:pPr>
      <w:r>
        <w:t>1 – Lexical prerequisite – we can’t reap any benefits of ethical communities if we’re all dead</w:t>
      </w:r>
    </w:p>
    <w:p w14:paraId="1E369082" w14:textId="77777777" w:rsidR="00336A56" w:rsidRDefault="00336A56" w:rsidP="00336A56">
      <w:pPr>
        <w:rPr>
          <w:b/>
        </w:rPr>
      </w:pPr>
      <w:r>
        <w:rPr>
          <w:b/>
        </w:rPr>
        <w:t>2 – Objectivity – we can’t ethically compare which lives are more valuable than others, so body count is the only moral metric to use.</w:t>
      </w:r>
    </w:p>
    <w:p w14:paraId="2E5283B9" w14:textId="77777777" w:rsidR="00336A56" w:rsidRDefault="00336A56" w:rsidP="00336A56">
      <w:pPr>
        <w:rPr>
          <w:b/>
        </w:rPr>
      </w:pPr>
    </w:p>
    <w:p w14:paraId="2E942866" w14:textId="77777777" w:rsidR="00336A56" w:rsidRDefault="00336A56" w:rsidP="00336A56">
      <w:pPr>
        <w:pStyle w:val="Heading2"/>
      </w:pPr>
      <w:r>
        <w:t>2</w:t>
      </w:r>
    </w:p>
    <w:p w14:paraId="04DEA2E1" w14:textId="77777777" w:rsidR="00336A56" w:rsidRPr="00336A56" w:rsidRDefault="00336A56" w:rsidP="00336A56"/>
    <w:p w14:paraId="6C1B52B3" w14:textId="77777777" w:rsidR="00336A56" w:rsidRPr="001C7A49" w:rsidRDefault="00336A56" w:rsidP="00336A56">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6F40895F" w14:textId="77777777" w:rsidR="00336A56" w:rsidRPr="00EA57CB" w:rsidRDefault="00336A56" w:rsidP="00336A56">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19E2F488" w14:textId="77777777" w:rsidR="00336A56" w:rsidRPr="00060E64" w:rsidRDefault="00336A56" w:rsidP="00336A56">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 xml:space="preserve">commercial developments in the space </w:t>
      </w:r>
      <w:r w:rsidRPr="0090081C">
        <w:rPr>
          <w:rStyle w:val="StyleUnderline"/>
          <w:highlight w:val="green"/>
        </w:rPr>
        <w:t>industry</w:t>
      </w:r>
      <w:r w:rsidRPr="0090081C">
        <w:rPr>
          <w:rStyle w:val="StyleUnderline"/>
        </w:rPr>
        <w:t xml:space="preserve"> may be </w:t>
      </w:r>
      <w:r w:rsidRPr="00060E64">
        <w:rPr>
          <w:rStyle w:val="StyleUnderline"/>
          <w:highlight w:val="green"/>
        </w:rPr>
        <w:t>on the cusp</w:t>
      </w:r>
      <w:r w:rsidRPr="00060E64">
        <w:rPr>
          <w:rStyle w:val="StyleUnderline"/>
        </w:rPr>
        <w:t xml:space="preserve"> of starting the largest resource rush in history: </w:t>
      </w:r>
      <w:r w:rsidRPr="004B04AE">
        <w:rPr>
          <w:rStyle w:val="StyleUnderline"/>
          <w:bCs/>
          <w:highlight w:val="green"/>
        </w:rPr>
        <w:t xml:space="preserve">mining </w:t>
      </w:r>
      <w:r w:rsidRPr="0090081C">
        <w:rPr>
          <w:rStyle w:val="StyleUnderline"/>
          <w:bCs/>
        </w:rPr>
        <w:t>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r>
        <w:fldChar w:fldCharType="begin"/>
      </w:r>
      <w:r>
        <w:instrText xml:space="preserve"> HYPERLINK "https://payneinstitute.mines.edu/wp-content/uploads/sites/149/2020/09/Payne-Institute-Commentary-The-Era-of-Commercial-Space-Mining-Begins.pdf" \t "_blank" </w:instrText>
      </w:r>
      <w:r>
        <w:fldChar w:fldCharType="separate"/>
      </w:r>
      <w:r w:rsidRPr="00060E64">
        <w:rPr>
          <w:rStyle w:val="StyleUnderline"/>
          <w:rFonts w:eastAsiaTheme="majorEastAsia"/>
        </w:rPr>
        <w:t>era of commercial space mining</w:t>
      </w:r>
      <w:r>
        <w:rPr>
          <w:rStyle w:val="StyleUnderline"/>
          <w:rFonts w:eastAsiaTheme="majorEastAsia"/>
        </w:rPr>
        <w:fldChar w:fldCharType="end"/>
      </w:r>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r>
        <w:fldChar w:fldCharType="begin"/>
      </w:r>
      <w:r>
        <w:instrText xml:space="preserve"> HYPERLINK "https://www.fastcompany.com/90347364/jeff-bezos-wants-to-save-earth-by-moving-industry-to-space" \t "_blank" </w:instrText>
      </w:r>
      <w:r>
        <w:fldChar w:fldCharType="separate"/>
      </w:r>
      <w:r w:rsidRPr="00060E64">
        <w:rPr>
          <w:rStyle w:val="StyleUnderline"/>
          <w:rFonts w:eastAsiaTheme="majorEastAsia"/>
        </w:rPr>
        <w:t>imagine heavy industry moving to space</w:t>
      </w:r>
      <w:r>
        <w:rPr>
          <w:rStyle w:val="StyleUnderline"/>
          <w:rFonts w:eastAsiaTheme="majorEastAsia"/>
        </w:rPr>
        <w:fldChar w:fldCharType="end"/>
      </w:r>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w:t>
      </w:r>
      <w:proofErr w:type="gramStart"/>
      <w:r w:rsidRPr="00060E64">
        <w:rPr>
          <w:color w:val="000000" w:themeColor="text1"/>
          <w:sz w:val="16"/>
          <w:szCs w:val="16"/>
        </w:rPr>
        <w:t>,</w:t>
      </w:r>
      <w:proofErr w:type="gramEnd"/>
      <w:r w:rsidRPr="00060E64">
        <w:rPr>
          <w:color w:val="000000" w:themeColor="text1"/>
          <w:sz w:val="16"/>
          <w:szCs w:val="16"/>
        </w:rPr>
        <w:t xml:space="preserve">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90081C">
        <w:rPr>
          <w:rStyle w:val="StyleUnderline"/>
        </w:rPr>
        <w:t xml:space="preserve">United States has adopted the world’s first </w:t>
      </w:r>
      <w:proofErr w:type="spellStart"/>
      <w:r w:rsidRPr="0090081C">
        <w:rPr>
          <w:rStyle w:val="StyleUnderline"/>
        </w:rPr>
        <w:t>spaceresources</w:t>
      </w:r>
      <w:proofErr w:type="spellEnd"/>
      <w:r w:rsidRPr="0090081C">
        <w:rPr>
          <w:rStyle w:val="StyleUnderline"/>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w:t>
      </w:r>
      <w:proofErr w:type="gramStart"/>
      <w:r w:rsidRPr="00060E64">
        <w:rPr>
          <w:color w:val="000000" w:themeColor="text1"/>
          <w:sz w:val="16"/>
          <w:szCs w:val="16"/>
        </w:rPr>
        <w:t>their</w:t>
      </w:r>
      <w:proofErr w:type="gramEnd"/>
      <w:r w:rsidRPr="00060E64">
        <w:rPr>
          <w:color w:val="000000" w:themeColor="text1"/>
          <w:sz w:val="16"/>
          <w:szCs w:val="16"/>
        </w:rPr>
        <w:t xml:space="preserve"> own. Governing these emerging interests is an outdated treaty framework from the Cold War. Sooner rather than later, we’ll need </w:t>
      </w:r>
      <w:r>
        <w:fldChar w:fldCharType="begin"/>
      </w:r>
      <w:r>
        <w:instrText xml:space="preserve"> HYPERLINK "https://issues.org/new-policies-needed-to-advance-space-mining/" \t "_blank" </w:instrText>
      </w:r>
      <w:r>
        <w:fldChar w:fldCharType="separate"/>
      </w:r>
      <w:r w:rsidRPr="00060E64">
        <w:rPr>
          <w:rStyle w:val="Hyperlink"/>
          <w:rFonts w:eastAsiaTheme="majorEastAsia"/>
          <w:color w:val="000000" w:themeColor="text1"/>
          <w:sz w:val="16"/>
          <w:szCs w:val="16"/>
        </w:rPr>
        <w:t>new agreements</w:t>
      </w:r>
      <w:r>
        <w:rPr>
          <w:rStyle w:val="Hyperlink"/>
          <w:rFonts w:eastAsiaTheme="majorEastAsia"/>
          <w:color w:val="000000" w:themeColor="text1"/>
          <w:sz w:val="16"/>
          <w:szCs w:val="16"/>
        </w:rPr>
        <w:fldChar w:fldCharType="end"/>
      </w:r>
      <w:r w:rsidRPr="00060E64">
        <w:rPr>
          <w:color w:val="000000" w:themeColor="text1"/>
          <w:sz w:val="16"/>
          <w:szCs w:val="16"/>
        </w:rPr>
        <w:t xml:space="preserve"> to facilitate private investment and ensure international cooperation.</w:t>
      </w:r>
    </w:p>
    <w:p w14:paraId="32CBB1FD" w14:textId="77777777" w:rsidR="00336A56" w:rsidRDefault="00336A56" w:rsidP="00336A56">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proofErr w:type="gramStart"/>
      <w:r w:rsidRPr="00B42CD2">
        <w:rPr>
          <w:rStyle w:val="StyleUnderline"/>
          <w:highlight w:val="green"/>
        </w:rPr>
        <w:t>space mining</w:t>
      </w:r>
      <w:proofErr w:type="gramEnd"/>
      <w:r w:rsidRPr="00B42CD2">
        <w:rPr>
          <w:rStyle w:val="StyleUnderline"/>
          <w:highlight w:val="green"/>
        </w:rPr>
        <w:t xml:space="preserve">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r>
        <w:fldChar w:fldCharType="begin"/>
      </w:r>
      <w:r>
        <w:instrText xml:space="preserve"> HYPERLINK "http://lroc.sese.asu.edu/posts/1105" \t "_blank" </w:instrText>
      </w:r>
      <w:r>
        <w:fldChar w:fldCharType="separate"/>
      </w:r>
      <w:r w:rsidRPr="00B42CD2">
        <w:rPr>
          <w:rStyle w:val="StyleUnderline"/>
        </w:rPr>
        <w:t>permanently shadowed craters</w:t>
      </w:r>
      <w:r>
        <w:rPr>
          <w:rStyle w:val="StyleUnderline"/>
        </w:rPr>
        <w:fldChar w:fldCharType="end"/>
      </w:r>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 xml:space="preserve">Further, it seems that solar winds have implanted significant deposits of helium-3 (a light stable isotope of helium) across the equatorial regions of the Moon. Helium-3 is a potential fuel source for second and third-generation fusion reactors that one </w:t>
      </w:r>
      <w:proofErr w:type="gramStart"/>
      <w:r w:rsidRPr="00B42CD2">
        <w:rPr>
          <w:color w:val="000000" w:themeColor="text1"/>
          <w:sz w:val="16"/>
          <w:szCs w:val="16"/>
        </w:rPr>
        <w:t>hopes</w:t>
      </w:r>
      <w:proofErr w:type="gramEnd"/>
      <w:r w:rsidRPr="00B42CD2">
        <w:rPr>
          <w:color w:val="000000" w:themeColor="text1"/>
          <w:sz w:val="16"/>
          <w:szCs w:val="16"/>
        </w:rPr>
        <w:t xml:space="preserve">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proofErr w:type="gramStart"/>
      <w:r w:rsidRPr="00B42CD2">
        <w:rPr>
          <w:rStyle w:val="StyleUnderline"/>
        </w:rPr>
        <w:t>Asteroids</w:t>
      </w:r>
      <w:proofErr w:type="gramEnd"/>
      <w:r w:rsidRPr="00B42CD2">
        <w:rPr>
          <w:rStyle w:val="StyleUnderline"/>
        </w:rPr>
        <w:t xml:space="preserve"> are </w:t>
      </w:r>
      <w:proofErr w:type="gramStart"/>
      <w:r w:rsidRPr="00B42CD2">
        <w:rPr>
          <w:rStyle w:val="StyleUnderline"/>
        </w:rPr>
        <w:t xml:space="preserve">another near-term </w:t>
      </w:r>
      <w:r>
        <w:fldChar w:fldCharType="begin"/>
      </w:r>
      <w:r>
        <w:instrText xml:space="preserve"> HYPERLINK "https://foreignpolicy.com/2016/04/28/the-asteroid-miners-guide-to-the-galaxy-space-race-mining-asteroids-planetary-research-deep-space-industries/" \t "_blank" </w:instrText>
      </w:r>
      <w:r>
        <w:fldChar w:fldCharType="separate"/>
      </w:r>
      <w:r w:rsidRPr="00B42CD2">
        <w:rPr>
          <w:rStyle w:val="StyleUnderline"/>
        </w:rPr>
        <w:t>mining target</w:t>
      </w:r>
      <w:proofErr w:type="gramEnd"/>
      <w:r>
        <w:rPr>
          <w:rStyle w:val="StyleUnderline"/>
        </w:rPr>
        <w:fldChar w:fldCharType="end"/>
      </w:r>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proofErr w:type="gramStart"/>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proofErr w:type="gramEnd"/>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 xml:space="preserve">specialized services. The space sector, with a market capitalization of $400 billion, could grow </w:t>
      </w:r>
      <w:proofErr w:type="gramStart"/>
      <w:r w:rsidRPr="00B42CD2">
        <w:rPr>
          <w:rStyle w:val="StyleUnderline"/>
        </w:rPr>
        <w:t>to</w:t>
      </w:r>
      <w:proofErr w:type="gramEnd"/>
      <w:r w:rsidRPr="00B42CD2">
        <w:rPr>
          <w:rStyle w:val="StyleUnderline"/>
        </w:rPr>
        <w:t xml:space="preserve"> as much as $1 trillion by 2040 as private investment soars.</w:t>
      </w:r>
    </w:p>
    <w:p w14:paraId="4B7813AC" w14:textId="77777777" w:rsidR="00336A56" w:rsidRPr="00753E77" w:rsidRDefault="00336A56" w:rsidP="00336A56"/>
    <w:p w14:paraId="58978261" w14:textId="77777777" w:rsidR="00336A56" w:rsidRDefault="00336A56" w:rsidP="00336A56">
      <w:pPr>
        <w:pStyle w:val="Heading4"/>
      </w:pPr>
      <w:r>
        <w:t xml:space="preserve">OST defines appropriation as </w:t>
      </w:r>
      <w:r w:rsidRPr="00D6269D">
        <w:rPr>
          <w:u w:val="single"/>
        </w:rPr>
        <w:t>occupation, use, or any other means</w:t>
      </w:r>
      <w:r>
        <w:t xml:space="preserve"> – the </w:t>
      </w:r>
      <w:proofErr w:type="spellStart"/>
      <w:r>
        <w:t>aff</w:t>
      </w:r>
      <w:proofErr w:type="spellEnd"/>
      <w:r>
        <w:t xml:space="preserve"> definitely links</w:t>
      </w:r>
    </w:p>
    <w:p w14:paraId="4771955C" w14:textId="77777777" w:rsidR="00336A56" w:rsidRPr="0090081C" w:rsidRDefault="00336A56" w:rsidP="00336A56">
      <w:pPr>
        <w:spacing w:line="0" w:lineRule="atLeast"/>
        <w:textAlignment w:val="baseline"/>
        <w:rPr>
          <w:rFonts w:eastAsia="Times New Roman"/>
          <w:color w:val="000000"/>
          <w:spacing w:val="2"/>
          <w:sz w:val="16"/>
          <w:szCs w:val="16"/>
        </w:rPr>
      </w:pPr>
      <w:proofErr w:type="spellStart"/>
      <w:r>
        <w:rPr>
          <w:rStyle w:val="Style13ptBold"/>
        </w:rPr>
        <w:t>Mallick</w:t>
      </w:r>
      <w:proofErr w:type="spellEnd"/>
      <w:r>
        <w:rPr>
          <w:rStyle w:val="Style13ptBold"/>
        </w:rPr>
        <w:t xml:space="preserve"> and </w:t>
      </w:r>
      <w:proofErr w:type="spellStart"/>
      <w:r>
        <w:rPr>
          <w:rStyle w:val="Style13ptBold"/>
        </w:rPr>
        <w:t>Rajagopalan</w:t>
      </w:r>
      <w:proofErr w:type="spellEnd"/>
      <w:r>
        <w:rPr>
          <w:rStyle w:val="Style13ptBold"/>
        </w:rPr>
        <w:t xml:space="preserve">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w:t>
      </w:r>
      <w:proofErr w:type="spellStart"/>
      <w:r w:rsidRPr="00D6269D">
        <w:rPr>
          <w:rFonts w:eastAsia="Times New Roman"/>
          <w:color w:val="333333"/>
          <w:spacing w:val="8"/>
          <w:sz w:val="16"/>
          <w:szCs w:val="16"/>
          <w:shd w:val="clear" w:color="auto" w:fill="FFFFFF"/>
        </w:rPr>
        <w:t>Mallick</w:t>
      </w:r>
      <w:proofErr w:type="spellEnd"/>
      <w:r w:rsidRPr="00D6269D">
        <w:rPr>
          <w:rFonts w:eastAsia="Times New Roman"/>
          <w:color w:val="333333"/>
          <w:spacing w:val="8"/>
          <w:sz w:val="16"/>
          <w:szCs w:val="16"/>
          <w:shd w:val="clear" w:color="auto" w:fill="FFFFFF"/>
        </w:rPr>
        <w:t xml:space="preserve">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Rajeswari</w:t>
      </w:r>
      <w:proofErr w:type="spellEnd"/>
      <w:r w:rsidRPr="00D6269D">
        <w:rPr>
          <w:color w:val="000000"/>
          <w:spacing w:val="2"/>
          <w:sz w:val="16"/>
          <w:szCs w:val="16"/>
        </w:rPr>
        <w:t xml:space="preserve"> (</w:t>
      </w:r>
      <w:proofErr w:type="spellStart"/>
      <w:r w:rsidRPr="00D6269D">
        <w:rPr>
          <w:color w:val="000000"/>
          <w:spacing w:val="2"/>
          <w:sz w:val="16"/>
          <w:szCs w:val="16"/>
        </w:rPr>
        <w:t>Raji</w:t>
      </w:r>
      <w:proofErr w:type="spellEnd"/>
      <w:r w:rsidRPr="00D6269D">
        <w:rPr>
          <w:color w:val="000000"/>
          <w:spacing w:val="2"/>
          <w:sz w:val="16"/>
          <w:szCs w:val="16"/>
        </w:rPr>
        <w:t xml:space="preserve">) </w:t>
      </w:r>
      <w:proofErr w:type="spellStart"/>
      <w:r w:rsidRPr="00D6269D">
        <w:rPr>
          <w:color w:val="000000"/>
          <w:spacing w:val="2"/>
          <w:sz w:val="16"/>
          <w:szCs w:val="16"/>
        </w:rPr>
        <w:t>Pillai</w:t>
      </w:r>
      <w:proofErr w:type="spellEnd"/>
      <w:r w:rsidRPr="00D6269D">
        <w:rPr>
          <w:color w:val="000000"/>
          <w:spacing w:val="2"/>
          <w:sz w:val="16"/>
          <w:szCs w:val="16"/>
        </w:rPr>
        <w:t xml:space="preserve"> </w:t>
      </w:r>
      <w:proofErr w:type="spellStart"/>
      <w:r w:rsidRPr="00D6269D">
        <w:rPr>
          <w:color w:val="000000"/>
          <w:spacing w:val="2"/>
          <w:sz w:val="16"/>
          <w:szCs w:val="16"/>
        </w:rPr>
        <w:t>Rajagopalan</w:t>
      </w:r>
      <w:proofErr w:type="spellEnd"/>
      <w:r w:rsidRPr="00D6269D">
        <w:rPr>
          <w:color w:val="000000"/>
          <w:spacing w:val="2"/>
          <w:sz w:val="16"/>
          <w:szCs w:val="16"/>
        </w:rPr>
        <w:t xml:space="preserve"> is the Director of the Centre for Security, Strategy and Technology (CSST) at the Observer Research Foundation, New Delhi.</w:t>
      </w:r>
      <w:r>
        <w:rPr>
          <w:color w:val="000000"/>
          <w:spacing w:val="2"/>
          <w:sz w:val="16"/>
          <w:szCs w:val="16"/>
        </w:rPr>
        <w:t xml:space="preserve"> </w:t>
      </w:r>
      <w:proofErr w:type="spellStart"/>
      <w:r w:rsidRPr="00D6269D">
        <w:rPr>
          <w:color w:val="000000"/>
          <w:spacing w:val="2"/>
          <w:sz w:val="16"/>
          <w:szCs w:val="16"/>
        </w:rPr>
        <w:t>Dr</w:t>
      </w:r>
      <w:proofErr w:type="spellEnd"/>
      <w:r w:rsidRPr="00D6269D">
        <w:rPr>
          <w:color w:val="000000"/>
          <w:spacing w:val="2"/>
          <w:sz w:val="16"/>
          <w:szCs w:val="16"/>
        </w:rPr>
        <w:t xml:space="preserve"> </w:t>
      </w:r>
      <w:proofErr w:type="spellStart"/>
      <w:r w:rsidRPr="00D6269D">
        <w:rPr>
          <w:color w:val="000000"/>
          <w:spacing w:val="2"/>
          <w:sz w:val="16"/>
          <w:szCs w:val="16"/>
        </w:rPr>
        <w:t>Rajagopalan</w:t>
      </w:r>
      <w:proofErr w:type="spellEnd"/>
      <w:r w:rsidRPr="00D6269D">
        <w:rPr>
          <w:color w:val="000000"/>
          <w:spacing w:val="2"/>
          <w:sz w:val="16"/>
          <w:szCs w:val="16"/>
        </w:rPr>
        <w:t xml:space="preserve">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proofErr w:type="spellStart"/>
      <w:r w:rsidRPr="00D6269D">
        <w:rPr>
          <w:rFonts w:eastAsia="Times New Roman"/>
          <w:color w:val="000000"/>
          <w:spacing w:val="2"/>
          <w:sz w:val="16"/>
          <w:szCs w:val="16"/>
        </w:rPr>
        <w:t>Dr</w:t>
      </w:r>
      <w:proofErr w:type="spellEnd"/>
      <w:r w:rsidRPr="00D6269D">
        <w:rPr>
          <w:rFonts w:eastAsia="Times New Roman"/>
          <w:color w:val="000000"/>
          <w:spacing w:val="2"/>
          <w:sz w:val="16"/>
          <w:szCs w:val="16"/>
        </w:rPr>
        <w:t xml:space="preserve"> </w:t>
      </w:r>
      <w:proofErr w:type="spellStart"/>
      <w:r w:rsidRPr="00D6269D">
        <w:rPr>
          <w:rFonts w:eastAsia="Times New Roman"/>
          <w:color w:val="000000"/>
          <w:spacing w:val="2"/>
          <w:sz w:val="16"/>
          <w:szCs w:val="16"/>
        </w:rPr>
        <w:t>Rajagopalan</w:t>
      </w:r>
      <w:proofErr w:type="spellEnd"/>
      <w:r w:rsidRPr="00D6269D">
        <w:rPr>
          <w:rFonts w:eastAsia="Times New Roman"/>
          <w:color w:val="000000"/>
          <w:spacing w:val="2"/>
          <w:sz w:val="16"/>
          <w:szCs w:val="16"/>
        </w:rPr>
        <w:t xml:space="preserve">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6B7BC741" w14:textId="77777777" w:rsidR="00336A56" w:rsidRPr="005871BE" w:rsidRDefault="00336A56" w:rsidP="00336A56">
      <w:r w:rsidRPr="005871BE">
        <w:rPr>
          <w:color w:val="000000"/>
          <w:spacing w:val="3"/>
          <w:shd w:val="clear" w:color="auto" w:fill="FFFFFF"/>
        </w:rPr>
        <w:t>Based on the premise of ‘</w:t>
      </w:r>
      <w:r w:rsidRPr="005871BE">
        <w:rPr>
          <w:rStyle w:val="Emphasis"/>
          <w:color w:val="000000"/>
          <w:spacing w:val="3"/>
          <w:shd w:val="clear" w:color="auto" w:fill="FFFFFF"/>
        </w:rPr>
        <w:t xml:space="preserve">res </w:t>
      </w:r>
      <w:proofErr w:type="spellStart"/>
      <w:r w:rsidRPr="005871BE">
        <w:rPr>
          <w:rStyle w:val="Emphasis"/>
          <w:color w:val="000000"/>
          <w:spacing w:val="3"/>
          <w:shd w:val="clear" w:color="auto" w:fill="FFFFFF"/>
        </w:rPr>
        <w:t>communis</w:t>
      </w:r>
      <w:proofErr w:type="spellEnd"/>
      <w:r w:rsidRPr="005871BE">
        <w:rPr>
          <w:color w:val="000000"/>
          <w:spacing w:val="3"/>
          <w:shd w:val="clear" w:color="auto" w:fill="FFFFFF"/>
        </w:rPr>
        <w:t xml:space="preserve">’, the magna </w:t>
      </w:r>
      <w:proofErr w:type="spellStart"/>
      <w:r w:rsidRPr="005871BE">
        <w:rPr>
          <w:color w:val="000000"/>
          <w:spacing w:val="3"/>
          <w:shd w:val="clear" w:color="auto" w:fill="FFFFFF"/>
        </w:rPr>
        <w:t>carta</w:t>
      </w:r>
      <w:proofErr w:type="spellEnd"/>
      <w:r w:rsidRPr="005871BE">
        <w:rPr>
          <w:color w:val="000000"/>
          <w:spacing w:val="3"/>
          <w:shd w:val="clear" w:color="auto" w:fill="FFFFFF"/>
        </w:rPr>
        <w:t xml:space="preserve"> of space law, the OST, illustrates outer space as “the province of all mankind”</w:t>
      </w:r>
      <w:proofErr w:type="gramStart"/>
      <w:r w:rsidRPr="005871BE">
        <w:rPr>
          <w:color w:val="000000"/>
          <w:spacing w:val="3"/>
          <w:shd w:val="clear" w:color="auto" w:fill="FFFFFF"/>
        </w:rPr>
        <w:t>.</w:t>
      </w:r>
      <w:r w:rsidRPr="005871BE">
        <w:rPr>
          <w:spacing w:val="3"/>
          <w:shd w:val="clear" w:color="auto" w:fill="FFFFFF"/>
          <w:vertAlign w:val="superscript"/>
        </w:rPr>
        <w:t>[</w:t>
      </w:r>
      <w:proofErr w:type="gramEnd"/>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w:t>
      </w:r>
      <w:proofErr w:type="gramStart"/>
      <w:r w:rsidRPr="005871BE">
        <w:rPr>
          <w:rStyle w:val="StyleUnderline"/>
        </w:rPr>
        <w:t>l</w:t>
      </w:r>
      <w:r w:rsidRPr="005871BE">
        <w:rPr>
          <w:spacing w:val="3"/>
          <w:shd w:val="clear" w:color="auto" w:fill="FFFFFF"/>
          <w:vertAlign w:val="superscript"/>
        </w:rPr>
        <w:t>i</w:t>
      </w:r>
      <w:proofErr w:type="gramEnd"/>
      <w:r w:rsidRPr="005871BE">
        <w:rPr>
          <w:spacing w:val="3"/>
          <w:shd w:val="clear" w:color="auto" w:fill="FFFFFF"/>
          <w:vertAlign w:val="superscript"/>
        </w:rPr>
        <w:t>]</w:t>
      </w:r>
      <w:r w:rsidRPr="005871BE">
        <w:rPr>
          <w:color w:val="000000"/>
          <w:spacing w:val="3"/>
          <w:shd w:val="clear" w:color="auto" w:fill="FFFFFF"/>
        </w:rPr>
        <w:t xml:space="preserve"> Although the </w:t>
      </w:r>
      <w:r w:rsidRPr="0090081C">
        <w:rPr>
          <w:rStyle w:val="StyleUnderline"/>
        </w:rPr>
        <w:t>OST does not explicitly mention “mining” activities,</w:t>
      </w:r>
      <w:r w:rsidRPr="005871BE">
        <w:rPr>
          <w:rStyle w:val="StyleUnderline"/>
        </w:rPr>
        <w:t xml:space="preserve"> under Article II, </w:t>
      </w:r>
      <w:r w:rsidRPr="0090081C">
        <w:rPr>
          <w:rStyle w:val="StyleUnderline"/>
        </w:rPr>
        <w:t>outer space including the Moon and other</w:t>
      </w:r>
      <w:r w:rsidRPr="005871BE">
        <w:rPr>
          <w:rStyle w:val="StyleUnderline"/>
        </w:rPr>
        <w:t xml:space="preserve"> </w:t>
      </w:r>
      <w:r w:rsidRPr="0090081C">
        <w:rPr>
          <w:rStyle w:val="StyleUnderline"/>
          <w:highlight w:val="green"/>
        </w:rPr>
        <w:t>celestial</w:t>
      </w:r>
      <w:r w:rsidRPr="005871BE">
        <w:rPr>
          <w:rStyle w:val="StyleUnderline"/>
        </w:rPr>
        <w:t xml:space="preserve">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proofErr w:type="gramStart"/>
      <w:r w:rsidRPr="005871BE">
        <w:rPr>
          <w:rStyle w:val="StyleUnderline"/>
          <w:highlight w:val="green"/>
        </w:rPr>
        <w:t>.</w:t>
      </w:r>
      <w:r w:rsidRPr="005871BE">
        <w:rPr>
          <w:rStyle w:val="StyleUnderline"/>
        </w:rPr>
        <w:t>[</w:t>
      </w:r>
      <w:proofErr w:type="gramEnd"/>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06980AD8" w14:textId="77777777" w:rsidR="00336A56" w:rsidRDefault="00336A56" w:rsidP="00336A56"/>
    <w:p w14:paraId="11E4A842" w14:textId="77777777" w:rsidR="00336A56" w:rsidRPr="00A22B0A" w:rsidRDefault="00336A56" w:rsidP="00336A56">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0C17B0C4" w14:textId="77777777" w:rsidR="00336A56" w:rsidRPr="00C435A1" w:rsidRDefault="00336A56" w:rsidP="00336A56">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1" w:history="1">
        <w:r w:rsidRPr="00FB3F77">
          <w:rPr>
            <w:rStyle w:val="Hyperlink"/>
            <w:sz w:val="16"/>
            <w:szCs w:val="16"/>
          </w:rPr>
          <w:t>https://scholar.smu.edu/cgi/viewcontent.cgi?article=1307&amp;context=jalc</w:t>
        </w:r>
      </w:hyperlink>
      <w:r w:rsidRPr="00FB3F77">
        <w:rPr>
          <w:sz w:val="16"/>
          <w:szCs w:val="16"/>
        </w:rPr>
        <w:t xml:space="preserve">  // recut MNHS NL</w:t>
      </w:r>
    </w:p>
    <w:p w14:paraId="03E4F8F1" w14:textId="77777777" w:rsidR="00336A56" w:rsidRDefault="00336A56" w:rsidP="00336A56">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0081C">
        <w:rPr>
          <w:rStyle w:val="StyleUnderline"/>
        </w:rPr>
        <w:t>issues associated with the mining of asteroids 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022EEFB3" w14:textId="77777777" w:rsidR="00336A56" w:rsidRDefault="00336A56" w:rsidP="00336A56"/>
    <w:p w14:paraId="5DAE57B4" w14:textId="77777777" w:rsidR="00336A56" w:rsidRDefault="00336A56" w:rsidP="00336A56">
      <w:pPr>
        <w:pStyle w:val="Heading4"/>
      </w:pPr>
      <w:r>
        <w:t>Space mining is the only way to solve climate change</w:t>
      </w:r>
    </w:p>
    <w:p w14:paraId="04677EA5" w14:textId="77777777" w:rsidR="00336A56" w:rsidRPr="00CF428C" w:rsidRDefault="00336A56" w:rsidP="00336A56">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w:t>
      </w:r>
      <w:proofErr w:type="spellStart"/>
      <w:r>
        <w:rPr>
          <w:rStyle w:val="Style13ptBold"/>
          <w:b w:val="0"/>
          <w:sz w:val="16"/>
          <w:szCs w:val="16"/>
        </w:rPr>
        <w:t>Paloma</w:t>
      </w:r>
      <w:proofErr w:type="spellEnd"/>
      <w:r>
        <w:rPr>
          <w:rStyle w:val="Style13ptBold"/>
          <w:b w:val="0"/>
          <w:sz w:val="16"/>
          <w:szCs w:val="16"/>
        </w:rPr>
        <w:t xml:space="preserve">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117239CA" w14:textId="77777777" w:rsidR="00336A56" w:rsidRPr="00E638ED" w:rsidRDefault="00336A56" w:rsidP="00336A56">
      <w:pPr>
        <w:pStyle w:val="NormalWeb"/>
        <w:shd w:val="clear" w:color="auto" w:fill="FFFFFF"/>
        <w:spacing w:before="0" w:beforeAutospacing="0" w:after="0" w:afterAutospacing="0"/>
        <w:textAlignment w:val="baseline"/>
        <w:rPr>
          <w:rStyle w:val="StyleUnderline"/>
          <w:u w:val="none"/>
        </w:rPr>
      </w:pPr>
    </w:p>
    <w:p w14:paraId="661FB68C" w14:textId="77777777" w:rsidR="00336A56" w:rsidRDefault="00336A56" w:rsidP="00336A56">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proofErr w:type="gramStart"/>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proofErr w:type="gramEnd"/>
      <w:r w:rsidRPr="00E638ED">
        <w:rPr>
          <w:rStyle w:val="StyleUnderline"/>
        </w:rPr>
        <w:t xml:space="preserve">, </w:t>
      </w:r>
      <w:proofErr w:type="gramStart"/>
      <w:r w:rsidRPr="00E638ED">
        <w:rPr>
          <w:rStyle w:val="StyleUnderline"/>
        </w:rPr>
        <w:t xml:space="preserve">among them is </w:t>
      </w:r>
      <w:r w:rsidRPr="00260670">
        <w:rPr>
          <w:rStyle w:val="StyleUnderline"/>
          <w:bCs/>
          <w:highlight w:val="green"/>
        </w:rPr>
        <w:t>space mining</w:t>
      </w:r>
      <w:proofErr w:type="gramEnd"/>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9AB1397" w14:textId="77777777" w:rsidR="00336A56" w:rsidRPr="00927FAF" w:rsidRDefault="00336A56" w:rsidP="00336A56">
      <w:pPr>
        <w:pStyle w:val="NormalWeb"/>
        <w:shd w:val="clear" w:color="auto" w:fill="FFFFFF"/>
        <w:spacing w:before="0" w:beforeAutospacing="0" w:after="0" w:afterAutospacing="0"/>
        <w:textAlignment w:val="baseline"/>
        <w:rPr>
          <w:color w:val="333333"/>
          <w:sz w:val="22"/>
        </w:rPr>
      </w:pPr>
    </w:p>
    <w:p w14:paraId="631B75EC" w14:textId="77777777" w:rsidR="00336A56" w:rsidRPr="00FC7448" w:rsidRDefault="00336A56" w:rsidP="00336A56">
      <w:pPr>
        <w:pStyle w:val="Heading4"/>
        <w:rPr>
          <w:rFonts w:cs="Times New Roman"/>
        </w:rPr>
      </w:pPr>
      <w:r w:rsidRPr="00FC7448">
        <w:rPr>
          <w:rFonts w:cs="Times New Roman"/>
        </w:rPr>
        <w:t>Anthropogenic warming causes extinction --- mitigation efforts now are key</w:t>
      </w:r>
    </w:p>
    <w:p w14:paraId="2F87D86B" w14:textId="77777777" w:rsidR="00336A56" w:rsidRPr="00FC7448" w:rsidRDefault="00336A56" w:rsidP="00336A56">
      <w:pPr>
        <w:rPr>
          <w:b/>
          <w:sz w:val="16"/>
        </w:rPr>
      </w:pPr>
      <w:r w:rsidRPr="00FC7448">
        <w:rPr>
          <w:rStyle w:val="Style13ptBold"/>
        </w:rPr>
        <w:t>Griffin, 2015</w:t>
      </w:r>
      <w:r w:rsidRPr="00FC7448">
        <w:rPr>
          <w:rStyle w:val="Style13ptBold"/>
          <w:sz w:val="16"/>
        </w:rPr>
        <w:t xml:space="preserve"> </w:t>
      </w:r>
      <w:r w:rsidRPr="00FC7448">
        <w:rPr>
          <w:sz w:val="16"/>
        </w:rPr>
        <w:t>(David, Professor of Philosophy at Claremont, “The climate is ruined. So can civilization even survive?</w:t>
      </w:r>
      <w:proofErr w:type="gramStart"/>
      <w:r w:rsidRPr="00FC7448">
        <w:rPr>
          <w:sz w:val="16"/>
        </w:rPr>
        <w:t>”,</w:t>
      </w:r>
      <w:proofErr w:type="gramEnd"/>
      <w:r w:rsidRPr="00FC7448">
        <w:rPr>
          <w:sz w:val="16"/>
        </w:rPr>
        <w:t xml:space="preserve"> CNN, 4/14/2015, </w:t>
      </w:r>
      <w:hyperlink r:id="rId12" w:history="1">
        <w:r w:rsidRPr="00FC7448">
          <w:rPr>
            <w:rStyle w:val="Hyperlink"/>
            <w:sz w:val="16"/>
          </w:rPr>
          <w:t>http://www.cnn.com/2015/01/14/opinion/co2-crisis-griffin/</w:t>
        </w:r>
      </w:hyperlink>
      <w:r w:rsidRPr="00FC7448">
        <w:rPr>
          <w:sz w:val="16"/>
        </w:rPr>
        <w:t xml:space="preserve"> )</w:t>
      </w:r>
    </w:p>
    <w:p w14:paraId="09865A1D" w14:textId="77777777" w:rsidR="00336A56" w:rsidRPr="00FC7448" w:rsidRDefault="00336A56" w:rsidP="00336A56">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w:t>
      </w:r>
      <w:proofErr w:type="gramStart"/>
      <w:r w:rsidRPr="00FC7448">
        <w:rPr>
          <w:sz w:val="16"/>
        </w:rPr>
        <w:t>but</w:t>
      </w:r>
      <w:proofErr w:type="gramEnd"/>
      <w:r w:rsidRPr="00FC7448">
        <w:rPr>
          <w:sz w:val="16"/>
        </w:rPr>
        <w:t xml:space="preserve"> about the condition of the planet for their own children and grandchildren. James Hansen, often considered the world's leading climate scientist, entitled his book "Storms of My Grandchildren." </w:t>
      </w:r>
      <w:proofErr w:type="gramStart"/>
      <w:r w:rsidRPr="00FC7448">
        <w:rPr>
          <w:rStyle w:val="StyleUnderline"/>
        </w:rPr>
        <w:t>The threat to civilization comes primarily from the increase of the level of carbon dioxide (CO2) in the atmosphere</w:t>
      </w:r>
      <w:r w:rsidRPr="00FC7448">
        <w:rPr>
          <w:sz w:val="16"/>
        </w:rPr>
        <w:t>, due largely to the burning of fossil fuels.</w:t>
      </w:r>
      <w:proofErr w:type="gramEnd"/>
      <w:r w:rsidRPr="00FC7448">
        <w:rPr>
          <w:sz w:val="16"/>
        </w:rPr>
        <w:t xml:space="preserve">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w:t>
      </w:r>
      <w:proofErr w:type="spellStart"/>
      <w:r w:rsidRPr="00FC7448">
        <w:rPr>
          <w:sz w:val="16"/>
        </w:rPr>
        <w:t>McKibben</w:t>
      </w:r>
      <w:proofErr w:type="spellEnd"/>
      <w:r w:rsidRPr="00FC7448">
        <w:rPr>
          <w:sz w:val="16"/>
        </w:rPr>
        <w:t xml:space="preserve">, "the one degree we've raised the temperature already has melted the Arctic, so we're fools to find out what two will do." His warning is supported by James Hansen, who </w:t>
      </w:r>
      <w:proofErr w:type="gramStart"/>
      <w:r w:rsidRPr="00FC7448">
        <w:rPr>
          <w:sz w:val="16"/>
        </w:rPr>
        <w:t>declared that</w:t>
      </w:r>
      <w:proofErr w:type="gramEnd"/>
      <w:r w:rsidRPr="00FC7448">
        <w:rPr>
          <w:sz w:val="16"/>
        </w:rPr>
        <w:t xml:space="preserve">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90081C">
        <w:rPr>
          <w:rStyle w:val="Emphasis"/>
        </w:rPr>
        <w:t xml:space="preserve">This catapult is </w:t>
      </w:r>
      <w:proofErr w:type="gramStart"/>
      <w:r w:rsidRPr="0090081C">
        <w:rPr>
          <w:rStyle w:val="Emphasis"/>
        </w:rPr>
        <w:t>dangerous</w:t>
      </w:r>
      <w:r w:rsidRPr="00FC7448">
        <w:rPr>
          <w:rStyle w:val="Emphasis"/>
        </w:rPr>
        <w:t>,</w:t>
      </w:r>
      <w:proofErr w:type="gramEnd"/>
      <w:r w:rsidRPr="00FC7448">
        <w:rPr>
          <w:rStyle w:val="Emphasis"/>
        </w:rPr>
        <w:t xml:space="preserve">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w:t>
      </w:r>
      <w:proofErr w:type="gramStart"/>
      <w:r w:rsidRPr="00FC7448">
        <w:rPr>
          <w:sz w:val="16"/>
        </w:rPr>
        <w:t>risen</w:t>
      </w:r>
      <w:proofErr w:type="gramEnd"/>
      <w:r w:rsidRPr="00FC7448">
        <w:rPr>
          <w:sz w:val="16"/>
        </w:rPr>
        <w:t xml:space="preserve">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023BCAD4" w14:textId="77777777" w:rsidR="00336A56" w:rsidRDefault="00336A56" w:rsidP="00336A56"/>
    <w:p w14:paraId="1E018156" w14:textId="2B9D2A83" w:rsidR="0046429E" w:rsidRDefault="0046429E" w:rsidP="0046429E">
      <w:pPr>
        <w:pStyle w:val="Heading2"/>
      </w:pPr>
      <w:r>
        <w:t>3</w:t>
      </w:r>
    </w:p>
    <w:p w14:paraId="3ACB7D92" w14:textId="77777777" w:rsidR="0046429E" w:rsidRDefault="0046429E" w:rsidP="0046429E"/>
    <w:p w14:paraId="4774A4ED" w14:textId="2BDA8C12" w:rsidR="0046429E" w:rsidRDefault="0046429E" w:rsidP="0046429E">
      <w:pPr>
        <w:rPr>
          <w:b/>
        </w:rPr>
      </w:pPr>
      <w:r>
        <w:rPr>
          <w:b/>
        </w:rPr>
        <w:t>Interpretation: The affirmative may not read 1AR theory 1</w:t>
      </w:r>
      <w:r w:rsidRPr="0046429E">
        <w:rPr>
          <w:b/>
          <w:vertAlign w:val="superscript"/>
        </w:rPr>
        <w:t>st</w:t>
      </w:r>
      <w:r>
        <w:rPr>
          <w:b/>
        </w:rPr>
        <w:t xml:space="preserve">, drop the debater, </w:t>
      </w:r>
      <w:r w:rsidR="002673AF">
        <w:rPr>
          <w:b/>
        </w:rPr>
        <w:t xml:space="preserve">and no </w:t>
      </w:r>
      <w:proofErr w:type="spellStart"/>
      <w:r w:rsidR="002673AF">
        <w:rPr>
          <w:b/>
        </w:rPr>
        <w:t>neg</w:t>
      </w:r>
      <w:proofErr w:type="spellEnd"/>
      <w:r w:rsidR="002673AF">
        <w:rPr>
          <w:b/>
        </w:rPr>
        <w:t xml:space="preserve"> RVIS</w:t>
      </w:r>
    </w:p>
    <w:p w14:paraId="2B530B05" w14:textId="764CF325" w:rsidR="002673AF" w:rsidRDefault="002673AF" w:rsidP="0046429E">
      <w:pPr>
        <w:rPr>
          <w:b/>
        </w:rPr>
      </w:pPr>
      <w:r>
        <w:rPr>
          <w:b/>
        </w:rPr>
        <w:t xml:space="preserve">Violation: the </w:t>
      </w:r>
      <w:proofErr w:type="spellStart"/>
      <w:r>
        <w:rPr>
          <w:b/>
        </w:rPr>
        <w:t>underview</w:t>
      </w:r>
      <w:proofErr w:type="spellEnd"/>
    </w:p>
    <w:p w14:paraId="7A3C4C6D" w14:textId="07F75B69" w:rsidR="002673AF" w:rsidRPr="0046429E" w:rsidRDefault="002673AF" w:rsidP="0046429E">
      <w:pPr>
        <w:rPr>
          <w:b/>
        </w:rPr>
      </w:pPr>
      <w:r>
        <w:rPr>
          <w:b/>
        </w:rPr>
        <w:t xml:space="preserve">Standards – </w:t>
      </w:r>
      <w:proofErr w:type="spellStart"/>
      <w:r>
        <w:rPr>
          <w:b/>
        </w:rPr>
        <w:t>strat</w:t>
      </w:r>
      <w:proofErr w:type="spellEnd"/>
      <w:r>
        <w:rPr>
          <w:b/>
        </w:rPr>
        <w:t xml:space="preserve"> skew – gives them a unique layer that I can’t access, means the 1AR can be 4 minutes on theory and I need to split the 2NR</w:t>
      </w:r>
    </w:p>
    <w:p w14:paraId="4AE0D4A6" w14:textId="77777777" w:rsidR="00336A56" w:rsidRDefault="00336A56" w:rsidP="00336A56">
      <w:pPr>
        <w:pStyle w:val="Heading2"/>
      </w:pPr>
      <w:r>
        <w:t>Case</w:t>
      </w:r>
    </w:p>
    <w:p w14:paraId="2E4AAF89" w14:textId="77777777" w:rsidR="00336A56" w:rsidRDefault="00336A56" w:rsidP="00336A56"/>
    <w:p w14:paraId="51FEBF38" w14:textId="77777777" w:rsidR="00336A56" w:rsidRPr="00336A56" w:rsidRDefault="00336A56" w:rsidP="00336A56">
      <w:bookmarkStart w:id="0" w:name="_GoBack"/>
      <w:bookmarkEnd w:id="0"/>
    </w:p>
    <w:sectPr w:rsidR="00336A56" w:rsidRPr="00336A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nherit">
    <w:altName w:val="Cambria"/>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FFB3CBC"/>
    <w:multiLevelType w:val="hybridMultilevel"/>
    <w:tmpl w:val="F574F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36A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3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A5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29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5B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C9D0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36A5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36A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6A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6A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
    <w:basedOn w:val="Normal"/>
    <w:next w:val="Normal"/>
    <w:link w:val="Heading4Char"/>
    <w:uiPriority w:val="9"/>
    <w:unhideWhenUsed/>
    <w:qFormat/>
    <w:rsid w:val="00336A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6A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A56"/>
  </w:style>
  <w:style w:type="character" w:customStyle="1" w:styleId="Heading1Char">
    <w:name w:val="Heading 1 Char"/>
    <w:aliases w:val="Pocket Char"/>
    <w:basedOn w:val="DefaultParagraphFont"/>
    <w:link w:val="Heading1"/>
    <w:uiPriority w:val="9"/>
    <w:rsid w:val="00336A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6A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6A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36A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6A5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336A5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336A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6A5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T"/>
    <w:basedOn w:val="DefaultParagraphFont"/>
    <w:link w:val="Card"/>
    <w:uiPriority w:val="99"/>
    <w:unhideWhenUsed/>
    <w:rsid w:val="00336A56"/>
    <w:rPr>
      <w:color w:val="auto"/>
      <w:u w:val="none"/>
    </w:rPr>
  </w:style>
  <w:style w:type="paragraph" w:styleId="DocumentMap">
    <w:name w:val="Document Map"/>
    <w:basedOn w:val="Normal"/>
    <w:link w:val="DocumentMapChar"/>
    <w:uiPriority w:val="99"/>
    <w:semiHidden/>
    <w:unhideWhenUsed/>
    <w:rsid w:val="00336A5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36A56"/>
    <w:rPr>
      <w:rFonts w:ascii="Lucida Grande" w:hAnsi="Lucida Grande" w:cs="Lucida Grande"/>
    </w:rPr>
  </w:style>
  <w:style w:type="paragraph" w:customStyle="1" w:styleId="Card">
    <w:name w:val="Card"/>
    <w:aliases w:val="Note Level 2,No Spacing1,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6A5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36A56"/>
    <w:pPr>
      <w:ind w:left="720"/>
      <w:contextualSpacing/>
    </w:pPr>
  </w:style>
  <w:style w:type="paragraph" w:styleId="NormalWeb">
    <w:name w:val="Normal (Web)"/>
    <w:basedOn w:val="Normal"/>
    <w:uiPriority w:val="99"/>
    <w:unhideWhenUsed/>
    <w:rsid w:val="00336A56"/>
    <w:pPr>
      <w:spacing w:before="100" w:beforeAutospacing="1" w:after="100" w:afterAutospacing="1"/>
    </w:pPr>
    <w:rPr>
      <w:rFonts w:eastAsia="Times New Roman"/>
    </w:rPr>
  </w:style>
  <w:style w:type="paragraph" w:customStyle="1" w:styleId="textbold">
    <w:name w:val="text bold"/>
    <w:basedOn w:val="Normal"/>
    <w:link w:val="Emphasis"/>
    <w:uiPriority w:val="20"/>
    <w:qFormat/>
    <w:rsid w:val="00336A56"/>
    <w:pPr>
      <w:ind w:left="720"/>
      <w:jc w:val="both"/>
    </w:pPr>
    <w:rPr>
      <w:b/>
      <w:iCs/>
      <w:sz w:val="22"/>
      <w:u w:val="single"/>
    </w:rPr>
  </w:style>
  <w:style w:type="paragraph" w:customStyle="1" w:styleId="UnderlinePara">
    <w:name w:val="Underline Para"/>
    <w:basedOn w:val="Normal"/>
    <w:link w:val="StyleUnderline"/>
    <w:uiPriority w:val="1"/>
    <w:qFormat/>
    <w:rsid w:val="00336A56"/>
    <w:pPr>
      <w:widowControl w:val="0"/>
      <w:suppressAutoHyphens/>
      <w:spacing w:after="200" w:line="256" w:lineRule="auto"/>
      <w:contextualSpacing/>
    </w:pPr>
    <w:rPr>
      <w:rFonts w:asciiTheme="minorHAnsi" w:hAnsiTheme="minorHAnsi"/>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36A5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36A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6A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6A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
    <w:basedOn w:val="Normal"/>
    <w:next w:val="Normal"/>
    <w:link w:val="Heading4Char"/>
    <w:uiPriority w:val="9"/>
    <w:unhideWhenUsed/>
    <w:qFormat/>
    <w:rsid w:val="00336A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6A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A56"/>
  </w:style>
  <w:style w:type="character" w:customStyle="1" w:styleId="Heading1Char">
    <w:name w:val="Heading 1 Char"/>
    <w:aliases w:val="Pocket Char"/>
    <w:basedOn w:val="DefaultParagraphFont"/>
    <w:link w:val="Heading1"/>
    <w:uiPriority w:val="9"/>
    <w:rsid w:val="00336A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6A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6A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36A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6A5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336A5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336A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6A5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T"/>
    <w:basedOn w:val="DefaultParagraphFont"/>
    <w:link w:val="Card"/>
    <w:uiPriority w:val="99"/>
    <w:unhideWhenUsed/>
    <w:rsid w:val="00336A56"/>
    <w:rPr>
      <w:color w:val="auto"/>
      <w:u w:val="none"/>
    </w:rPr>
  </w:style>
  <w:style w:type="paragraph" w:styleId="DocumentMap">
    <w:name w:val="Document Map"/>
    <w:basedOn w:val="Normal"/>
    <w:link w:val="DocumentMapChar"/>
    <w:uiPriority w:val="99"/>
    <w:semiHidden/>
    <w:unhideWhenUsed/>
    <w:rsid w:val="00336A5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36A56"/>
    <w:rPr>
      <w:rFonts w:ascii="Lucida Grande" w:hAnsi="Lucida Grande" w:cs="Lucida Grande"/>
    </w:rPr>
  </w:style>
  <w:style w:type="paragraph" w:customStyle="1" w:styleId="Card">
    <w:name w:val="Card"/>
    <w:aliases w:val="Note Level 2,No Spacing1,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6A5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36A56"/>
    <w:pPr>
      <w:ind w:left="720"/>
      <w:contextualSpacing/>
    </w:pPr>
  </w:style>
  <w:style w:type="paragraph" w:styleId="NormalWeb">
    <w:name w:val="Normal (Web)"/>
    <w:basedOn w:val="Normal"/>
    <w:uiPriority w:val="99"/>
    <w:unhideWhenUsed/>
    <w:rsid w:val="00336A56"/>
    <w:pPr>
      <w:spacing w:before="100" w:beforeAutospacing="1" w:after="100" w:afterAutospacing="1"/>
    </w:pPr>
    <w:rPr>
      <w:rFonts w:eastAsia="Times New Roman"/>
    </w:rPr>
  </w:style>
  <w:style w:type="paragraph" w:customStyle="1" w:styleId="textbold">
    <w:name w:val="text bold"/>
    <w:basedOn w:val="Normal"/>
    <w:link w:val="Emphasis"/>
    <w:uiPriority w:val="20"/>
    <w:qFormat/>
    <w:rsid w:val="00336A56"/>
    <w:pPr>
      <w:ind w:left="720"/>
      <w:jc w:val="both"/>
    </w:pPr>
    <w:rPr>
      <w:b/>
      <w:iCs/>
      <w:sz w:val="22"/>
      <w:u w:val="single"/>
    </w:rPr>
  </w:style>
  <w:style w:type="paragraph" w:customStyle="1" w:styleId="UnderlinePara">
    <w:name w:val="Underline Para"/>
    <w:basedOn w:val="Normal"/>
    <w:link w:val="StyleUnderline"/>
    <w:uiPriority w:val="1"/>
    <w:qFormat/>
    <w:rsid w:val="00336A56"/>
    <w:pPr>
      <w:widowControl w:val="0"/>
      <w:suppressAutoHyphens/>
      <w:spacing w:after="200" w:line="256" w:lineRule="auto"/>
      <w:contextualSpacing/>
    </w:pPr>
    <w:rPr>
      <w:rFonts w:asciiTheme="minorHAnsi" w:hAnsiTheme="minorHAns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smu.edu/cgi/viewcontent.cgi?article=1307&amp;context=jalc" TargetMode="External"/><Relationship Id="rId12" Type="http://schemas.openxmlformats.org/officeDocument/2006/relationships/hyperlink" Target="http://www.cnn.com/2015/01/14/opinion/co2-crisis-griffin/"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71D5C1-6EFF-854B-976E-462C1FF49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4</Pages>
  <Words>8478</Words>
  <Characters>48327</Characters>
  <Application>Microsoft Macintosh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56692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2022-04-24T17:20:00Z</dcterms:created>
  <dcterms:modified xsi:type="dcterms:W3CDTF">2022-04-24T17:45:00Z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