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248200" w14:textId="77777777" w:rsidR="00E42E4C" w:rsidRDefault="006F5FBC" w:rsidP="006F5FBC">
      <w:pPr>
        <w:pStyle w:val="Heading1"/>
      </w:pPr>
      <w:r>
        <w:t>1NC</w:t>
      </w:r>
    </w:p>
    <w:p w14:paraId="1D9BE769" w14:textId="77777777" w:rsidR="006F5FBC" w:rsidRDefault="006F5FBC" w:rsidP="006F5FBC"/>
    <w:p w14:paraId="01095D79" w14:textId="77777777" w:rsidR="006F5FBC" w:rsidRDefault="006F5FBC" w:rsidP="006F5FBC">
      <w:pPr>
        <w:pStyle w:val="Heading2"/>
      </w:pPr>
      <w:r>
        <w:t>1 – Topicality</w:t>
      </w:r>
    </w:p>
    <w:p w14:paraId="5F539285" w14:textId="77777777" w:rsidR="006F5FBC" w:rsidRPr="006F5FBC" w:rsidRDefault="006F5FBC" w:rsidP="006F5FBC"/>
    <w:p w14:paraId="2428CE90" w14:textId="77777777" w:rsidR="006F5FBC" w:rsidRDefault="006F5FBC" w:rsidP="006F5FBC">
      <w:pPr>
        <w:spacing w:line="240" w:lineRule="auto"/>
        <w:rPr>
          <w:b/>
        </w:rPr>
      </w:pPr>
      <w:r>
        <w:rPr>
          <w:b/>
        </w:rPr>
        <w:t>Interpretation: The 1AC must defend an unconditional right to strike, no matter the type of strike. To clarify, you can’t specify agricultural strikes.</w:t>
      </w:r>
    </w:p>
    <w:p w14:paraId="4C892BE0" w14:textId="77777777" w:rsidR="006F5FBC" w:rsidRDefault="006F5FBC" w:rsidP="006F5FBC">
      <w:pPr>
        <w:spacing w:line="240" w:lineRule="auto"/>
        <w:rPr>
          <w:b/>
        </w:rPr>
      </w:pPr>
      <w:r>
        <w:rPr>
          <w:b/>
        </w:rPr>
        <w:t>Violation: they specify agricultural strikes</w:t>
      </w:r>
    </w:p>
    <w:p w14:paraId="456507BE" w14:textId="77777777" w:rsidR="006F5FBC" w:rsidRDefault="006F5FBC" w:rsidP="006F5FBC">
      <w:pPr>
        <w:spacing w:line="240" w:lineRule="auto"/>
        <w:rPr>
          <w:b/>
        </w:rPr>
      </w:pPr>
      <w:r>
        <w:rPr>
          <w:b/>
        </w:rPr>
        <w:t>Standards:</w:t>
      </w:r>
    </w:p>
    <w:p w14:paraId="4FE6D5EB" w14:textId="77777777" w:rsidR="006F5FBC" w:rsidRDefault="006F5FBC" w:rsidP="006F5FBC">
      <w:pPr>
        <w:pStyle w:val="ListParagraph"/>
        <w:numPr>
          <w:ilvl w:val="0"/>
          <w:numId w:val="12"/>
        </w:numPr>
        <w:spacing w:line="240" w:lineRule="auto"/>
        <w:rPr>
          <w:b/>
        </w:rPr>
      </w:pPr>
      <w:r w:rsidRPr="009F0E3C">
        <w:rPr>
          <w:b/>
        </w:rPr>
        <w:t>Semantics</w:t>
      </w:r>
      <w:r>
        <w:rPr>
          <w:b/>
        </w:rPr>
        <w:t>: Merriam Webster’s dictionary defines unconditional as “</w:t>
      </w:r>
      <w:r w:rsidRPr="009E75CC">
        <w:rPr>
          <w:b/>
        </w:rPr>
        <w:t>not conditional or limited</w:t>
      </w:r>
      <w:r>
        <w:rPr>
          <w:b/>
        </w:rPr>
        <w:t xml:space="preserve">.” That means the resolution requires you not to specify strikes because it imposes a condition on who can strike. For example: </w:t>
      </w:r>
      <w:r w:rsidRPr="009F0E3C">
        <w:rPr>
          <w:b/>
        </w:rPr>
        <w:t xml:space="preserve">By definition, the </w:t>
      </w:r>
      <w:proofErr w:type="spellStart"/>
      <w:r w:rsidRPr="009F0E3C">
        <w:rPr>
          <w:b/>
        </w:rPr>
        <w:t>aff</w:t>
      </w:r>
      <w:proofErr w:type="spellEnd"/>
      <w:r w:rsidRPr="009F0E3C">
        <w:rPr>
          <w:b/>
        </w:rPr>
        <w:t xml:space="preserve"> doesn’t defend a</w:t>
      </w:r>
      <w:r>
        <w:rPr>
          <w:b/>
        </w:rPr>
        <w:t>n unconditional right to strike if their “unconditional” right only exists under a condition of being a farmer.</w:t>
      </w:r>
      <w:r w:rsidRPr="009F0E3C">
        <w:rPr>
          <w:b/>
        </w:rPr>
        <w:t xml:space="preserve"> Negate on presumption because the </w:t>
      </w:r>
      <w:proofErr w:type="spellStart"/>
      <w:r w:rsidRPr="009F0E3C">
        <w:rPr>
          <w:b/>
        </w:rPr>
        <w:t>aff</w:t>
      </w:r>
      <w:proofErr w:type="spellEnd"/>
      <w:r w:rsidRPr="009F0E3C">
        <w:rPr>
          <w:b/>
        </w:rPr>
        <w:t xml:space="preserve"> doesn’t provide any evidence for the resolution being a good idea. Prefer semantics because it’s</w:t>
      </w:r>
      <w:r>
        <w:rPr>
          <w:b/>
        </w:rPr>
        <w:t xml:space="preserve"> the only predictable standard of what is legitimate ground – anything else forces us to guess what affirms and what negates.</w:t>
      </w:r>
    </w:p>
    <w:p w14:paraId="65A986AA" w14:textId="77777777" w:rsidR="006F5FBC" w:rsidRPr="009F0E3C" w:rsidRDefault="006F5FBC" w:rsidP="006F5FBC">
      <w:pPr>
        <w:pStyle w:val="ListParagraph"/>
        <w:spacing w:line="240" w:lineRule="auto"/>
        <w:rPr>
          <w:b/>
        </w:rPr>
      </w:pPr>
    </w:p>
    <w:p w14:paraId="33A00FFC" w14:textId="77777777" w:rsidR="006F5FBC" w:rsidRDefault="006F5FBC" w:rsidP="006F5FBC">
      <w:pPr>
        <w:pStyle w:val="ListParagraph"/>
        <w:numPr>
          <w:ilvl w:val="0"/>
          <w:numId w:val="12"/>
        </w:numPr>
        <w:spacing w:line="240" w:lineRule="auto"/>
        <w:rPr>
          <w:b/>
        </w:rPr>
      </w:pPr>
      <w:proofErr w:type="spellStart"/>
      <w:r>
        <w:rPr>
          <w:b/>
        </w:rPr>
        <w:t>Neg</w:t>
      </w:r>
      <w:proofErr w:type="spellEnd"/>
      <w:r>
        <w:rPr>
          <w:b/>
        </w:rPr>
        <w:t xml:space="preserve"> prep burden: There are many types of strikes and I shouldn’t be expected to have an NC prepared for every one of them. Because the actor in the resolution is “A just government,” country-specific </w:t>
      </w:r>
      <w:proofErr w:type="spellStart"/>
      <w:r w:rsidRPr="00A465C7">
        <w:rPr>
          <w:b/>
        </w:rPr>
        <w:t>affs</w:t>
      </w:r>
      <w:proofErr w:type="spellEnd"/>
      <w:r w:rsidRPr="00A465C7">
        <w:rPr>
          <w:b/>
        </w:rPr>
        <w:t xml:space="preserve"> are more common, so adding in strike-specific </w:t>
      </w:r>
      <w:proofErr w:type="spellStart"/>
      <w:r w:rsidRPr="00A465C7">
        <w:rPr>
          <w:b/>
        </w:rPr>
        <w:t>affs</w:t>
      </w:r>
      <w:proofErr w:type="spellEnd"/>
      <w:r w:rsidRPr="00A465C7">
        <w:rPr>
          <w:b/>
        </w:rPr>
        <w:t xml:space="preserve"> unreasonably explodes </w:t>
      </w:r>
      <w:proofErr w:type="spellStart"/>
      <w:r w:rsidRPr="00A465C7">
        <w:rPr>
          <w:b/>
        </w:rPr>
        <w:t>neg</w:t>
      </w:r>
      <w:proofErr w:type="spellEnd"/>
      <w:r w:rsidRPr="00A465C7">
        <w:rPr>
          <w:b/>
        </w:rPr>
        <w:t xml:space="preserve"> prep burdens. The </w:t>
      </w:r>
      <w:proofErr w:type="spellStart"/>
      <w:r w:rsidRPr="00A465C7">
        <w:rPr>
          <w:b/>
        </w:rPr>
        <w:t>aff</w:t>
      </w:r>
      <w:proofErr w:type="spellEnd"/>
      <w:r w:rsidRPr="00A465C7">
        <w:rPr>
          <w:b/>
        </w:rPr>
        <w:t xml:space="preserve"> is es</w:t>
      </w:r>
      <w:r>
        <w:rPr>
          <w:b/>
        </w:rPr>
        <w:t>pecially unfair to small-school</w:t>
      </w:r>
      <w:r w:rsidRPr="00A465C7">
        <w:rPr>
          <w:b/>
        </w:rPr>
        <w:t xml:space="preserve"> debaters like me who have no help cutting cards – I need to cut responses to each type of strike on my own. Two impacts: First, it’s unfair because the </w:t>
      </w:r>
      <w:proofErr w:type="spellStart"/>
      <w:r w:rsidRPr="00A465C7">
        <w:rPr>
          <w:b/>
        </w:rPr>
        <w:t>aff</w:t>
      </w:r>
      <w:proofErr w:type="spellEnd"/>
      <w:r w:rsidRPr="00A465C7">
        <w:rPr>
          <w:b/>
        </w:rPr>
        <w:t xml:space="preserve"> has an advantage with more prep. Second, it forces</w:t>
      </w:r>
      <w:r>
        <w:rPr>
          <w:b/>
        </w:rPr>
        <w:t xml:space="preserve"> debaters to spend too much time prepping – that’s really bad for mental health.</w:t>
      </w:r>
    </w:p>
    <w:p w14:paraId="1E92036D" w14:textId="77777777" w:rsidR="006F5FBC" w:rsidRPr="0054438C" w:rsidRDefault="006F5FBC" w:rsidP="006F5FBC">
      <w:pPr>
        <w:spacing w:line="240" w:lineRule="auto"/>
        <w:rPr>
          <w:b/>
        </w:rPr>
      </w:pPr>
    </w:p>
    <w:p w14:paraId="629A2E02" w14:textId="77777777" w:rsidR="006F5FBC" w:rsidRDefault="006F5FBC" w:rsidP="006F5FBC">
      <w:pPr>
        <w:pStyle w:val="ListParagraph"/>
        <w:numPr>
          <w:ilvl w:val="0"/>
          <w:numId w:val="12"/>
        </w:numPr>
        <w:spacing w:line="240" w:lineRule="auto"/>
        <w:rPr>
          <w:b/>
        </w:rPr>
      </w:pPr>
      <w:r>
        <w:rPr>
          <w:b/>
        </w:rPr>
        <w:t>Clash: I can’t reasonably prep out every type of strike so I’m forced to read generics that aren’t tailored to the 1AC. Lower-quality arguments result in worse debates, harming clash and education.</w:t>
      </w:r>
    </w:p>
    <w:p w14:paraId="4FE3F285" w14:textId="77777777" w:rsidR="006F5FBC" w:rsidRPr="0054438C" w:rsidRDefault="006F5FBC" w:rsidP="006F5FBC">
      <w:pPr>
        <w:spacing w:line="240" w:lineRule="auto"/>
        <w:rPr>
          <w:b/>
        </w:rPr>
      </w:pPr>
    </w:p>
    <w:p w14:paraId="76DBB274" w14:textId="77777777" w:rsidR="006F5FBC" w:rsidRDefault="006F5FBC" w:rsidP="006F5FBC">
      <w:pPr>
        <w:spacing w:line="240" w:lineRule="auto"/>
        <w:rPr>
          <w:b/>
        </w:rPr>
      </w:pPr>
      <w:r>
        <w:rPr>
          <w:b/>
        </w:rPr>
        <w:t>Voters:</w:t>
      </w:r>
    </w:p>
    <w:p w14:paraId="6559F9AF" w14:textId="77777777" w:rsidR="006F5FBC" w:rsidRDefault="006F5FBC" w:rsidP="006F5FBC">
      <w:pPr>
        <w:spacing w:line="240" w:lineRule="auto"/>
        <w:rPr>
          <w:b/>
        </w:rPr>
      </w:pPr>
    </w:p>
    <w:p w14:paraId="47CC9DFE" w14:textId="77777777" w:rsidR="006F5FBC" w:rsidRDefault="006F5FBC" w:rsidP="006F5FBC">
      <w:pPr>
        <w:spacing w:line="240" w:lineRule="auto"/>
        <w:rPr>
          <w:b/>
        </w:rPr>
      </w:pPr>
      <w:r w:rsidRPr="00BE66DC">
        <w:rPr>
          <w:b/>
        </w:rPr>
        <w:t xml:space="preserve">Fairness is a voter because </w:t>
      </w:r>
    </w:p>
    <w:p w14:paraId="0FD5F6F0" w14:textId="77777777" w:rsidR="006F5FBC" w:rsidRPr="00376708" w:rsidRDefault="006F5FBC" w:rsidP="006F5FBC">
      <w:pPr>
        <w:pStyle w:val="ListParagraph"/>
        <w:numPr>
          <w:ilvl w:val="0"/>
          <w:numId w:val="13"/>
        </w:numPr>
        <w:spacing w:after="0" w:line="240" w:lineRule="auto"/>
        <w:rPr>
          <w:b/>
        </w:rPr>
      </w:pPr>
      <w:r w:rsidRPr="00376708">
        <w:rPr>
          <w:b/>
        </w:rPr>
        <w:t>The only way a judge can determine who’s better is if we enter the debate on an even playing field.</w:t>
      </w:r>
    </w:p>
    <w:p w14:paraId="1E6F0A9D" w14:textId="77777777" w:rsidR="006F5FBC" w:rsidRPr="00376708" w:rsidRDefault="006F5FBC" w:rsidP="006F5FBC">
      <w:pPr>
        <w:pStyle w:val="ListParagraph"/>
        <w:numPr>
          <w:ilvl w:val="0"/>
          <w:numId w:val="13"/>
        </w:numPr>
        <w:spacing w:after="0" w:line="240" w:lineRule="auto"/>
        <w:rPr>
          <w:b/>
        </w:rPr>
      </w:pPr>
      <w:r w:rsidRPr="00376708">
        <w:rPr>
          <w:b/>
        </w:rPr>
        <w:t xml:space="preserve">People quit if they lose to unfair arguments so fairness is a </w:t>
      </w:r>
      <w:proofErr w:type="spellStart"/>
      <w:r w:rsidRPr="00376708">
        <w:rPr>
          <w:b/>
        </w:rPr>
        <w:t>prereq</w:t>
      </w:r>
      <w:proofErr w:type="spellEnd"/>
      <w:r w:rsidRPr="00376708">
        <w:rPr>
          <w:b/>
        </w:rPr>
        <w:t xml:space="preserve"> to debate’s existence.</w:t>
      </w:r>
    </w:p>
    <w:p w14:paraId="24F6F012" w14:textId="77777777" w:rsidR="006F5FBC" w:rsidRDefault="006F5FBC" w:rsidP="006F5FBC">
      <w:pPr>
        <w:spacing w:line="240" w:lineRule="auto"/>
        <w:rPr>
          <w:b/>
        </w:rPr>
      </w:pPr>
    </w:p>
    <w:p w14:paraId="30649D82" w14:textId="77777777" w:rsidR="006F5FBC" w:rsidRDefault="006F5FBC" w:rsidP="006F5FBC">
      <w:pPr>
        <w:spacing w:line="240" w:lineRule="auto"/>
        <w:rPr>
          <w:b/>
        </w:rPr>
      </w:pPr>
      <w:r>
        <w:rPr>
          <w:b/>
        </w:rPr>
        <w:t>Education is voter because:</w:t>
      </w:r>
    </w:p>
    <w:p w14:paraId="1EFB5C32" w14:textId="77777777" w:rsidR="006F5FBC" w:rsidRPr="00376708" w:rsidRDefault="006F5FBC" w:rsidP="006F5FBC">
      <w:pPr>
        <w:pStyle w:val="ListParagraph"/>
        <w:numPr>
          <w:ilvl w:val="0"/>
          <w:numId w:val="14"/>
        </w:numPr>
        <w:spacing w:after="0" w:line="240" w:lineRule="auto"/>
        <w:rPr>
          <w:b/>
        </w:rPr>
      </w:pPr>
      <w:r w:rsidRPr="00376708">
        <w:rPr>
          <w:b/>
        </w:rPr>
        <w:t>It’s the only portable benefit of debate.</w:t>
      </w:r>
    </w:p>
    <w:p w14:paraId="2C0CA715" w14:textId="77777777" w:rsidR="006F5FBC" w:rsidRPr="00376708" w:rsidRDefault="006F5FBC" w:rsidP="006F5FBC">
      <w:pPr>
        <w:pStyle w:val="ListParagraph"/>
        <w:numPr>
          <w:ilvl w:val="0"/>
          <w:numId w:val="14"/>
        </w:numPr>
        <w:spacing w:after="0" w:line="240" w:lineRule="auto"/>
        <w:rPr>
          <w:b/>
        </w:rPr>
      </w:pPr>
      <w:r w:rsidRPr="00376708">
        <w:rPr>
          <w:b/>
        </w:rPr>
        <w:t>It’s the only reason we get funding.</w:t>
      </w:r>
    </w:p>
    <w:p w14:paraId="7C729DF4" w14:textId="77777777" w:rsidR="006F5FBC" w:rsidRDefault="006F5FBC" w:rsidP="006F5FBC">
      <w:pPr>
        <w:spacing w:line="240" w:lineRule="auto"/>
      </w:pPr>
    </w:p>
    <w:p w14:paraId="542284DD" w14:textId="77777777" w:rsidR="006F5FBC" w:rsidRDefault="006F5FBC" w:rsidP="006F5FBC">
      <w:pPr>
        <w:spacing w:line="240" w:lineRule="auto"/>
        <w:rPr>
          <w:b/>
        </w:rPr>
      </w:pPr>
      <w:r>
        <w:rPr>
          <w:b/>
        </w:rPr>
        <w:t xml:space="preserve">Topicality is drop the debater: </w:t>
      </w:r>
    </w:p>
    <w:p w14:paraId="4B4FE96D" w14:textId="77777777" w:rsidR="006F5FBC" w:rsidRPr="00376708" w:rsidRDefault="006F5FBC" w:rsidP="006F5FBC">
      <w:pPr>
        <w:pStyle w:val="ListParagraph"/>
        <w:numPr>
          <w:ilvl w:val="0"/>
          <w:numId w:val="15"/>
        </w:numPr>
        <w:spacing w:line="240" w:lineRule="auto"/>
        <w:rPr>
          <w:b/>
        </w:rPr>
      </w:pPr>
      <w:r>
        <w:rPr>
          <w:b/>
        </w:rPr>
        <w:t>Only DTD enables T</w:t>
      </w:r>
      <w:r w:rsidRPr="00376708">
        <w:rPr>
          <w:b/>
        </w:rPr>
        <w:t xml:space="preserve"> to deter bad behavior and be a tool for norm setting. Drop the </w:t>
      </w:r>
      <w:proofErr w:type="spellStart"/>
      <w:r w:rsidRPr="00376708">
        <w:rPr>
          <w:b/>
        </w:rPr>
        <w:t>Arg</w:t>
      </w:r>
      <w:proofErr w:type="spellEnd"/>
      <w:r w:rsidRPr="00376708">
        <w:rPr>
          <w:b/>
        </w:rPr>
        <w:t xml:space="preserve"> just lets them dodge whatever they did wrong with barley any consequences.</w:t>
      </w:r>
    </w:p>
    <w:p w14:paraId="53BADDF4" w14:textId="77777777" w:rsidR="006F5FBC" w:rsidRPr="00A465C7" w:rsidRDefault="006F5FBC" w:rsidP="006F5FBC">
      <w:pPr>
        <w:pStyle w:val="ListParagraph"/>
        <w:numPr>
          <w:ilvl w:val="0"/>
          <w:numId w:val="15"/>
        </w:numPr>
        <w:spacing w:line="240" w:lineRule="auto"/>
        <w:rPr>
          <w:b/>
        </w:rPr>
      </w:pPr>
      <w:r>
        <w:rPr>
          <w:b/>
        </w:rPr>
        <w:t xml:space="preserve">Even if it’s </w:t>
      </w:r>
      <w:proofErr w:type="gramStart"/>
      <w:r>
        <w:rPr>
          <w:b/>
        </w:rPr>
        <w:t>drop</w:t>
      </w:r>
      <w:proofErr w:type="gramEnd"/>
      <w:r>
        <w:rPr>
          <w:b/>
        </w:rPr>
        <w:t xml:space="preserve"> the argument, you drop the entire 1AC.</w:t>
      </w:r>
    </w:p>
    <w:p w14:paraId="42E1ADEF" w14:textId="77777777" w:rsidR="006F5FBC" w:rsidRDefault="006F5FBC" w:rsidP="006F5FBC">
      <w:pPr>
        <w:spacing w:line="240" w:lineRule="auto"/>
        <w:rPr>
          <w:b/>
        </w:rPr>
      </w:pPr>
      <w:r>
        <w:rPr>
          <w:b/>
        </w:rPr>
        <w:t xml:space="preserve">No RVI’s: </w:t>
      </w:r>
    </w:p>
    <w:p w14:paraId="66DA90EC" w14:textId="77777777" w:rsidR="006F5FBC" w:rsidRPr="00376708" w:rsidRDefault="006F5FBC" w:rsidP="006F5FBC">
      <w:pPr>
        <w:pStyle w:val="ListParagraph"/>
        <w:numPr>
          <w:ilvl w:val="0"/>
          <w:numId w:val="16"/>
        </w:numPr>
        <w:spacing w:after="0" w:line="240" w:lineRule="auto"/>
        <w:rPr>
          <w:b/>
        </w:rPr>
      </w:pPr>
      <w:proofErr w:type="gramStart"/>
      <w:r w:rsidRPr="00376708">
        <w:rPr>
          <w:b/>
        </w:rPr>
        <w:t>they’re</w:t>
      </w:r>
      <w:proofErr w:type="gramEnd"/>
      <w:r w:rsidRPr="00376708">
        <w:rPr>
          <w:b/>
        </w:rPr>
        <w:t xml:space="preserve"> illogical – it doesn’t make sense to reward someone for </w:t>
      </w:r>
      <w:r>
        <w:rPr>
          <w:b/>
        </w:rPr>
        <w:t>being topical</w:t>
      </w:r>
      <w:r w:rsidRPr="00376708">
        <w:rPr>
          <w:b/>
        </w:rPr>
        <w:t>. People need to do good things to win.</w:t>
      </w:r>
    </w:p>
    <w:p w14:paraId="69F6AB89" w14:textId="77777777" w:rsidR="006F5FBC" w:rsidRPr="00376708" w:rsidRDefault="006F5FBC" w:rsidP="006F5FBC">
      <w:pPr>
        <w:pStyle w:val="ListParagraph"/>
        <w:numPr>
          <w:ilvl w:val="0"/>
          <w:numId w:val="16"/>
        </w:numPr>
        <w:spacing w:after="0" w:line="240" w:lineRule="auto"/>
        <w:rPr>
          <w:b/>
        </w:rPr>
      </w:pPr>
      <w:r w:rsidRPr="00376708">
        <w:rPr>
          <w:b/>
        </w:rPr>
        <w:t>RVI’s chill legitimate theory, justifying even more abuse.</w:t>
      </w:r>
    </w:p>
    <w:p w14:paraId="371FA600" w14:textId="77777777" w:rsidR="006F5FBC" w:rsidRDefault="006F5FBC" w:rsidP="006F5FBC">
      <w:pPr>
        <w:spacing w:line="240" w:lineRule="auto"/>
        <w:rPr>
          <w:b/>
        </w:rPr>
      </w:pPr>
    </w:p>
    <w:p w14:paraId="543011CF" w14:textId="77777777" w:rsidR="006F5FBC" w:rsidRDefault="006F5FBC" w:rsidP="006F5FBC">
      <w:pPr>
        <w:spacing w:line="240" w:lineRule="auto"/>
        <w:rPr>
          <w:b/>
        </w:rPr>
      </w:pPr>
      <w:r>
        <w:rPr>
          <w:b/>
        </w:rPr>
        <w:t xml:space="preserve">Competing </w:t>
      </w:r>
      <w:proofErr w:type="spellStart"/>
      <w:r>
        <w:rPr>
          <w:b/>
        </w:rPr>
        <w:t>Interps</w:t>
      </w:r>
      <w:proofErr w:type="spellEnd"/>
      <w:r>
        <w:rPr>
          <w:b/>
        </w:rPr>
        <w:t xml:space="preserve">: </w:t>
      </w:r>
    </w:p>
    <w:p w14:paraId="53281ACC" w14:textId="77777777" w:rsidR="006F5FBC" w:rsidRPr="00376708" w:rsidRDefault="006F5FBC" w:rsidP="006F5FBC">
      <w:pPr>
        <w:pStyle w:val="ListParagraph"/>
        <w:numPr>
          <w:ilvl w:val="0"/>
          <w:numId w:val="17"/>
        </w:numPr>
        <w:spacing w:line="240" w:lineRule="auto"/>
        <w:rPr>
          <w:b/>
        </w:rPr>
      </w:pPr>
      <w:r w:rsidRPr="00376708">
        <w:rPr>
          <w:b/>
        </w:rPr>
        <w:t xml:space="preserve">Reasonability usually lacks a </w:t>
      </w:r>
      <w:proofErr w:type="spellStart"/>
      <w:r w:rsidRPr="00376708">
        <w:rPr>
          <w:b/>
        </w:rPr>
        <w:t>brightline</w:t>
      </w:r>
      <w:proofErr w:type="spellEnd"/>
      <w:r w:rsidRPr="00376708">
        <w:rPr>
          <w:b/>
        </w:rPr>
        <w:t xml:space="preserve"> and favors unnecessary judge intervention.</w:t>
      </w:r>
    </w:p>
    <w:p w14:paraId="4498F3D4" w14:textId="77777777" w:rsidR="006F5FBC" w:rsidRDefault="006F5FBC" w:rsidP="006F5FBC">
      <w:pPr>
        <w:pStyle w:val="ListParagraph"/>
        <w:numPr>
          <w:ilvl w:val="0"/>
          <w:numId w:val="17"/>
        </w:numPr>
        <w:spacing w:line="240" w:lineRule="auto"/>
        <w:rPr>
          <w:b/>
        </w:rPr>
      </w:pPr>
      <w:r w:rsidRPr="00BE66DC">
        <w:rPr>
          <w:b/>
        </w:rPr>
        <w:t xml:space="preserve">Reasonability lets them arbitrarily choose a </w:t>
      </w:r>
      <w:proofErr w:type="spellStart"/>
      <w:r w:rsidRPr="00BE66DC">
        <w:rPr>
          <w:b/>
        </w:rPr>
        <w:t>brightline</w:t>
      </w:r>
      <w:proofErr w:type="spellEnd"/>
      <w:r w:rsidRPr="00BE66DC">
        <w:rPr>
          <w:b/>
        </w:rPr>
        <w:t xml:space="preserve"> that favors their arguments – skews fairness</w:t>
      </w:r>
      <w:r>
        <w:rPr>
          <w:b/>
        </w:rPr>
        <w:t>.</w:t>
      </w:r>
    </w:p>
    <w:p w14:paraId="3ACEDF30" w14:textId="77777777" w:rsidR="006F5FBC" w:rsidRDefault="006F5FBC" w:rsidP="006F5FBC"/>
    <w:p w14:paraId="2D54FFBE" w14:textId="77777777" w:rsidR="006F5FBC" w:rsidRDefault="006F5FBC" w:rsidP="006F5FBC">
      <w:pPr>
        <w:pStyle w:val="Heading2"/>
      </w:pPr>
      <w:r>
        <w:t>2 – DA</w:t>
      </w:r>
    </w:p>
    <w:p w14:paraId="30E3E48E" w14:textId="77777777" w:rsidR="006F5FBC" w:rsidRDefault="006F5FBC" w:rsidP="006F5FBC">
      <w:pPr>
        <w:rPr>
          <w:rFonts w:eastAsia="Times New Roman"/>
          <w:color w:val="000000" w:themeColor="text1"/>
        </w:rPr>
      </w:pPr>
    </w:p>
    <w:p w14:paraId="31C3EED5" w14:textId="77777777" w:rsidR="006F5FBC" w:rsidRDefault="006F5FBC" w:rsidP="006F5FBC">
      <w:pPr>
        <w:pStyle w:val="Heading4"/>
      </w:pPr>
      <w:r>
        <w:t>The plan’s recognition of strikes paves the way for rising wages and prices, which creates major inflation. The risk is low now, but more pro-labor policy from Biden will tip the economy in favor of unions. That means inflation spikes.</w:t>
      </w:r>
    </w:p>
    <w:p w14:paraId="44AE33A6" w14:textId="77777777" w:rsidR="006F5FBC" w:rsidRDefault="006F5FBC" w:rsidP="006F5FBC">
      <w:pPr>
        <w:rPr>
          <w:rStyle w:val="Style13ptBold"/>
        </w:rPr>
      </w:pPr>
      <w:r>
        <w:rPr>
          <w:rStyle w:val="Style13ptBold"/>
        </w:rPr>
        <w:t>Peek 10/22</w:t>
      </w:r>
    </w:p>
    <w:p w14:paraId="6A005213" w14:textId="77777777" w:rsidR="006F5FBC" w:rsidRDefault="006F5FBC" w:rsidP="006F5FBC">
      <w:pPr>
        <w:rPr>
          <w:rStyle w:val="Style13ptBold"/>
          <w:b w:val="0"/>
          <w:sz w:val="20"/>
          <w:szCs w:val="20"/>
        </w:rPr>
      </w:pPr>
      <w:r>
        <w:rPr>
          <w:rStyle w:val="Style13ptBold"/>
          <w:b w:val="0"/>
          <w:sz w:val="20"/>
          <w:szCs w:val="20"/>
        </w:rPr>
        <w:t>Peek, Liz. “</w:t>
      </w:r>
      <w:r w:rsidRPr="00DE23FF">
        <w:rPr>
          <w:rStyle w:val="Style13ptBold"/>
          <w:b w:val="0"/>
          <w:sz w:val="20"/>
          <w:szCs w:val="20"/>
        </w:rPr>
        <w:t>Biden's Big Labor policies will create next round of inflation</w:t>
      </w:r>
      <w:r>
        <w:rPr>
          <w:rStyle w:val="Style13ptBold"/>
          <w:b w:val="0"/>
          <w:sz w:val="20"/>
          <w:szCs w:val="20"/>
        </w:rPr>
        <w:t xml:space="preserve">.” The Hill. 22 October 2021. </w:t>
      </w:r>
      <w:hyperlink r:id="rId10" w:history="1">
        <w:r w:rsidRPr="00F9406D">
          <w:rPr>
            <w:rStyle w:val="Hyperlink"/>
            <w:sz w:val="20"/>
            <w:szCs w:val="20"/>
          </w:rPr>
          <w:t>https://thehill.com/opinion/finance/577933-bidens-big-labor-policies-will-create-next-round-of-inflation?rl=1</w:t>
        </w:r>
      </w:hyperlink>
    </w:p>
    <w:p w14:paraId="29599CE3" w14:textId="77777777" w:rsidR="006F5FBC" w:rsidRPr="00DE23FF" w:rsidRDefault="006F5FBC" w:rsidP="006F5FBC">
      <w:pPr>
        <w:rPr>
          <w:rStyle w:val="Style13ptBold"/>
          <w:b w:val="0"/>
          <w:sz w:val="20"/>
          <w:szCs w:val="20"/>
        </w:rPr>
      </w:pPr>
      <w:r>
        <w:rPr>
          <w:rStyle w:val="Style13ptBold"/>
          <w:b w:val="0"/>
          <w:sz w:val="20"/>
          <w:szCs w:val="20"/>
        </w:rPr>
        <w:t>Peek is an experienced financial analyst and political commentator // Park City NL</w:t>
      </w:r>
    </w:p>
    <w:p w14:paraId="6DE47F36" w14:textId="77777777" w:rsidR="006F5FBC" w:rsidRPr="00DE23FF" w:rsidRDefault="006F5FBC" w:rsidP="006F5FBC">
      <w:pPr>
        <w:rPr>
          <w:color w:val="000000" w:themeColor="text1"/>
          <w:sz w:val="16"/>
        </w:rPr>
      </w:pPr>
      <w:r w:rsidRPr="00DE23FF">
        <w:rPr>
          <w:color w:val="000000" w:themeColor="text1"/>
          <w:sz w:val="16"/>
        </w:rPr>
        <w:t xml:space="preserve">Americans blame President Biden for rising inflation; it could get worse. The administration’s big-spending policies and inability to cure our supply chain woes have driven prices higher. In addition, Biden’s generous handouts and vaccine mandates have pushed workers to the sidelines, making it difficult to fill jobs and raising costs even further. But it is Biden’s enthusiasm for Big Labor that is going to make matters worse. </w:t>
      </w:r>
      <w:r w:rsidRPr="00734797">
        <w:rPr>
          <w:color w:val="000000" w:themeColor="text1"/>
          <w:u w:val="single"/>
        </w:rPr>
        <w:t xml:space="preserve">We are now entering a new phase of inflation pressures. A rising cost of living is pushing workers to demand higher wages, which in turn prompts companies to raise prices even more, igniting an unholy cycle that penalizes everyone. Unions, cheered on by Biden’s White House, have decided to take advantage of this moment. </w:t>
      </w:r>
      <w:r w:rsidRPr="00734797">
        <w:rPr>
          <w:b/>
          <w:color w:val="000000" w:themeColor="text1"/>
          <w:highlight w:val="cyan"/>
          <w:u w:val="single"/>
        </w:rPr>
        <w:t>Labor strikes</w:t>
      </w:r>
      <w:r w:rsidRPr="00734797">
        <w:rPr>
          <w:color w:val="000000" w:themeColor="text1"/>
          <w:u w:val="single"/>
        </w:rPr>
        <w:t xml:space="preserve"> are on the increase, which will </w:t>
      </w:r>
      <w:r w:rsidRPr="00734797">
        <w:rPr>
          <w:b/>
          <w:color w:val="000000" w:themeColor="text1"/>
          <w:highlight w:val="cyan"/>
          <w:u w:val="single"/>
        </w:rPr>
        <w:t>lead to higher wages</w:t>
      </w:r>
      <w:r w:rsidRPr="00734797">
        <w:rPr>
          <w:color w:val="000000" w:themeColor="text1"/>
          <w:u w:val="single"/>
        </w:rPr>
        <w:t xml:space="preserve">, take workers offline </w:t>
      </w:r>
      <w:r w:rsidRPr="00734797">
        <w:rPr>
          <w:b/>
          <w:color w:val="000000" w:themeColor="text1"/>
          <w:highlight w:val="cyan"/>
          <w:u w:val="single"/>
        </w:rPr>
        <w:t>and make it even harder to get goods to customers</w:t>
      </w:r>
      <w:r w:rsidRPr="00734797">
        <w:rPr>
          <w:color w:val="000000" w:themeColor="text1"/>
          <w:u w:val="single"/>
        </w:rPr>
        <w:t>. Those bare shelves popping up around the country may just be a teaser for what comes next</w:t>
      </w:r>
      <w:r w:rsidRPr="00734797">
        <w:rPr>
          <w:b/>
          <w:color w:val="000000" w:themeColor="text1"/>
          <w:highlight w:val="cyan"/>
          <w:u w:val="single"/>
        </w:rPr>
        <w:t xml:space="preserve">. A wage-price spiral </w:t>
      </w:r>
      <w:r w:rsidRPr="00DE23FF">
        <w:rPr>
          <w:color w:val="000000" w:themeColor="text1"/>
          <w:u w:val="single"/>
        </w:rPr>
        <w:t>is the phenomenon that</w:t>
      </w:r>
      <w:r w:rsidRPr="00DE23FF">
        <w:rPr>
          <w:b/>
          <w:color w:val="000000" w:themeColor="text1"/>
          <w:u w:val="single"/>
        </w:rPr>
        <w:t xml:space="preserve"> </w:t>
      </w:r>
      <w:r w:rsidRPr="00734797">
        <w:rPr>
          <w:b/>
          <w:color w:val="000000" w:themeColor="text1"/>
          <w:highlight w:val="cyan"/>
          <w:u w:val="single"/>
        </w:rPr>
        <w:t>causes inflation to become “persistent” and not “transitory.”</w:t>
      </w:r>
      <w:r w:rsidRPr="00DE23FF">
        <w:rPr>
          <w:color w:val="000000" w:themeColor="text1"/>
          <w:sz w:val="16"/>
        </w:rPr>
        <w:t xml:space="preserve"> This is what Democrats will bring to the </w:t>
      </w:r>
      <w:proofErr w:type="gramStart"/>
      <w:r w:rsidRPr="00DE23FF">
        <w:rPr>
          <w:color w:val="000000" w:themeColor="text1"/>
          <w:sz w:val="16"/>
        </w:rPr>
        <w:t>2022 midterm</w:t>
      </w:r>
      <w:proofErr w:type="gramEnd"/>
      <w:r w:rsidRPr="00DE23FF">
        <w:rPr>
          <w:color w:val="000000" w:themeColor="text1"/>
          <w:sz w:val="16"/>
        </w:rPr>
        <w:t xml:space="preserve"> elections. A recent Morning Consult/Politico poll found that 62 percent of registered voters, including 61 percent of independents and even 41 percent of Democrats, blame Biden’s policies for soaring inflation. With prices rising at the fastest rate in 13 years, less than half of those surveyed attribute the increase to Americans returning to pre-pandemic behavior. Though the policies that contributed to price hikes on everything from rents to gasoline to chicken were not specified in this poll, other surveys have found voters pinning rising inflation on Democrats’ big spending programs, such as the $1.9 trillion American Rescue Plan. That is one reason (along with a healthy survival instinct) that moderate Democrats are now slow-walking Biden’s $3.5 trillion “social infrastructure” </w:t>
      </w:r>
      <w:proofErr w:type="gramStart"/>
      <w:r w:rsidRPr="00DE23FF">
        <w:rPr>
          <w:color w:val="000000" w:themeColor="text1"/>
          <w:sz w:val="16"/>
        </w:rPr>
        <w:t>bill</w:t>
      </w:r>
      <w:proofErr w:type="gramEnd"/>
      <w:r w:rsidRPr="00DE23FF">
        <w:rPr>
          <w:color w:val="000000" w:themeColor="text1"/>
          <w:sz w:val="16"/>
        </w:rPr>
        <w:t xml:space="preserve">. Transportation Secretary Pete </w:t>
      </w:r>
      <w:proofErr w:type="spellStart"/>
      <w:r w:rsidRPr="00DE23FF">
        <w:rPr>
          <w:color w:val="000000" w:themeColor="text1"/>
          <w:sz w:val="16"/>
        </w:rPr>
        <w:t>Buttigieg</w:t>
      </w:r>
      <w:proofErr w:type="spellEnd"/>
      <w:r w:rsidRPr="00DE23FF">
        <w:rPr>
          <w:color w:val="000000" w:themeColor="text1"/>
          <w:sz w:val="16"/>
        </w:rPr>
        <w:t xml:space="preserve"> acknowledged the connection the other day, when he shirked responsibility for port delays and trucker shortages by arguing that we don’t have just a supply problem but also a demand problem. </w:t>
      </w:r>
      <w:proofErr w:type="spellStart"/>
      <w:r w:rsidRPr="00DE23FF">
        <w:rPr>
          <w:color w:val="000000" w:themeColor="text1"/>
          <w:sz w:val="16"/>
        </w:rPr>
        <w:t>Buttigieg</w:t>
      </w:r>
      <w:proofErr w:type="spellEnd"/>
      <w:r w:rsidRPr="00DE23FF">
        <w:rPr>
          <w:color w:val="000000" w:themeColor="text1"/>
          <w:sz w:val="16"/>
        </w:rPr>
        <w:t xml:space="preserve"> is correct. With Congress authorizing an unprecedented $5 trillion in “relief” spending over the past two years and with the Federal Reserve pumping trillions into the money supply, the country is awash with money. Put most simply, there is too much money chasing too few goods. </w:t>
      </w:r>
      <w:proofErr w:type="gramStart"/>
      <w:r w:rsidRPr="00DE23FF">
        <w:rPr>
          <w:color w:val="000000" w:themeColor="text1"/>
          <w:sz w:val="16"/>
        </w:rPr>
        <w:t>As a consequence, prices in September rose 5.4 percent from the year before, faster that the growth in wages, which increased 4.6 percent.</w:t>
      </w:r>
      <w:proofErr w:type="gramEnd"/>
      <w:r w:rsidRPr="00DE23FF">
        <w:rPr>
          <w:color w:val="000000" w:themeColor="text1"/>
          <w:sz w:val="16"/>
        </w:rPr>
        <w:t xml:space="preserve"> </w:t>
      </w:r>
      <w:r w:rsidRPr="00734797">
        <w:rPr>
          <w:color w:val="000000" w:themeColor="text1"/>
          <w:u w:val="single"/>
        </w:rPr>
        <w:t xml:space="preserve">Over the past year, real average hourly wages are down almost one percent. Workers are falling behind, and they know it. Unions have taken notice and decided that this is the time to begin rebuilding their ranks among private companies. </w:t>
      </w:r>
      <w:r w:rsidRPr="00DE23FF">
        <w:rPr>
          <w:b/>
          <w:color w:val="000000" w:themeColor="text1"/>
          <w:highlight w:val="cyan"/>
          <w:u w:val="single"/>
        </w:rPr>
        <w:t>Only 6.3 percent of private-sector workers today belong to unions</w:t>
      </w:r>
      <w:r w:rsidRPr="00734797">
        <w:rPr>
          <w:color w:val="000000" w:themeColor="text1"/>
          <w:u w:val="single"/>
        </w:rPr>
        <w:t xml:space="preserve">, a massive drop from 12 percent in 1990. Clearly, </w:t>
      </w:r>
      <w:r w:rsidRPr="00DE23FF">
        <w:rPr>
          <w:b/>
          <w:color w:val="000000" w:themeColor="text1"/>
          <w:highlight w:val="cyan"/>
          <w:u w:val="single"/>
        </w:rPr>
        <w:t>labor leaders would like to reverse that trend</w:t>
      </w:r>
      <w:r w:rsidRPr="00734797">
        <w:rPr>
          <w:color w:val="000000" w:themeColor="text1"/>
          <w:u w:val="single"/>
        </w:rPr>
        <w:t>. With the nation short of workers, this may be the perfect time to do so.</w:t>
      </w:r>
      <w:r w:rsidRPr="00DE23FF">
        <w:rPr>
          <w:color w:val="000000" w:themeColor="text1"/>
          <w:sz w:val="16"/>
        </w:rPr>
        <w:t xml:space="preserve"> Just recently, 10,000 United Auto Workers at tractor manufacturer John Deere went out on strike for the first time in three decades, while 31,000 employees at Kaiser Permanente are also staging a walkout. Some 1,400 workers at cereal-maker Kellogg are striking. All in, there have been 12 strikes of 1,000 workers or more so far this year, according to the Bureau of Labor Statistics, and a total of 178 work stoppages. Those figures are way above 2020 totals, but about the same as in 2018 and 2019. </w:t>
      </w:r>
      <w:r w:rsidRPr="00734797">
        <w:rPr>
          <w:color w:val="000000" w:themeColor="text1"/>
          <w:u w:val="single"/>
        </w:rPr>
        <w:t xml:space="preserve">My guess: We’re in the early innings. </w:t>
      </w:r>
      <w:r w:rsidRPr="00DE23FF">
        <w:rPr>
          <w:b/>
          <w:color w:val="000000" w:themeColor="text1"/>
          <w:highlight w:val="cyan"/>
          <w:u w:val="single"/>
        </w:rPr>
        <w:t>Workers are aware that they have leverage</w:t>
      </w:r>
      <w:r w:rsidRPr="00734797">
        <w:rPr>
          <w:color w:val="000000" w:themeColor="text1"/>
          <w:u w:val="single"/>
        </w:rPr>
        <w:t xml:space="preserve">, and union leaders know </w:t>
      </w:r>
      <w:r w:rsidRPr="00DE23FF">
        <w:rPr>
          <w:b/>
          <w:color w:val="000000" w:themeColor="text1"/>
          <w:highlight w:val="cyan"/>
          <w:u w:val="single"/>
        </w:rPr>
        <w:t>there is a pro-Big Labor president in the White House</w:t>
      </w:r>
      <w:r w:rsidRPr="00734797">
        <w:rPr>
          <w:color w:val="000000" w:themeColor="text1"/>
          <w:u w:val="single"/>
        </w:rPr>
        <w:t>. Early in his tenure, Biden posted a message about workers’ right to organize and the virtues of collective bargaining on Twitter that many saw as encouraging employees at an Amazon facility in Alabama to vote in favor of forming a union. It was an unprecedented intrusion by a president into such contests.</w:t>
      </w:r>
      <w:r w:rsidRPr="00DE23FF">
        <w:rPr>
          <w:color w:val="000000" w:themeColor="text1"/>
          <w:sz w:val="16"/>
        </w:rPr>
        <w:t xml:space="preserve"> As it happened, Biden’s push failed when workers overwhelmingly defeated the organizing effort. President Biden has gone further, inserting into his stimulus bills pro-union items like making union dues deductible and requiring that federal funds flow predominantly to union shops. As important, he has packed the National Labor Relations Board with former union lawyers committed to advancing the cause. Politico reports that the agency’s expected rulings could “serve as a backdoor for enacting provisions … that would vastly expand workers’ ability to join unions in potentially the most important overhaul of U.S. labor law since the 1940s.” Organizing gig workers is one of the new board's top ambitions. </w:t>
      </w:r>
      <w:r w:rsidRPr="00734797">
        <w:rPr>
          <w:color w:val="000000" w:themeColor="text1"/>
          <w:u w:val="single"/>
        </w:rPr>
        <w:t>The Los Angeles Times affirms: “Biden has put unions at the center of policy — viewing them as vehicles not only to rebuild middle-class jobs but also to address climate change and racial and gender inequity.”</w:t>
      </w:r>
      <w:r w:rsidRPr="00DE23FF">
        <w:rPr>
          <w:color w:val="000000" w:themeColor="text1"/>
          <w:sz w:val="16"/>
        </w:rPr>
        <w:t xml:space="preserve"> The John Deere workers rejected a contract that would have awarded </w:t>
      </w:r>
      <w:proofErr w:type="gramStart"/>
      <w:r w:rsidRPr="00DE23FF">
        <w:rPr>
          <w:color w:val="000000" w:themeColor="text1"/>
          <w:sz w:val="16"/>
        </w:rPr>
        <w:t>raises</w:t>
      </w:r>
      <w:proofErr w:type="gramEnd"/>
      <w:r w:rsidRPr="00DE23FF">
        <w:rPr>
          <w:color w:val="000000" w:themeColor="text1"/>
          <w:sz w:val="16"/>
        </w:rPr>
        <w:t xml:space="preserve"> of 5 percent to 6 percent and offered another 3 percent wage hike in 2023 and 2025. Deere’s employees are emboldened by the company’s current profitability and the struggle to hire new employees. Most likely, workers elsewhere will follow suit. We have not seen a wave of disruptive labor strikes for many years. For the past two decades globalization put a lid on the demands of workers who were wary of shipping jobs overseas, and the Great Recession crimped corporate profits. </w:t>
      </w:r>
      <w:r w:rsidRPr="00734797">
        <w:rPr>
          <w:color w:val="000000" w:themeColor="text1"/>
          <w:u w:val="single"/>
        </w:rPr>
        <w:t xml:space="preserve">Biden’s </w:t>
      </w:r>
      <w:r w:rsidRPr="00DE23FF">
        <w:rPr>
          <w:b/>
          <w:color w:val="000000" w:themeColor="text1"/>
          <w:highlight w:val="cyan"/>
          <w:u w:val="single"/>
        </w:rPr>
        <w:t>pro-union efforts</w:t>
      </w:r>
      <w:r w:rsidRPr="00734797">
        <w:rPr>
          <w:color w:val="000000" w:themeColor="text1"/>
          <w:u w:val="single"/>
        </w:rPr>
        <w:t xml:space="preserve"> could win back some of those blue-collar workers who defected to Donald Trump in 2016, but the president’s encouragement of Big Labor </w:t>
      </w:r>
      <w:r w:rsidRPr="00DE23FF">
        <w:rPr>
          <w:b/>
          <w:color w:val="000000" w:themeColor="text1"/>
          <w:highlight w:val="cyan"/>
          <w:u w:val="single"/>
        </w:rPr>
        <w:t>will</w:t>
      </w:r>
      <w:r w:rsidRPr="00734797">
        <w:rPr>
          <w:color w:val="000000" w:themeColor="text1"/>
          <w:u w:val="single"/>
        </w:rPr>
        <w:t xml:space="preserve"> surely </w:t>
      </w:r>
      <w:r w:rsidRPr="00DE23FF">
        <w:rPr>
          <w:b/>
          <w:color w:val="000000" w:themeColor="text1"/>
          <w:highlight w:val="cyan"/>
          <w:u w:val="single"/>
        </w:rPr>
        <w:t>lead to higher wages.</w:t>
      </w:r>
      <w:r w:rsidRPr="00734797">
        <w:rPr>
          <w:color w:val="000000" w:themeColor="text1"/>
          <w:u w:val="single"/>
        </w:rPr>
        <w:t xml:space="preserve"> Those </w:t>
      </w:r>
      <w:r w:rsidRPr="00DE23FF">
        <w:rPr>
          <w:b/>
          <w:color w:val="000000" w:themeColor="text1"/>
          <w:highlight w:val="cyan"/>
          <w:u w:val="single"/>
        </w:rPr>
        <w:t>pay hikes will spur even higher inflation</w:t>
      </w:r>
      <w:r w:rsidRPr="00734797">
        <w:rPr>
          <w:color w:val="000000" w:themeColor="text1"/>
          <w:u w:val="single"/>
        </w:rPr>
        <w:t>; it will be hard to stop the merry-go-round. It will also be hard for Biden and his fellow Democrats to escape responsibility for what many voters consider the country’s number one problem: inflation.</w:t>
      </w:r>
    </w:p>
    <w:p w14:paraId="71F13725" w14:textId="77777777" w:rsidR="006F5FBC" w:rsidRDefault="006F5FBC" w:rsidP="006F5FBC">
      <w:pPr>
        <w:rPr>
          <w:color w:val="000000" w:themeColor="text1"/>
          <w:sz w:val="16"/>
        </w:rPr>
      </w:pPr>
    </w:p>
    <w:p w14:paraId="4DDD8272" w14:textId="77777777" w:rsidR="006F5FBC" w:rsidRPr="00FC6980" w:rsidRDefault="006F5FBC" w:rsidP="006F5FBC">
      <w:pPr>
        <w:pStyle w:val="Heading4"/>
        <w:rPr>
          <w:rFonts w:cs="Calibri"/>
        </w:rPr>
      </w:pPr>
      <w:r w:rsidRPr="00FC6980">
        <w:rPr>
          <w:rFonts w:cs="Calibri"/>
        </w:rPr>
        <w:t xml:space="preserve">Inflation </w:t>
      </w:r>
      <w:r>
        <w:rPr>
          <w:rFonts w:cs="Calibri"/>
        </w:rPr>
        <w:t xml:space="preserve">independently </w:t>
      </w:r>
      <w:r w:rsidRPr="00FC6980">
        <w:rPr>
          <w:rFonts w:cs="Calibri"/>
        </w:rPr>
        <w:t>guarantees recession- responsible governmental policy now is key</w:t>
      </w:r>
    </w:p>
    <w:p w14:paraId="45E240EE" w14:textId="77777777" w:rsidR="006F5FBC" w:rsidRPr="00FC6980" w:rsidRDefault="006F5FBC" w:rsidP="006F5FBC">
      <w:r w:rsidRPr="00FC6980">
        <w:rPr>
          <w:rStyle w:val="Style13ptBold"/>
        </w:rPr>
        <w:t>Long 2021</w:t>
      </w:r>
      <w:r w:rsidRPr="00FC6980">
        <w:t xml:space="preserve">. Heather Long, economics correspondent for The Washington Post. “The economy isn’t going back to February 2020. Fundamental shifts have occurred.” </w:t>
      </w:r>
      <w:proofErr w:type="spellStart"/>
      <w:r w:rsidRPr="00FC6980">
        <w:t>WaPo</w:t>
      </w:r>
      <w:proofErr w:type="spellEnd"/>
      <w:r w:rsidRPr="00FC6980">
        <w:t xml:space="preserve"> June 20, 2021. &lt;https://www.washingtonpost.com/business/2021/06/20/us-economy-changes/&gt; Accessed 6/26/21. ARJH/msdi2021</w:t>
      </w:r>
    </w:p>
    <w:p w14:paraId="13E1CB6C" w14:textId="77777777" w:rsidR="006F5FBC" w:rsidRDefault="006F5FBC" w:rsidP="006F5FBC">
      <w:pPr>
        <w:rPr>
          <w:sz w:val="14"/>
        </w:rPr>
      </w:pPr>
      <w:r w:rsidRPr="00FC6980">
        <w:rPr>
          <w:sz w:val="14"/>
        </w:rPr>
        <w:t>“</w:t>
      </w:r>
      <w:r w:rsidRPr="00FC6980">
        <w:rPr>
          <w:rStyle w:val="StyleUnderline"/>
        </w:rPr>
        <w:t>This is an extraordinarily unusual time</w:t>
      </w:r>
      <w:r w:rsidRPr="00FC6980">
        <w:rPr>
          <w:sz w:val="14"/>
        </w:rPr>
        <w:t xml:space="preserve">. And we really don’t have a template or any experience of a situation like this,” Powell said Wednesday. “We have to be humble about our ability to understand the data.” There’s dispute, among other things, about how many of these changes are temporary and how many are true fundamental shifts that will stick around for years and reshape behaviors. But many people agree, at least, the changes are proving very disruptive. There are obvious changes, like the realization that working from home is possible for a sizable part of the labor force and the widespread adoption of online ordering for daily necessities like groceries. These will remain significant parts of work and commerce going forward. Nearly a quarter of workers are likely to work at least a day or two from home each week, the McKinsey Global Institute predicts. And e-commerce, which grew three times faster last year than in prior years, shows few signs of ebbing. Then there are new dynamics emerging as home prices soar in many parts of the country that are unaccustomed to seeing such extremes. While millions of American homeowners suddenly find themselves “house rich,” the surge in prices is exacerbating the affordability crisis as first-time buyers are getting priced out. Experts fear a rental crisis could be next. Then there is </w:t>
      </w:r>
      <w:r w:rsidRPr="00FC6980">
        <w:rPr>
          <w:rStyle w:val="StyleUnderline"/>
          <w:highlight w:val="cyan"/>
        </w:rPr>
        <w:t>inflation</w:t>
      </w:r>
      <w:r w:rsidRPr="00FC6980">
        <w:rPr>
          <w:sz w:val="14"/>
        </w:rPr>
        <w:t xml:space="preserve">, which hit a 13-year high in May, and </w:t>
      </w:r>
      <w:r w:rsidRPr="00FC6980">
        <w:rPr>
          <w:rStyle w:val="StyleUnderline"/>
          <w:highlight w:val="cyan"/>
        </w:rPr>
        <w:t>is</w:t>
      </w:r>
      <w:r w:rsidRPr="00FC6980">
        <w:rPr>
          <w:rStyle w:val="StyleUnderline"/>
        </w:rPr>
        <w:t xml:space="preserve"> widely viewed as </w:t>
      </w:r>
      <w:r w:rsidRPr="00FC6980">
        <w:rPr>
          <w:rStyle w:val="StyleUnderline"/>
          <w:highlight w:val="cyan"/>
        </w:rPr>
        <w:t>the biggest risk that could sink</w:t>
      </w:r>
      <w:r w:rsidRPr="00FC6980">
        <w:rPr>
          <w:sz w:val="14"/>
        </w:rPr>
        <w:t xml:space="preserve"> — or at least stall — </w:t>
      </w:r>
      <w:r w:rsidRPr="00FC6980">
        <w:rPr>
          <w:rStyle w:val="StyleUnderline"/>
          <w:highlight w:val="cyan"/>
        </w:rPr>
        <w:t>the recovery’s progress</w:t>
      </w:r>
      <w:r w:rsidRPr="00FC6980">
        <w:rPr>
          <w:sz w:val="14"/>
        </w:rPr>
        <w:t xml:space="preserve">. Although </w:t>
      </w:r>
      <w:r w:rsidRPr="00FC6980">
        <w:rPr>
          <w:rStyle w:val="StyleUnderline"/>
        </w:rPr>
        <w:t>the Fed predicts this will be a short-lived phenomenon,</w:t>
      </w:r>
      <w:r w:rsidRPr="00FC6980">
        <w:rPr>
          <w:sz w:val="14"/>
        </w:rPr>
        <w:t xml:space="preserve"> businesses and consumers are already changing some behaviors. Many companies are shrinking the size of how many paper towels are in a package or how much cat food is in a can and still charging the same amount. </w:t>
      </w:r>
      <w:proofErr w:type="gramStart"/>
      <w:r w:rsidRPr="00FC6980">
        <w:rPr>
          <w:sz w:val="14"/>
        </w:rPr>
        <w:t>Home builders</w:t>
      </w:r>
      <w:proofErr w:type="gramEnd"/>
      <w:r w:rsidRPr="00FC6980">
        <w:rPr>
          <w:sz w:val="14"/>
        </w:rPr>
        <w:t xml:space="preserve"> are refusing to guarantee prices in fear that material costs will jump further, and investors are suddenly reviving interest in Treasury Inflation-Protected Securities. “Because there are now so many retirees, I think </w:t>
      </w:r>
      <w:r w:rsidRPr="00FC6980">
        <w:rPr>
          <w:rStyle w:val="StyleUnderline"/>
          <w:highlight w:val="cyan"/>
        </w:rPr>
        <w:t>there will be</w:t>
      </w:r>
      <w:r w:rsidRPr="00FC6980">
        <w:rPr>
          <w:rStyle w:val="StyleUnderline"/>
        </w:rPr>
        <w:t xml:space="preserve"> more </w:t>
      </w:r>
      <w:r w:rsidRPr="00FC6980">
        <w:rPr>
          <w:rStyle w:val="StyleUnderline"/>
          <w:highlight w:val="cyan"/>
        </w:rPr>
        <w:t>political pressure to tame any inflation</w:t>
      </w:r>
      <w:r w:rsidRPr="00FC6980">
        <w:rPr>
          <w:sz w:val="14"/>
        </w:rPr>
        <w:t xml:space="preserve">,” said Lisa Cook, an economics professor at Michigan State University. “The general public has gotten used to low inflation.” All of this is coming at a time when workers are increasingly demanding more pay and better working conditions. They want more flexibility, more opportunities for workers of color and more understanding from employers of mental health and child care needs. Businesses are paying attention, largely because they are desperate for workers. There are an estimated 9.7 million job openings right now, according to job site </w:t>
      </w:r>
      <w:proofErr w:type="gramStart"/>
      <w:r w:rsidRPr="00FC6980">
        <w:rPr>
          <w:sz w:val="14"/>
        </w:rPr>
        <w:t>Indeed</w:t>
      </w:r>
      <w:proofErr w:type="gramEnd"/>
      <w:r w:rsidRPr="00FC6980">
        <w:rPr>
          <w:sz w:val="14"/>
        </w:rPr>
        <w:t xml:space="preserve">. That’s a record, and several million more than the nation has seen before. How all of this will play out remains uncertain. In housing, prices in many markets are up 10 percent or more from a year ago, a very different dynamic than what the nation experienced coming out of the Great Recession. Many of the fastest growing prices are in smaller cities as Americans are relocating to places with more green space and sense of community. A major concern is what happens now that so many first-time </w:t>
      </w:r>
      <w:proofErr w:type="gramStart"/>
      <w:r w:rsidRPr="00FC6980">
        <w:rPr>
          <w:sz w:val="14"/>
        </w:rPr>
        <w:t>home buyers</w:t>
      </w:r>
      <w:proofErr w:type="gramEnd"/>
      <w:r w:rsidRPr="00FC6980">
        <w:rPr>
          <w:sz w:val="14"/>
        </w:rPr>
        <w:t xml:space="preserve"> are being priced out because they can’t afford the hefty down payments. They will have to stay as renters. Susan </w:t>
      </w:r>
      <w:proofErr w:type="spellStart"/>
      <w:r w:rsidRPr="00FC6980">
        <w:rPr>
          <w:sz w:val="14"/>
        </w:rPr>
        <w:t>Wachter</w:t>
      </w:r>
      <w:proofErr w:type="spellEnd"/>
      <w:r w:rsidRPr="00FC6980">
        <w:rPr>
          <w:sz w:val="14"/>
        </w:rPr>
        <w:t xml:space="preserve">, co-director of the University of Pennsylvania’s Penn Institute for Urban Research, predicts the nation is on the verge of a </w:t>
      </w:r>
      <w:proofErr w:type="gramStart"/>
      <w:r w:rsidRPr="00FC6980">
        <w:rPr>
          <w:sz w:val="14"/>
        </w:rPr>
        <w:t>rental housing</w:t>
      </w:r>
      <w:proofErr w:type="gramEnd"/>
      <w:r w:rsidRPr="00FC6980">
        <w:rPr>
          <w:sz w:val="14"/>
        </w:rPr>
        <w:t xml:space="preserve"> crisis. At the end of this month, the national eviction moratorium expires, and many landlords are eager to bump up rent and force out tenants who lost jobs in the crisis. At the same time, investors have scooped up cheap single-family homes in the hopes of renting them out for good profits. </w:t>
      </w:r>
      <w:proofErr w:type="gramStart"/>
      <w:r w:rsidRPr="00FC6980">
        <w:rPr>
          <w:sz w:val="14"/>
        </w:rPr>
        <w:t>Single-family home rents were already up 5.3 percent a year as of April</w:t>
      </w:r>
      <w:proofErr w:type="gramEnd"/>
      <w:r w:rsidRPr="00FC6980">
        <w:rPr>
          <w:sz w:val="14"/>
        </w:rPr>
        <w:t xml:space="preserve">, </w:t>
      </w:r>
      <w:proofErr w:type="gramStart"/>
      <w:r w:rsidRPr="00FC6980">
        <w:rPr>
          <w:sz w:val="14"/>
        </w:rPr>
        <w:t xml:space="preserve">according to research firm </w:t>
      </w:r>
      <w:proofErr w:type="spellStart"/>
      <w:r w:rsidRPr="00FC6980">
        <w:rPr>
          <w:sz w:val="14"/>
        </w:rPr>
        <w:t>CoreLogic</w:t>
      </w:r>
      <w:proofErr w:type="spellEnd"/>
      <w:proofErr w:type="gramEnd"/>
      <w:r w:rsidRPr="00FC6980">
        <w:rPr>
          <w:sz w:val="14"/>
        </w:rPr>
        <w:t xml:space="preserve">. “I see this coming year as a year where rents will increase by a surprisingly high amount,” </w:t>
      </w:r>
      <w:proofErr w:type="spellStart"/>
      <w:r w:rsidRPr="00FC6980">
        <w:rPr>
          <w:sz w:val="14"/>
        </w:rPr>
        <w:t>Wachter</w:t>
      </w:r>
      <w:proofErr w:type="spellEnd"/>
      <w:r w:rsidRPr="00FC6980">
        <w:rPr>
          <w:sz w:val="14"/>
        </w:rPr>
        <w:t xml:space="preserve"> said. “The affordability problem is going to extend out into more places, especially second and third-tier cities.” In a worst-case scenario, it could lead to more homelessness, even in such a hot economy. It will almost certainly reinforce the divides between the haves and </w:t>
      </w:r>
      <w:proofErr w:type="gramStart"/>
      <w:r w:rsidRPr="00FC6980">
        <w:rPr>
          <w:sz w:val="14"/>
        </w:rPr>
        <w:t xml:space="preserve">have </w:t>
      </w:r>
      <w:proofErr w:type="spellStart"/>
      <w:r w:rsidRPr="00FC6980">
        <w:rPr>
          <w:sz w:val="14"/>
        </w:rPr>
        <w:t>nots</w:t>
      </w:r>
      <w:proofErr w:type="spellEnd"/>
      <w:proofErr w:type="gramEnd"/>
      <w:r w:rsidRPr="00FC6980">
        <w:rPr>
          <w:sz w:val="14"/>
        </w:rPr>
        <w:t>. The same is true of the rise of automation during the pandemic. As companies looked for ways to reduce the number of people in an office, hotel or factory, they turned to robots and telework. They invested heavily in technology, which economists predict could result in one of the biggest boosts to worker productivity in years. This higher productivity forecast is one of the reasons the McKinsey Global Institute says the United States could see an economy that’s $3,500 per person bigger by 2024. But those gains are unlikely to be evenly distributed. Automation also has downsides, especially layoffs for workers without college degrees. “</w:t>
      </w:r>
      <w:r w:rsidRPr="00FC6980">
        <w:rPr>
          <w:rStyle w:val="StyleUnderline"/>
        </w:rPr>
        <w:t>This is not a sure thing that we reap the benefits of faster growth without negative side effects</w:t>
      </w:r>
      <w:r w:rsidRPr="00FC6980">
        <w:rPr>
          <w:sz w:val="14"/>
        </w:rPr>
        <w:t xml:space="preserve">. There are real worries about inequality,” said Susan Lund, head of the McKinsey Global Institute. “Are we able to create real opportunities for people who have been in low-wage, low skilled jobs?” In addition to equality and housing questions, policymakers are also grappling with what will happen with inflation. The nation hasn’t seen sustained high inflation in 30 years. It’s unclear how Americans will react. There is perhaps no better illustration of the disruptive price and supply chain issues than lumber prices, which hit an eye-popping record of $1,670 per thousand board feet in May. There was a sigh of relief on Wall Street and in the White House as lumber prices on the commodities exchanges fell about $600 in the past two weeks. The price is still about three times higher than pre-pandemic norms, but it is trending down. But home builder Jerry </w:t>
      </w:r>
      <w:proofErr w:type="spellStart"/>
      <w:r w:rsidRPr="00FC6980">
        <w:rPr>
          <w:sz w:val="14"/>
        </w:rPr>
        <w:t>Konter</w:t>
      </w:r>
      <w:proofErr w:type="spellEnd"/>
      <w:r w:rsidRPr="00FC6980">
        <w:rPr>
          <w:sz w:val="14"/>
        </w:rPr>
        <w:t xml:space="preserve"> in Savannah, Ga., says reality on the ground is a lot different than charts on a Wall Street trading terminal. Sky-high prices for lumber remain at stores and many suppliers because they still have to sell all the wood they bought at the top. </w:t>
      </w:r>
      <w:proofErr w:type="spellStart"/>
      <w:r w:rsidRPr="00FC6980">
        <w:rPr>
          <w:sz w:val="14"/>
        </w:rPr>
        <w:t>Konter</w:t>
      </w:r>
      <w:proofErr w:type="spellEnd"/>
      <w:r w:rsidRPr="00FC6980">
        <w:rPr>
          <w:sz w:val="14"/>
        </w:rPr>
        <w:t xml:space="preserve"> doesn’t expect retail prices to change until August or September. For the first time in his 44-year career building homes, </w:t>
      </w:r>
      <w:proofErr w:type="spellStart"/>
      <w:r w:rsidRPr="00FC6980">
        <w:rPr>
          <w:sz w:val="14"/>
        </w:rPr>
        <w:t>Konter</w:t>
      </w:r>
      <w:proofErr w:type="spellEnd"/>
      <w:r w:rsidRPr="00FC6980">
        <w:rPr>
          <w:sz w:val="14"/>
        </w:rPr>
        <w:t xml:space="preserve"> altered his standard contract to no longer guarantee a firm date or price. He has to explain to buyers that the price could jump and items like cabinets that used to arrive in 10 days now take four months. While hopeful for improvement, he’s preparing for high prices and supply bottlenecks to last. His expectations — and behaviors — have shifted. “I personally believe we are about to kill the golden goose in the economy with these supply issues,” </w:t>
      </w:r>
      <w:proofErr w:type="spellStart"/>
      <w:r w:rsidRPr="00FC6980">
        <w:rPr>
          <w:sz w:val="14"/>
        </w:rPr>
        <w:t>Konter</w:t>
      </w:r>
      <w:proofErr w:type="spellEnd"/>
      <w:r w:rsidRPr="00FC6980">
        <w:rPr>
          <w:sz w:val="14"/>
        </w:rPr>
        <w:t xml:space="preserve"> said, adding, “There are so many people that are being left out of getting a home because of the additional input costs. It’s almost impossible to build an entry-level home.” While many </w:t>
      </w:r>
      <w:r w:rsidRPr="00FC6980">
        <w:rPr>
          <w:rStyle w:val="StyleUnderline"/>
          <w:highlight w:val="cyan"/>
        </w:rPr>
        <w:t>economists</w:t>
      </w:r>
      <w:r w:rsidRPr="00FC6980">
        <w:rPr>
          <w:sz w:val="14"/>
        </w:rPr>
        <w:t xml:space="preserve"> and Wall Street traders </w:t>
      </w:r>
      <w:r w:rsidRPr="00FC6980">
        <w:rPr>
          <w:rStyle w:val="StyleUnderline"/>
          <w:highlight w:val="cyan"/>
        </w:rPr>
        <w:t>believe the Fed’s prediction that inflation will subside later this year</w:t>
      </w:r>
      <w:r w:rsidRPr="00FC6980">
        <w:rPr>
          <w:sz w:val="14"/>
          <w:highlight w:val="cyan"/>
        </w:rPr>
        <w:t>,</w:t>
      </w:r>
      <w:r w:rsidRPr="00FC6980">
        <w:rPr>
          <w:sz w:val="14"/>
        </w:rPr>
        <w:t xml:space="preserve"> they are quick to say </w:t>
      </w:r>
      <w:r w:rsidRPr="00FC6980">
        <w:rPr>
          <w:rStyle w:val="StyleUnderline"/>
        </w:rPr>
        <w:t xml:space="preserve">their biggest fear is that the Fed is wrong. </w:t>
      </w:r>
      <w:r w:rsidRPr="00FC6980">
        <w:rPr>
          <w:rStyle w:val="StyleUnderline"/>
          <w:highlight w:val="cyan"/>
        </w:rPr>
        <w:t>If a lot of people start believing inflation</w:t>
      </w:r>
      <w:r w:rsidRPr="00FC6980">
        <w:rPr>
          <w:rStyle w:val="StyleUnderline"/>
        </w:rPr>
        <w:t xml:space="preserve"> of 5 percent a year </w:t>
      </w:r>
      <w:r w:rsidRPr="00FC6980">
        <w:rPr>
          <w:rStyle w:val="StyleUnderline"/>
          <w:highlight w:val="cyan"/>
        </w:rPr>
        <w:t>is here to stay</w:t>
      </w:r>
      <w:r w:rsidRPr="00FC6980">
        <w:rPr>
          <w:sz w:val="14"/>
        </w:rPr>
        <w:t xml:space="preserve">, then they will demand higher pay and businesses will respond by raising consumer prices again, igniting a vicious cycle. </w:t>
      </w:r>
      <w:r w:rsidRPr="00FC6980">
        <w:rPr>
          <w:rStyle w:val="StyleUnderline"/>
          <w:highlight w:val="cyan"/>
        </w:rPr>
        <w:t>The Fed would have to respond</w:t>
      </w:r>
      <w:r w:rsidRPr="00FC6980">
        <w:rPr>
          <w:rStyle w:val="StyleUnderline"/>
        </w:rPr>
        <w:t xml:space="preserve"> to that</w:t>
      </w:r>
      <w:r w:rsidRPr="00FC6980">
        <w:rPr>
          <w:sz w:val="14"/>
        </w:rPr>
        <w:t xml:space="preserve"> cycle </w:t>
      </w:r>
      <w:r w:rsidRPr="00FC6980">
        <w:rPr>
          <w:rStyle w:val="StyleUnderline"/>
          <w:highlight w:val="cyan"/>
        </w:rPr>
        <w:t>by hiking interest rates quickly, a tactic that typically causes recessions</w:t>
      </w:r>
      <w:r w:rsidRPr="00FC6980">
        <w:rPr>
          <w:sz w:val="14"/>
        </w:rPr>
        <w:t xml:space="preserve">. “In the next few months, we’ll have very </w:t>
      </w:r>
      <w:r w:rsidRPr="00FC6980">
        <w:rPr>
          <w:rStyle w:val="StyleUnderline"/>
        </w:rPr>
        <w:t>high inflation numbers. It’s unlikely to persist, but it’s a real risk that it does. That risk is higher now than it has been for decades,”</w:t>
      </w:r>
      <w:r w:rsidRPr="00FC6980">
        <w:rPr>
          <w:sz w:val="14"/>
        </w:rPr>
        <w:t xml:space="preserve"> said former Fed official Randall </w:t>
      </w:r>
      <w:proofErr w:type="spellStart"/>
      <w:r w:rsidRPr="00FC6980">
        <w:rPr>
          <w:sz w:val="14"/>
        </w:rPr>
        <w:t>Kroszner</w:t>
      </w:r>
      <w:proofErr w:type="spellEnd"/>
      <w:r w:rsidRPr="00FC6980">
        <w:rPr>
          <w:sz w:val="14"/>
        </w:rPr>
        <w:t>. “Will consumers accept it as temporary? We really don’t know. In some ways, this is faith-based monetary policy.”</w:t>
      </w:r>
    </w:p>
    <w:p w14:paraId="5845A35B" w14:textId="77777777" w:rsidR="006F5FBC" w:rsidRDefault="006F5FBC" w:rsidP="006F5FBC">
      <w:pPr>
        <w:rPr>
          <w:sz w:val="14"/>
        </w:rPr>
      </w:pPr>
    </w:p>
    <w:p w14:paraId="0298D1F3" w14:textId="77777777" w:rsidR="006F5FBC" w:rsidRPr="002F6DD3" w:rsidRDefault="006F5FBC" w:rsidP="006F5FBC">
      <w:pPr>
        <w:keepNext/>
        <w:keepLines/>
        <w:spacing w:before="40"/>
        <w:outlineLvl w:val="3"/>
        <w:rPr>
          <w:rFonts w:eastAsiaTheme="majorEastAsia" w:cstheme="majorBidi"/>
          <w:b/>
          <w:iCs/>
          <w:sz w:val="26"/>
        </w:rPr>
      </w:pPr>
      <w:r>
        <w:rPr>
          <w:rFonts w:eastAsiaTheme="majorEastAsia" w:cstheme="majorBidi"/>
          <w:b/>
          <w:iCs/>
          <w:sz w:val="26"/>
        </w:rPr>
        <w:t>Econ d</w:t>
      </w:r>
      <w:r w:rsidRPr="002F6DD3">
        <w:rPr>
          <w:rFonts w:eastAsiaTheme="majorEastAsia" w:cstheme="majorBidi"/>
          <w:b/>
          <w:iCs/>
          <w:sz w:val="26"/>
        </w:rPr>
        <w:t xml:space="preserve">ecline would collapse deterrence----that causes </w:t>
      </w:r>
      <w:r w:rsidRPr="002F6DD3">
        <w:rPr>
          <w:rFonts w:eastAsiaTheme="majorEastAsia" w:cstheme="majorBidi"/>
          <w:b/>
          <w:iCs/>
          <w:sz w:val="26"/>
          <w:u w:val="single"/>
        </w:rPr>
        <w:t>extinction</w:t>
      </w:r>
      <w:r w:rsidRPr="002F6DD3">
        <w:rPr>
          <w:rFonts w:eastAsiaTheme="majorEastAsia" w:cstheme="majorBidi"/>
          <w:b/>
          <w:iCs/>
          <w:sz w:val="26"/>
        </w:rPr>
        <w:t xml:space="preserve"> </w:t>
      </w:r>
    </w:p>
    <w:p w14:paraId="3BBAFC5E" w14:textId="77777777" w:rsidR="006F5FBC" w:rsidRPr="002F6DD3" w:rsidRDefault="006F5FBC" w:rsidP="006F5FBC">
      <w:proofErr w:type="spellStart"/>
      <w:r w:rsidRPr="002F6DD3">
        <w:rPr>
          <w:b/>
          <w:bCs/>
          <w:sz w:val="26"/>
        </w:rPr>
        <w:t>Tønnesson</w:t>
      </w:r>
      <w:proofErr w:type="spellEnd"/>
      <w:r w:rsidRPr="002F6DD3">
        <w:rPr>
          <w:b/>
          <w:bCs/>
          <w:sz w:val="26"/>
        </w:rPr>
        <w:t xml:space="preserve"> 15</w:t>
      </w:r>
      <w:r w:rsidRPr="002F6DD3">
        <w:t xml:space="preserve"> (Research Professor, Peace Research Institute Oslo; Leader of East Asia Peace program, Uppsala University, 2015, “Deterrence, interdependence and Sino–US peace,” International Area Studies Review, Vol. 18, No. 3, p. 297-311)</w:t>
      </w:r>
    </w:p>
    <w:p w14:paraId="0F70789F" w14:textId="77777777" w:rsidR="006F5FBC" w:rsidRPr="00CF3C58" w:rsidRDefault="006F5FBC" w:rsidP="006F5FBC">
      <w:pPr>
        <w:rPr>
          <w:kern w:val="22"/>
          <w:sz w:val="14"/>
        </w:rPr>
      </w:pPr>
      <w:r w:rsidRPr="002F6DD3">
        <w:rPr>
          <w:kern w:val="22"/>
          <w:sz w:val="14"/>
        </w:rPr>
        <w:t xml:space="preserve">Several </w:t>
      </w:r>
      <w:r w:rsidRPr="002F6DD3">
        <w:rPr>
          <w:kern w:val="22"/>
          <w:sz w:val="14"/>
          <w:u w:val="single"/>
        </w:rPr>
        <w:t>recent works</w:t>
      </w:r>
      <w:r w:rsidRPr="002F6DD3">
        <w:rPr>
          <w:kern w:val="22"/>
          <w:sz w:val="14"/>
        </w:rPr>
        <w:t xml:space="preserve"> on China and Sino–US relations </w:t>
      </w:r>
      <w:r w:rsidRPr="002F6DD3">
        <w:rPr>
          <w:kern w:val="22"/>
          <w:sz w:val="14"/>
          <w:u w:val="single"/>
        </w:rPr>
        <w:t>have made</w:t>
      </w:r>
      <w:r w:rsidRPr="002F6DD3">
        <w:rPr>
          <w:kern w:val="22"/>
          <w:sz w:val="14"/>
        </w:rPr>
        <w:t xml:space="preserve"> substantial </w:t>
      </w:r>
      <w:r w:rsidRPr="002F6DD3">
        <w:rPr>
          <w:kern w:val="22"/>
          <w:sz w:val="14"/>
          <w:u w:val="single"/>
        </w:rPr>
        <w:t>contributions to the current understanding of how and under what circumstances</w:t>
      </w:r>
      <w:r w:rsidRPr="002F6DD3">
        <w:rPr>
          <w:kern w:val="22"/>
          <w:sz w:val="14"/>
        </w:rPr>
        <w:t xml:space="preserve"> a combination of </w:t>
      </w:r>
      <w:r w:rsidRPr="002F6DD3">
        <w:rPr>
          <w:kern w:val="22"/>
          <w:sz w:val="14"/>
          <w:u w:val="single"/>
        </w:rPr>
        <w:t>nuclear deterrence and economic interdependence may reduce the risk of war between major powers</w:t>
      </w:r>
      <w:r w:rsidRPr="002F6DD3">
        <w:rPr>
          <w:kern w:val="22"/>
          <w:sz w:val="14"/>
        </w:rPr>
        <w:t xml:space="preserve">. At least four conclusions can be drawn from the review above: first, those who say that </w:t>
      </w:r>
      <w:r w:rsidRPr="002F6DD3">
        <w:rPr>
          <w:kern w:val="22"/>
          <w:sz w:val="14"/>
          <w:u w:val="single"/>
        </w:rPr>
        <w:t xml:space="preserve">interdependence may </w:t>
      </w:r>
      <w:r w:rsidRPr="002F6DD3">
        <w:rPr>
          <w:b/>
          <w:iCs/>
          <w:kern w:val="22"/>
          <w:u w:val="single"/>
        </w:rPr>
        <w:t>both inhibit and drive conflict</w:t>
      </w:r>
      <w:r w:rsidRPr="002F6DD3">
        <w:rPr>
          <w:kern w:val="22"/>
          <w:sz w:val="14"/>
        </w:rPr>
        <w:t xml:space="preserve"> are right. </w:t>
      </w:r>
      <w:r w:rsidRPr="002F6DD3">
        <w:rPr>
          <w:kern w:val="22"/>
          <w:sz w:val="14"/>
          <w:u w:val="single"/>
        </w:rPr>
        <w:t>Interdependence raises the cost of conflict</w:t>
      </w:r>
      <w:r w:rsidRPr="002F6DD3">
        <w:rPr>
          <w:kern w:val="22"/>
          <w:sz w:val="14"/>
        </w:rPr>
        <w:t xml:space="preserve"> for all sides </w:t>
      </w:r>
      <w:r w:rsidRPr="002F6DD3">
        <w:rPr>
          <w:kern w:val="22"/>
          <w:sz w:val="14"/>
          <w:u w:val="single"/>
        </w:rPr>
        <w:t>but</w:t>
      </w:r>
      <w:r w:rsidRPr="002F6DD3">
        <w:rPr>
          <w:kern w:val="22"/>
          <w:sz w:val="14"/>
        </w:rPr>
        <w:t xml:space="preserve"> </w:t>
      </w:r>
      <w:r w:rsidRPr="002F6DD3">
        <w:rPr>
          <w:kern w:val="22"/>
          <w:sz w:val="14"/>
          <w:u w:val="single"/>
        </w:rPr>
        <w:t xml:space="preserve">asymmetrical or unbalanced dependencies </w:t>
      </w:r>
      <w:r w:rsidRPr="002F6DD3">
        <w:rPr>
          <w:u w:val="single"/>
        </w:rPr>
        <w:t xml:space="preserve">and </w:t>
      </w:r>
      <w:r w:rsidRPr="00B47BD6">
        <w:rPr>
          <w:highlight w:val="cyan"/>
          <w:u w:val="single"/>
        </w:rPr>
        <w:t>negative trade expectations</w:t>
      </w:r>
      <w:r w:rsidRPr="002F6DD3">
        <w:rPr>
          <w:u w:val="single"/>
        </w:rPr>
        <w:t xml:space="preserve"> may </w:t>
      </w:r>
      <w:r w:rsidRPr="00B47BD6">
        <w:rPr>
          <w:highlight w:val="cyan"/>
          <w:u w:val="single"/>
        </w:rPr>
        <w:t>generate tensions leading to trade wars</w:t>
      </w:r>
      <w:r w:rsidRPr="002F6DD3">
        <w:rPr>
          <w:u w:val="single"/>
        </w:rPr>
        <w:t xml:space="preserve"> among interdependent states </w:t>
      </w:r>
      <w:r w:rsidRPr="00B47BD6">
        <w:rPr>
          <w:highlight w:val="cyan"/>
          <w:u w:val="single"/>
        </w:rPr>
        <w:t>that</w:t>
      </w:r>
      <w:r w:rsidRPr="002F6DD3">
        <w:rPr>
          <w:u w:val="single"/>
        </w:rPr>
        <w:t xml:space="preserve"> in turn </w:t>
      </w:r>
      <w:r w:rsidRPr="00B47BD6">
        <w:rPr>
          <w:b/>
          <w:iCs/>
          <w:highlight w:val="cyan"/>
          <w:u w:val="single"/>
        </w:rPr>
        <w:t>increase</w:t>
      </w:r>
      <w:r w:rsidRPr="002F6DD3">
        <w:rPr>
          <w:b/>
          <w:iCs/>
          <w:u w:val="single"/>
        </w:rPr>
        <w:t xml:space="preserve"> the </w:t>
      </w:r>
      <w:r w:rsidRPr="00B47BD6">
        <w:rPr>
          <w:b/>
          <w:iCs/>
          <w:highlight w:val="cyan"/>
          <w:u w:val="single"/>
        </w:rPr>
        <w:t>risk of military conflict</w:t>
      </w:r>
      <w:r w:rsidRPr="002F6DD3">
        <w:rPr>
          <w:kern w:val="22"/>
          <w:sz w:val="14"/>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2F6DD3">
        <w:rPr>
          <w:kern w:val="22"/>
          <w:sz w:val="14"/>
        </w:rPr>
        <w:t>analysed</w:t>
      </w:r>
      <w:proofErr w:type="spellEnd"/>
      <w:r w:rsidRPr="002F6DD3">
        <w:rPr>
          <w:kern w:val="22"/>
          <w:sz w:val="14"/>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w:t>
      </w:r>
      <w:proofErr w:type="spellStart"/>
      <w:r w:rsidRPr="002F6DD3">
        <w:rPr>
          <w:kern w:val="22"/>
          <w:sz w:val="14"/>
        </w:rPr>
        <w:t>Ravenhill</w:t>
      </w:r>
      <w:proofErr w:type="spellEnd"/>
      <w:r w:rsidRPr="002F6DD3">
        <w:rPr>
          <w:kern w:val="22"/>
          <w:sz w:val="14"/>
        </w:rPr>
        <w:t xml:space="preserve">, 2014; </w:t>
      </w:r>
      <w:proofErr w:type="spellStart"/>
      <w:r w:rsidRPr="002F6DD3">
        <w:rPr>
          <w:kern w:val="22"/>
          <w:sz w:val="14"/>
        </w:rPr>
        <w:t>Yoshimatsu</w:t>
      </w:r>
      <w:proofErr w:type="spellEnd"/>
      <w:r w:rsidRPr="002F6DD3">
        <w:rPr>
          <w:kern w:val="22"/>
          <w:sz w:val="14"/>
        </w:rPr>
        <w:t xml:space="preserve">, 2014: 576); and fourth, </w:t>
      </w:r>
      <w:r w:rsidRPr="002F6DD3">
        <w:rPr>
          <w:kern w:val="22"/>
          <w:sz w:val="14"/>
          <w:u w:val="single"/>
        </w:rPr>
        <w:t>decisions for war</w:t>
      </w:r>
      <w:r w:rsidRPr="002F6DD3">
        <w:rPr>
          <w:kern w:val="22"/>
          <w:sz w:val="14"/>
        </w:rPr>
        <w:t xml:space="preserve"> and peace </w:t>
      </w:r>
      <w:r w:rsidRPr="002F6DD3">
        <w:rPr>
          <w:kern w:val="22"/>
          <w:sz w:val="14"/>
          <w:u w:val="single"/>
        </w:rPr>
        <w:t>are taken by very few people, who act on the basis of their future expectations</w:t>
      </w:r>
      <w:r w:rsidRPr="002F6DD3">
        <w:rPr>
          <w:kern w:val="22"/>
          <w:sz w:val="14"/>
        </w:rPr>
        <w:t xml:space="preserve">. International relations theory must be supplemented by foreign policy analysis in order to assess the value attributed by national decision-makers to economic development and their assessments of risks and opportunities. </w:t>
      </w:r>
      <w:r w:rsidRPr="00B47BD6">
        <w:rPr>
          <w:kern w:val="22"/>
          <w:sz w:val="14"/>
          <w:highlight w:val="cyan"/>
          <w:u w:val="single"/>
        </w:rPr>
        <w:t xml:space="preserve">If </w:t>
      </w:r>
      <w:r w:rsidRPr="00B47BD6">
        <w:rPr>
          <w:highlight w:val="cyan"/>
          <w:u w:val="single"/>
        </w:rPr>
        <w:t>leaders</w:t>
      </w:r>
      <w:r w:rsidRPr="002F6DD3">
        <w:rPr>
          <w:u w:val="single"/>
        </w:rPr>
        <w:t xml:space="preserve"> on either side of the Atlantic begin to </w:t>
      </w:r>
      <w:r w:rsidRPr="00B47BD6">
        <w:rPr>
          <w:highlight w:val="cyan"/>
          <w:u w:val="single"/>
        </w:rPr>
        <w:t>seriously</w:t>
      </w:r>
      <w:r w:rsidRPr="002F6DD3">
        <w:rPr>
          <w:u w:val="single"/>
        </w:rPr>
        <w:t xml:space="preserve"> fear or </w:t>
      </w:r>
      <w:r w:rsidRPr="00B47BD6">
        <w:rPr>
          <w:highlight w:val="cyan"/>
          <w:u w:val="single"/>
        </w:rPr>
        <w:t xml:space="preserve">anticipate </w:t>
      </w:r>
      <w:r w:rsidRPr="002F6DD3">
        <w:rPr>
          <w:u w:val="single"/>
        </w:rPr>
        <w:t xml:space="preserve">their own nation’s </w:t>
      </w:r>
      <w:r w:rsidRPr="00B47BD6">
        <w:rPr>
          <w:highlight w:val="cyan"/>
          <w:u w:val="single"/>
        </w:rPr>
        <w:t>decline</w:t>
      </w:r>
      <w:r w:rsidRPr="002F6DD3">
        <w:rPr>
          <w:u w:val="single"/>
        </w:rPr>
        <w:t xml:space="preserve"> then </w:t>
      </w:r>
      <w:r w:rsidRPr="00B47BD6">
        <w:rPr>
          <w:highlight w:val="cyan"/>
          <w:u w:val="single"/>
        </w:rPr>
        <w:t>they may blame</w:t>
      </w:r>
      <w:r w:rsidRPr="002F6DD3">
        <w:rPr>
          <w:u w:val="single"/>
        </w:rPr>
        <w:t xml:space="preserve"> this on </w:t>
      </w:r>
      <w:r w:rsidRPr="00B47BD6">
        <w:rPr>
          <w:highlight w:val="cyan"/>
          <w:u w:val="single"/>
        </w:rPr>
        <w:t>external dependence</w:t>
      </w:r>
      <w:r w:rsidRPr="003B7B45">
        <w:rPr>
          <w:highlight w:val="cyan"/>
          <w:u w:val="single"/>
        </w:rPr>
        <w:t>, appeal to anti-foreign sentiments</w:t>
      </w:r>
      <w:r w:rsidRPr="002F6DD3">
        <w:rPr>
          <w:u w:val="single"/>
        </w:rPr>
        <w:t xml:space="preserve">, contemplate the </w:t>
      </w:r>
      <w:r w:rsidRPr="00B47BD6">
        <w:rPr>
          <w:highlight w:val="cyan"/>
          <w:u w:val="single"/>
        </w:rPr>
        <w:t>use</w:t>
      </w:r>
      <w:r w:rsidRPr="002F6DD3">
        <w:rPr>
          <w:u w:val="single"/>
        </w:rPr>
        <w:t xml:space="preserve"> of </w:t>
      </w:r>
      <w:r w:rsidRPr="00B47BD6">
        <w:rPr>
          <w:highlight w:val="cyan"/>
          <w:u w:val="single"/>
        </w:rPr>
        <w:t>force</w:t>
      </w:r>
      <w:r w:rsidRPr="002F6DD3">
        <w:rPr>
          <w:u w:val="single"/>
        </w:rPr>
        <w:t xml:space="preserve"> </w:t>
      </w:r>
      <w:r w:rsidRPr="003B7B45">
        <w:rPr>
          <w:highlight w:val="cyan"/>
          <w:u w:val="single"/>
        </w:rPr>
        <w:t>to gain</w:t>
      </w:r>
      <w:r w:rsidRPr="002F6DD3">
        <w:rPr>
          <w:u w:val="single"/>
        </w:rPr>
        <w:t xml:space="preserve"> respect or </w:t>
      </w:r>
      <w:r w:rsidRPr="003B7B45">
        <w:rPr>
          <w:highlight w:val="cyan"/>
          <w:u w:val="single"/>
        </w:rPr>
        <w:t>credibility</w:t>
      </w:r>
      <w:r w:rsidRPr="002F6DD3">
        <w:rPr>
          <w:u w:val="single"/>
        </w:rPr>
        <w:t xml:space="preserve">, adopt protectionist policies, </w:t>
      </w:r>
      <w:r w:rsidRPr="00B47BD6">
        <w:rPr>
          <w:highlight w:val="cyan"/>
          <w:u w:val="single"/>
        </w:rPr>
        <w:t>and</w:t>
      </w:r>
      <w:r w:rsidRPr="002F6DD3">
        <w:rPr>
          <w:u w:val="single"/>
        </w:rPr>
        <w:t xml:space="preserve"> ultimately </w:t>
      </w:r>
      <w:r w:rsidRPr="00B47BD6">
        <w:rPr>
          <w:b/>
          <w:iCs/>
          <w:highlight w:val="cyan"/>
          <w:u w:val="single"/>
        </w:rPr>
        <w:t>refuse to be deterred by</w:t>
      </w:r>
      <w:r w:rsidRPr="002F6DD3">
        <w:rPr>
          <w:u w:val="single"/>
        </w:rPr>
        <w:t xml:space="preserve"> either </w:t>
      </w:r>
      <w:r w:rsidRPr="00B47BD6">
        <w:rPr>
          <w:b/>
          <w:iCs/>
          <w:highlight w:val="cyan"/>
          <w:u w:val="single"/>
        </w:rPr>
        <w:t>nuclear arms</w:t>
      </w:r>
      <w:r w:rsidRPr="002F6DD3">
        <w:rPr>
          <w:kern w:val="22"/>
          <w:sz w:val="14"/>
          <w:u w:val="single"/>
        </w:rPr>
        <w:t xml:space="preserve"> or prospects of socioeconomic calamities. Such a dangerous shift could happen </w:t>
      </w:r>
      <w:r w:rsidRPr="002F6DD3">
        <w:rPr>
          <w:b/>
          <w:iCs/>
          <w:kern w:val="22"/>
          <w:u w:val="single"/>
        </w:rPr>
        <w:t>abruptly</w:t>
      </w:r>
      <w:r w:rsidRPr="002F6DD3">
        <w:rPr>
          <w:kern w:val="22"/>
          <w:sz w:val="14"/>
        </w:rPr>
        <w:t xml:space="preserve">, i.e. under the instigation of actions by a third party – or against a third party. Yet as long as there is both nuclear deterrence and interdependence, the tensions </w:t>
      </w:r>
      <w:r w:rsidRPr="002F6DD3">
        <w:rPr>
          <w:kern w:val="22"/>
          <w:sz w:val="14"/>
          <w:u w:val="single"/>
        </w:rPr>
        <w:t>in East Asia</w:t>
      </w:r>
      <w:r w:rsidRPr="002F6DD3">
        <w:rPr>
          <w:kern w:val="22"/>
          <w:sz w:val="14"/>
        </w:rPr>
        <w:t xml:space="preserve"> are unlikely to escalate to war. As Chan (2013) says, all states in the region are aware that they cannot count on support from either China or the US if they make provocative moves. </w:t>
      </w:r>
      <w:r w:rsidRPr="00B47BD6">
        <w:rPr>
          <w:highlight w:val="cyan"/>
          <w:u w:val="single"/>
        </w:rPr>
        <w:t>The greatest risk is</w:t>
      </w:r>
      <w:r w:rsidRPr="002F6DD3">
        <w:rPr>
          <w:u w:val="single"/>
        </w:rPr>
        <w:t xml:space="preserve"> not that a territorial dispute leads to war under present circumstances but </w:t>
      </w:r>
      <w:r w:rsidRPr="00B47BD6">
        <w:rPr>
          <w:highlight w:val="cyan"/>
          <w:u w:val="single"/>
        </w:rPr>
        <w:t xml:space="preserve">that </w:t>
      </w:r>
      <w:r w:rsidRPr="00B47BD6">
        <w:rPr>
          <w:b/>
          <w:iCs/>
          <w:highlight w:val="cyan"/>
          <w:u w:val="single"/>
        </w:rPr>
        <w:t>changes in the world economy</w:t>
      </w:r>
      <w:r w:rsidRPr="002F6DD3">
        <w:rPr>
          <w:u w:val="single"/>
        </w:rPr>
        <w:t xml:space="preserve"> alter those circumstances in ways that </w:t>
      </w:r>
      <w:r w:rsidRPr="00B47BD6">
        <w:rPr>
          <w:highlight w:val="cyan"/>
          <w:u w:val="single"/>
        </w:rPr>
        <w:t>render inter-state peace</w:t>
      </w:r>
      <w:r w:rsidRPr="002F6DD3">
        <w:rPr>
          <w:u w:val="single"/>
        </w:rPr>
        <w:t xml:space="preserve"> more </w:t>
      </w:r>
      <w:r w:rsidRPr="00B47BD6">
        <w:rPr>
          <w:highlight w:val="cyan"/>
          <w:u w:val="single"/>
        </w:rPr>
        <w:t>precarious</w:t>
      </w:r>
      <w:r w:rsidRPr="002F6DD3">
        <w:rPr>
          <w:kern w:val="22"/>
          <w:sz w:val="14"/>
        </w:rPr>
        <w:t xml:space="preserve">. If China and the US fail to rebalance </w:t>
      </w:r>
      <w:proofErr w:type="gramStart"/>
      <w:r w:rsidRPr="002F6DD3">
        <w:rPr>
          <w:kern w:val="22"/>
          <w:sz w:val="14"/>
        </w:rPr>
        <w:t>their</w:t>
      </w:r>
      <w:proofErr w:type="gramEnd"/>
      <w:r w:rsidRPr="002F6DD3">
        <w:rPr>
          <w:kern w:val="22"/>
          <w:sz w:val="14"/>
        </w:rPr>
        <w:t xml:space="preserve"> financial and trading relations (Roach, 2014) then a trade war could result, interrupting transnational production networks, provoking social distress, and exacerbating nationalist emotions. </w:t>
      </w:r>
      <w:r w:rsidRPr="002F6DD3">
        <w:rPr>
          <w:kern w:val="22"/>
          <w:sz w:val="14"/>
          <w:u w:val="single"/>
        </w:rPr>
        <w:t>This could have unforeseen consequences in the field of security, with nuclear deterrence remaining the only factor to protect the world from Armageddon, and unreliably so</w:t>
      </w:r>
      <w:r w:rsidRPr="002F6DD3">
        <w:rPr>
          <w:kern w:val="22"/>
          <w:sz w:val="14"/>
        </w:rPr>
        <w:t xml:space="preserve">. </w:t>
      </w:r>
      <w:r w:rsidRPr="00B47BD6">
        <w:rPr>
          <w:b/>
          <w:iCs/>
          <w:highlight w:val="cyan"/>
          <w:u w:val="single"/>
        </w:rPr>
        <w:t>Deterrence could lose</w:t>
      </w:r>
      <w:r w:rsidRPr="002F6DD3">
        <w:rPr>
          <w:b/>
          <w:iCs/>
          <w:u w:val="single"/>
        </w:rPr>
        <w:t xml:space="preserve"> its </w:t>
      </w:r>
      <w:r w:rsidRPr="00B47BD6">
        <w:rPr>
          <w:b/>
          <w:iCs/>
          <w:highlight w:val="cyan"/>
          <w:u w:val="single"/>
        </w:rPr>
        <w:t>credibility</w:t>
      </w:r>
      <w:r w:rsidRPr="002F6DD3">
        <w:rPr>
          <w:b/>
          <w:iCs/>
          <w:u w:val="single"/>
        </w:rPr>
        <w:t xml:space="preserve">: one of the two </w:t>
      </w:r>
      <w:r w:rsidRPr="00B47BD6">
        <w:rPr>
          <w:b/>
          <w:iCs/>
          <w:highlight w:val="cyan"/>
          <w:u w:val="single"/>
        </w:rPr>
        <w:t>great powers might gamble</w:t>
      </w:r>
      <w:r w:rsidRPr="002F6DD3">
        <w:rPr>
          <w:b/>
          <w:iCs/>
          <w:u w:val="single"/>
        </w:rPr>
        <w:t xml:space="preserve"> that the other yield </w:t>
      </w:r>
      <w:r w:rsidRPr="00B47BD6">
        <w:rPr>
          <w:b/>
          <w:iCs/>
          <w:highlight w:val="cyan"/>
          <w:u w:val="single"/>
        </w:rPr>
        <w:t>in a cyber</w:t>
      </w:r>
      <w:r w:rsidRPr="002F6DD3">
        <w:rPr>
          <w:b/>
          <w:iCs/>
          <w:u w:val="single"/>
        </w:rPr>
        <w:t xml:space="preserve">-war </w:t>
      </w:r>
      <w:r w:rsidRPr="00B47BD6">
        <w:rPr>
          <w:b/>
          <w:iCs/>
          <w:highlight w:val="cyan"/>
          <w:u w:val="single"/>
        </w:rPr>
        <w:t>or conventional</w:t>
      </w:r>
      <w:r w:rsidRPr="002F6DD3">
        <w:rPr>
          <w:b/>
          <w:iCs/>
          <w:u w:val="single"/>
        </w:rPr>
        <w:t xml:space="preserve"> limited </w:t>
      </w:r>
      <w:r w:rsidRPr="00B47BD6">
        <w:rPr>
          <w:b/>
          <w:iCs/>
          <w:highlight w:val="cyan"/>
          <w:u w:val="single"/>
        </w:rPr>
        <w:t>war</w:t>
      </w:r>
      <w:r w:rsidRPr="002F6DD3">
        <w:rPr>
          <w:kern w:val="22"/>
          <w:sz w:val="14"/>
        </w:rPr>
        <w:t>, or third party countries might engage in conflict with each other, with a view to obliging Washington or Beijing to intervene.</w:t>
      </w:r>
    </w:p>
    <w:p w14:paraId="68D02767" w14:textId="77777777" w:rsidR="006F5FBC" w:rsidRDefault="006F5FBC" w:rsidP="006F5FBC">
      <w:pPr>
        <w:rPr>
          <w:color w:val="000000" w:themeColor="text1"/>
          <w:sz w:val="16"/>
        </w:rPr>
      </w:pPr>
    </w:p>
    <w:p w14:paraId="14848ABD" w14:textId="77777777" w:rsidR="006F5FBC" w:rsidRDefault="006F5FBC" w:rsidP="006F5FBC">
      <w:pPr>
        <w:pStyle w:val="Heading2"/>
      </w:pPr>
      <w:r>
        <w:t>3 – DA</w:t>
      </w:r>
    </w:p>
    <w:p w14:paraId="3BCB32DA" w14:textId="77777777" w:rsidR="006F5FBC" w:rsidRDefault="006F5FBC" w:rsidP="006F5FBC"/>
    <w:p w14:paraId="7D6AA5E4" w14:textId="77777777" w:rsidR="006F5FBC" w:rsidRDefault="006F5FBC" w:rsidP="006F5FBC">
      <w:pPr>
        <w:pStyle w:val="Heading4"/>
      </w:pPr>
      <w:r>
        <w:t xml:space="preserve">The stock market is </w:t>
      </w:r>
      <w:r w:rsidRPr="006D757B">
        <w:rPr>
          <w:u w:val="single"/>
        </w:rPr>
        <w:t>booming</w:t>
      </w:r>
      <w:r>
        <w:t xml:space="preserve"> despite corona – consumer confidence is </w:t>
      </w:r>
      <w:r w:rsidRPr="006D757B">
        <w:rPr>
          <w:u w:val="single"/>
        </w:rPr>
        <w:t>soaring</w:t>
      </w:r>
      <w:r>
        <w:t>.</w:t>
      </w:r>
    </w:p>
    <w:p w14:paraId="7F6B0DB7" w14:textId="77777777" w:rsidR="006F5FBC" w:rsidRPr="006D757B" w:rsidRDefault="006F5FBC" w:rsidP="006F5FBC">
      <w:proofErr w:type="spellStart"/>
      <w:r w:rsidRPr="006D757B">
        <w:rPr>
          <w:rStyle w:val="Style13ptBold"/>
        </w:rPr>
        <w:t>Ziemer</w:t>
      </w:r>
      <w:proofErr w:type="spellEnd"/>
      <w:r w:rsidRPr="006D757B">
        <w:rPr>
          <w:rStyle w:val="Style13ptBold"/>
        </w:rPr>
        <w:t xml:space="preserve"> 21</w:t>
      </w:r>
      <w:r>
        <w:t xml:space="preserve"> [Colin; New York Stock Exchange; </w:t>
      </w:r>
      <w:proofErr w:type="gramStart"/>
      <w:r>
        <w:t>The</w:t>
      </w:r>
      <w:proofErr w:type="gramEnd"/>
      <w:r>
        <w:t xml:space="preserve"> author may be wrong </w:t>
      </w:r>
      <w:proofErr w:type="spellStart"/>
      <w:r>
        <w:t>cuz</w:t>
      </w:r>
      <w:proofErr w:type="spellEnd"/>
      <w:r>
        <w:t xml:space="preserve"> it was placed under a picture so </w:t>
      </w:r>
      <w:proofErr w:type="spellStart"/>
      <w:r>
        <w:t>idk</w:t>
      </w:r>
      <w:proofErr w:type="spellEnd"/>
      <w:r>
        <w:t xml:space="preserve"> if it was the author or picture </w:t>
      </w:r>
      <w:proofErr w:type="spellStart"/>
      <w:r>
        <w:t>creds</w:t>
      </w:r>
      <w:proofErr w:type="spellEnd"/>
      <w:r>
        <w:t xml:space="preserve">, if not assume </w:t>
      </w:r>
      <w:proofErr w:type="spellStart"/>
      <w:r>
        <w:t>DealBook</w:t>
      </w:r>
      <w:proofErr w:type="spellEnd"/>
      <w:r>
        <w:t xml:space="preserve"> as the author; “What is going on?” </w:t>
      </w:r>
      <w:proofErr w:type="spellStart"/>
      <w:r>
        <w:t>Dealbook</w:t>
      </w:r>
      <w:proofErr w:type="spellEnd"/>
      <w:r>
        <w:t xml:space="preserve"> | Business and Policy; </w:t>
      </w:r>
      <w:proofErr w:type="spellStart"/>
      <w:r>
        <w:t>NYTimes</w:t>
      </w:r>
      <w:proofErr w:type="spellEnd"/>
      <w:r>
        <w:t xml:space="preserve">; 8/19/20, Updated 5/7/21; </w:t>
      </w:r>
      <w:hyperlink r:id="rId11" w:history="1">
        <w:r w:rsidRPr="00AF436A">
          <w:rPr>
            <w:rStyle w:val="Hyperlink"/>
          </w:rPr>
          <w:t>https://www.nytimes.com/2020/08/19/business/dealbook/stock-market-record-high.html</w:t>
        </w:r>
      </w:hyperlink>
      <w:r>
        <w:t>] Justin</w:t>
      </w:r>
    </w:p>
    <w:p w14:paraId="48FA2947" w14:textId="77777777" w:rsidR="006F5FBC" w:rsidRPr="006D757B" w:rsidRDefault="006F5FBC" w:rsidP="006F5FBC">
      <w:pPr>
        <w:rPr>
          <w:u w:val="single"/>
        </w:rPr>
      </w:pPr>
      <w:r w:rsidRPr="006D757B">
        <w:rPr>
          <w:u w:val="single"/>
        </w:rPr>
        <w:t xml:space="preserve">‘This </w:t>
      </w:r>
      <w:r w:rsidRPr="006D757B">
        <w:rPr>
          <w:highlight w:val="green"/>
          <w:u w:val="single"/>
        </w:rPr>
        <w:t xml:space="preserve">market is </w:t>
      </w:r>
      <w:r w:rsidRPr="006D757B">
        <w:rPr>
          <w:rStyle w:val="Emphasis"/>
          <w:highlight w:val="green"/>
        </w:rPr>
        <w:t>nuts</w:t>
      </w:r>
      <w:r w:rsidRPr="006D757B">
        <w:rPr>
          <w:rStyle w:val="Emphasis"/>
        </w:rPr>
        <w:t>’</w:t>
      </w:r>
    </w:p>
    <w:p w14:paraId="400E761D" w14:textId="77777777" w:rsidR="006F5FBC" w:rsidRPr="006D757B" w:rsidRDefault="006F5FBC" w:rsidP="006F5FBC">
      <w:pPr>
        <w:rPr>
          <w:rStyle w:val="Emphasis"/>
        </w:rPr>
      </w:pPr>
      <w:r w:rsidRPr="006D757B">
        <w:rPr>
          <w:sz w:val="16"/>
        </w:rPr>
        <w:t xml:space="preserve">The </w:t>
      </w:r>
      <w:r w:rsidRPr="006D757B">
        <w:rPr>
          <w:highlight w:val="green"/>
          <w:u w:val="single"/>
        </w:rPr>
        <w:t>S&amp;P 500 is</w:t>
      </w:r>
      <w:r w:rsidRPr="006D757B">
        <w:rPr>
          <w:u w:val="single"/>
        </w:rPr>
        <w:t xml:space="preserve"> </w:t>
      </w:r>
      <w:r w:rsidRPr="006D757B">
        <w:rPr>
          <w:rStyle w:val="Emphasis"/>
          <w:highlight w:val="green"/>
        </w:rPr>
        <w:t>0.1 percent higher</w:t>
      </w:r>
      <w:r w:rsidRPr="006D757B">
        <w:rPr>
          <w:highlight w:val="green"/>
          <w:u w:val="single"/>
        </w:rPr>
        <w:t xml:space="preserve"> than</w:t>
      </w:r>
      <w:r w:rsidRPr="006D757B">
        <w:rPr>
          <w:u w:val="single"/>
        </w:rPr>
        <w:t xml:space="preserve"> it was </w:t>
      </w:r>
      <w:r w:rsidRPr="006D757B">
        <w:rPr>
          <w:highlight w:val="green"/>
          <w:u w:val="single"/>
        </w:rPr>
        <w:t>six months ago</w:t>
      </w:r>
      <w:r w:rsidRPr="006D757B">
        <w:rPr>
          <w:sz w:val="16"/>
        </w:rPr>
        <w:t xml:space="preserve">, </w:t>
      </w:r>
      <w:r w:rsidRPr="006D757B">
        <w:rPr>
          <w:highlight w:val="green"/>
          <w:u w:val="single"/>
        </w:rPr>
        <w:t xml:space="preserve">setting a </w:t>
      </w:r>
      <w:r w:rsidRPr="006D757B">
        <w:rPr>
          <w:rStyle w:val="Emphasis"/>
          <w:highlight w:val="green"/>
        </w:rPr>
        <w:t>record</w:t>
      </w:r>
      <w:r w:rsidRPr="006D757B">
        <w:rPr>
          <w:u w:val="single"/>
        </w:rPr>
        <w:t xml:space="preserve"> at the </w:t>
      </w:r>
      <w:r w:rsidRPr="006D757B">
        <w:rPr>
          <w:rStyle w:val="Emphasis"/>
        </w:rPr>
        <w:t>close of trading yesterday</w:t>
      </w:r>
      <w:r w:rsidRPr="006D757B">
        <w:rPr>
          <w:u w:val="single"/>
        </w:rPr>
        <w:t xml:space="preserve">. That doesn’t seem so </w:t>
      </w:r>
      <w:r w:rsidRPr="006D757B">
        <w:rPr>
          <w:rStyle w:val="Emphasis"/>
        </w:rPr>
        <w:t>momentous</w:t>
      </w:r>
      <w:r w:rsidRPr="006D757B">
        <w:rPr>
          <w:u w:val="single"/>
        </w:rPr>
        <w:t xml:space="preserve"> — until you consider what happened </w:t>
      </w:r>
      <w:r w:rsidRPr="006D757B">
        <w:rPr>
          <w:rStyle w:val="Emphasis"/>
        </w:rPr>
        <w:t>in between</w:t>
      </w:r>
      <w:r w:rsidRPr="006D757B">
        <w:rPr>
          <w:u w:val="single"/>
        </w:rPr>
        <w:t xml:space="preserve">: The blue-chip index shed a third of its value in the early stages of the pandemic and then roared back, soaring more than </w:t>
      </w:r>
      <w:r w:rsidRPr="006D757B">
        <w:rPr>
          <w:rStyle w:val="Emphasis"/>
        </w:rPr>
        <w:t>50 percent from its low in late March.</w:t>
      </w:r>
    </w:p>
    <w:p w14:paraId="05D610E7" w14:textId="77777777" w:rsidR="006F5FBC" w:rsidRPr="006D757B" w:rsidRDefault="006F5FBC" w:rsidP="006F5FBC">
      <w:pPr>
        <w:rPr>
          <w:sz w:val="16"/>
        </w:rPr>
      </w:pPr>
      <w:r w:rsidRPr="006D757B">
        <w:rPr>
          <w:noProof/>
          <w:sz w:val="16"/>
        </w:rPr>
        <w:drawing>
          <wp:inline distT="0" distB="0" distL="0" distR="0" wp14:anchorId="0AE80DA0" wp14:editId="035F5C44">
            <wp:extent cx="2703803" cy="1912776"/>
            <wp:effectExtent l="0" t="0" r="0" b="0"/>
            <wp:docPr id="15" name="Picture 1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Chart, line char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12945" cy="1919243"/>
                    </a:xfrm>
                    <a:prstGeom prst="rect">
                      <a:avLst/>
                    </a:prstGeom>
                    <a:noFill/>
                    <a:ln>
                      <a:noFill/>
                    </a:ln>
                  </pic:spPr>
                </pic:pic>
              </a:graphicData>
            </a:graphic>
          </wp:inline>
        </w:drawing>
      </w:r>
    </w:p>
    <w:p w14:paraId="005323A5" w14:textId="77777777" w:rsidR="006F5FBC" w:rsidRPr="006D757B" w:rsidRDefault="006F5FBC" w:rsidP="006F5FBC">
      <w:pPr>
        <w:rPr>
          <w:u w:val="single"/>
        </w:rPr>
      </w:pPr>
      <w:r w:rsidRPr="006D757B">
        <w:rPr>
          <w:sz w:val="16"/>
        </w:rPr>
        <w:t xml:space="preserve">What gives? </w:t>
      </w:r>
      <w:r w:rsidRPr="006D757B">
        <w:rPr>
          <w:u w:val="single"/>
        </w:rPr>
        <w:t xml:space="preserve">A </w:t>
      </w:r>
      <w:r w:rsidRPr="006D757B">
        <w:rPr>
          <w:highlight w:val="green"/>
          <w:u w:val="single"/>
        </w:rPr>
        <w:t xml:space="preserve">new market record may seem </w:t>
      </w:r>
      <w:r w:rsidRPr="006D757B">
        <w:rPr>
          <w:rStyle w:val="Emphasis"/>
          <w:highlight w:val="green"/>
        </w:rPr>
        <w:t>strange</w:t>
      </w:r>
      <w:r w:rsidRPr="006D757B">
        <w:rPr>
          <w:highlight w:val="green"/>
          <w:u w:val="single"/>
        </w:rPr>
        <w:t xml:space="preserve"> when set against</w:t>
      </w:r>
      <w:r w:rsidRPr="006D757B">
        <w:rPr>
          <w:u w:val="single"/>
        </w:rPr>
        <w:t xml:space="preserve"> the </w:t>
      </w:r>
      <w:r w:rsidRPr="006D757B">
        <w:rPr>
          <w:rStyle w:val="Emphasis"/>
        </w:rPr>
        <w:t>human</w:t>
      </w:r>
      <w:r w:rsidRPr="006D757B">
        <w:rPr>
          <w:u w:val="single"/>
        </w:rPr>
        <w:t xml:space="preserve"> and </w:t>
      </w:r>
      <w:r w:rsidRPr="006D757B">
        <w:rPr>
          <w:rStyle w:val="Emphasis"/>
        </w:rPr>
        <w:t>economic</w:t>
      </w:r>
      <w:r w:rsidRPr="006D757B">
        <w:rPr>
          <w:u w:val="single"/>
        </w:rPr>
        <w:t xml:space="preserve"> </w:t>
      </w:r>
      <w:r w:rsidRPr="006D757B">
        <w:rPr>
          <w:rStyle w:val="Emphasis"/>
        </w:rPr>
        <w:t>devastation</w:t>
      </w:r>
      <w:r w:rsidRPr="006D757B">
        <w:rPr>
          <w:u w:val="single"/>
        </w:rPr>
        <w:t xml:space="preserve"> of </w:t>
      </w:r>
      <w:r w:rsidRPr="006D757B">
        <w:rPr>
          <w:highlight w:val="green"/>
          <w:u w:val="single"/>
        </w:rPr>
        <w:t xml:space="preserve">the </w:t>
      </w:r>
      <w:r w:rsidRPr="006D757B">
        <w:rPr>
          <w:rStyle w:val="Emphasis"/>
          <w:highlight w:val="green"/>
        </w:rPr>
        <w:t>pandemic</w:t>
      </w:r>
      <w:r w:rsidRPr="006D757B">
        <w:rPr>
          <w:sz w:val="16"/>
        </w:rPr>
        <w:t xml:space="preserve">. (Or as one analyst put it: “This market is nuts.”). As Andrew explains in a guest appearance in The Morning, our sister newsletter, </w:t>
      </w:r>
      <w:r w:rsidRPr="006D757B">
        <w:rPr>
          <w:highlight w:val="green"/>
          <w:u w:val="single"/>
        </w:rPr>
        <w:t>there are</w:t>
      </w:r>
      <w:r w:rsidRPr="006D757B">
        <w:rPr>
          <w:u w:val="single"/>
        </w:rPr>
        <w:t xml:space="preserve"> </w:t>
      </w:r>
      <w:r w:rsidRPr="006D757B">
        <w:rPr>
          <w:rStyle w:val="Emphasis"/>
        </w:rPr>
        <w:t>five</w:t>
      </w:r>
      <w:r w:rsidRPr="006D757B">
        <w:rPr>
          <w:u w:val="single"/>
        </w:rPr>
        <w:t xml:space="preserve"> </w:t>
      </w:r>
      <w:r w:rsidRPr="006D757B">
        <w:rPr>
          <w:rStyle w:val="Emphasis"/>
        </w:rPr>
        <w:t>major</w:t>
      </w:r>
      <w:r w:rsidRPr="006D757B">
        <w:rPr>
          <w:u w:val="single"/>
        </w:rPr>
        <w:t xml:space="preserve"> </w:t>
      </w:r>
      <w:r w:rsidRPr="006D757B">
        <w:rPr>
          <w:rStyle w:val="Emphasis"/>
          <w:highlight w:val="green"/>
        </w:rPr>
        <w:t>considerations</w:t>
      </w:r>
      <w:r w:rsidRPr="006D757B">
        <w:rPr>
          <w:u w:val="single"/>
        </w:rPr>
        <w:t xml:space="preserve"> that </w:t>
      </w:r>
      <w:r w:rsidRPr="006D757B">
        <w:rPr>
          <w:highlight w:val="green"/>
          <w:u w:val="single"/>
        </w:rPr>
        <w:t xml:space="preserve">investors are </w:t>
      </w:r>
      <w:r w:rsidRPr="006D757B">
        <w:rPr>
          <w:rStyle w:val="Emphasis"/>
          <w:highlight w:val="green"/>
        </w:rPr>
        <w:t>making</w:t>
      </w:r>
      <w:r w:rsidRPr="006D757B">
        <w:rPr>
          <w:u w:val="single"/>
        </w:rPr>
        <w:t xml:space="preserve"> to justify the rally:</w:t>
      </w:r>
    </w:p>
    <w:p w14:paraId="108B2D7D" w14:textId="77777777" w:rsidR="006F5FBC" w:rsidRPr="006D757B" w:rsidRDefault="006F5FBC" w:rsidP="006F5FBC">
      <w:pPr>
        <w:rPr>
          <w:rStyle w:val="Emphasis"/>
        </w:rPr>
      </w:pPr>
      <w:r w:rsidRPr="006D757B">
        <w:rPr>
          <w:highlight w:val="green"/>
          <w:u w:val="single"/>
        </w:rPr>
        <w:t>1️</w:t>
      </w:r>
      <w:r w:rsidRPr="006D757B">
        <w:rPr>
          <w:rFonts w:ascii="Tahoma" w:hAnsi="Tahoma" w:cs="Tahoma"/>
          <w:highlight w:val="green"/>
          <w:u w:val="single"/>
        </w:rPr>
        <w:t>⃣</w:t>
      </w:r>
      <w:r w:rsidRPr="006D757B">
        <w:rPr>
          <w:highlight w:val="green"/>
          <w:u w:val="single"/>
        </w:rPr>
        <w:t xml:space="preserve"> Looking </w:t>
      </w:r>
      <w:r w:rsidRPr="006D757B">
        <w:rPr>
          <w:rStyle w:val="Emphasis"/>
          <w:highlight w:val="green"/>
        </w:rPr>
        <w:t>past</w:t>
      </w:r>
      <w:r w:rsidRPr="006D757B">
        <w:rPr>
          <w:highlight w:val="green"/>
          <w:u w:val="single"/>
        </w:rPr>
        <w:t xml:space="preserve"> bad</w:t>
      </w:r>
      <w:r w:rsidRPr="006D757B">
        <w:rPr>
          <w:u w:val="single"/>
        </w:rPr>
        <w:t xml:space="preserve"> news today </w:t>
      </w:r>
      <w:r w:rsidRPr="006D757B">
        <w:rPr>
          <w:highlight w:val="green"/>
          <w:u w:val="single"/>
        </w:rPr>
        <w:t xml:space="preserve">and anticipating </w:t>
      </w:r>
      <w:r w:rsidRPr="006D757B">
        <w:rPr>
          <w:rStyle w:val="Emphasis"/>
          <w:highlight w:val="green"/>
        </w:rPr>
        <w:t>better conditions</w:t>
      </w:r>
      <w:r w:rsidRPr="006D757B">
        <w:rPr>
          <w:rStyle w:val="Emphasis"/>
        </w:rPr>
        <w:t xml:space="preserve"> 12 to 18 months from now</w:t>
      </w:r>
    </w:p>
    <w:p w14:paraId="465CBEE5" w14:textId="77777777" w:rsidR="006F5FBC" w:rsidRPr="006D757B" w:rsidRDefault="006F5FBC" w:rsidP="006F5FBC">
      <w:pPr>
        <w:rPr>
          <w:rStyle w:val="Emphasis"/>
        </w:rPr>
      </w:pPr>
      <w:r w:rsidRPr="006D757B">
        <w:rPr>
          <w:highlight w:val="green"/>
          <w:u w:val="single"/>
        </w:rPr>
        <w:t>2️</w:t>
      </w:r>
      <w:r w:rsidRPr="006D757B">
        <w:rPr>
          <w:rFonts w:ascii="Tahoma" w:hAnsi="Tahoma" w:cs="Tahoma"/>
          <w:highlight w:val="green"/>
          <w:u w:val="single"/>
        </w:rPr>
        <w:t>⃣</w:t>
      </w:r>
      <w:r w:rsidRPr="006D757B">
        <w:rPr>
          <w:u w:val="single"/>
        </w:rPr>
        <w:t xml:space="preserve"> </w:t>
      </w:r>
      <w:proofErr w:type="gramStart"/>
      <w:r w:rsidRPr="006D757B">
        <w:rPr>
          <w:u w:val="single"/>
        </w:rPr>
        <w:t>The</w:t>
      </w:r>
      <w:proofErr w:type="gramEnd"/>
      <w:r w:rsidRPr="006D757B">
        <w:rPr>
          <w:u w:val="single"/>
        </w:rPr>
        <w:t xml:space="preserve"> </w:t>
      </w:r>
      <w:r w:rsidRPr="006D757B">
        <w:rPr>
          <w:rStyle w:val="Emphasis"/>
          <w:highlight w:val="green"/>
        </w:rPr>
        <w:t>continued</w:t>
      </w:r>
      <w:r w:rsidRPr="006D757B">
        <w:rPr>
          <w:rStyle w:val="Emphasis"/>
        </w:rPr>
        <w:t xml:space="preserve"> good </w:t>
      </w:r>
      <w:r w:rsidRPr="006D757B">
        <w:rPr>
          <w:rStyle w:val="Emphasis"/>
          <w:highlight w:val="green"/>
        </w:rPr>
        <w:t>fortunes</w:t>
      </w:r>
      <w:r w:rsidRPr="006D757B">
        <w:rPr>
          <w:rStyle w:val="Emphasis"/>
        </w:rPr>
        <w:t xml:space="preserve"> of a few big tech companies</w:t>
      </w:r>
    </w:p>
    <w:p w14:paraId="6F143F05" w14:textId="77777777" w:rsidR="006F5FBC" w:rsidRPr="006D757B" w:rsidRDefault="006F5FBC" w:rsidP="006F5FBC">
      <w:pPr>
        <w:rPr>
          <w:u w:val="single"/>
        </w:rPr>
      </w:pPr>
      <w:r w:rsidRPr="006D757B">
        <w:rPr>
          <w:highlight w:val="green"/>
          <w:u w:val="single"/>
        </w:rPr>
        <w:t>3️</w:t>
      </w:r>
      <w:r w:rsidRPr="006D757B">
        <w:rPr>
          <w:rFonts w:ascii="Tahoma" w:hAnsi="Tahoma" w:cs="Tahoma"/>
          <w:highlight w:val="green"/>
          <w:u w:val="single"/>
        </w:rPr>
        <w:t>⃣</w:t>
      </w:r>
      <w:r w:rsidRPr="006D757B">
        <w:rPr>
          <w:u w:val="single"/>
        </w:rPr>
        <w:t xml:space="preserve"> </w:t>
      </w:r>
      <w:proofErr w:type="gramStart"/>
      <w:r w:rsidRPr="006D757B">
        <w:rPr>
          <w:u w:val="single"/>
        </w:rPr>
        <w:t>An</w:t>
      </w:r>
      <w:proofErr w:type="gramEnd"/>
      <w:r w:rsidRPr="006D757B">
        <w:rPr>
          <w:u w:val="single"/>
        </w:rPr>
        <w:t xml:space="preserve"> </w:t>
      </w:r>
      <w:r w:rsidRPr="006D757B">
        <w:rPr>
          <w:rStyle w:val="Emphasis"/>
        </w:rPr>
        <w:t>almighty</w:t>
      </w:r>
      <w:r w:rsidRPr="006D757B">
        <w:rPr>
          <w:u w:val="single"/>
        </w:rPr>
        <w:t xml:space="preserve"> </w:t>
      </w:r>
      <w:r w:rsidRPr="006D757B">
        <w:rPr>
          <w:rStyle w:val="Emphasis"/>
          <w:highlight w:val="green"/>
        </w:rPr>
        <w:t>market</w:t>
      </w:r>
      <w:r w:rsidRPr="006D757B">
        <w:rPr>
          <w:highlight w:val="green"/>
          <w:u w:val="single"/>
        </w:rPr>
        <w:t xml:space="preserve"> </w:t>
      </w:r>
      <w:r w:rsidRPr="006D757B">
        <w:rPr>
          <w:rStyle w:val="Emphasis"/>
          <w:highlight w:val="green"/>
        </w:rPr>
        <w:t>pop</w:t>
      </w:r>
      <w:r w:rsidRPr="006D757B">
        <w:rPr>
          <w:highlight w:val="green"/>
          <w:u w:val="single"/>
        </w:rPr>
        <w:t xml:space="preserve"> </w:t>
      </w:r>
      <w:r w:rsidRPr="006D757B">
        <w:rPr>
          <w:u w:val="single"/>
        </w:rPr>
        <w:t xml:space="preserve">that </w:t>
      </w:r>
      <w:r w:rsidRPr="006D757B">
        <w:rPr>
          <w:highlight w:val="green"/>
          <w:u w:val="single"/>
        </w:rPr>
        <w:t>would arise from</w:t>
      </w:r>
      <w:r w:rsidRPr="006D757B">
        <w:rPr>
          <w:u w:val="single"/>
        </w:rPr>
        <w:t xml:space="preserve"> </w:t>
      </w:r>
      <w:r w:rsidRPr="006D757B">
        <w:rPr>
          <w:rStyle w:val="Emphasis"/>
        </w:rPr>
        <w:t>news</w:t>
      </w:r>
      <w:r w:rsidRPr="006D757B">
        <w:rPr>
          <w:u w:val="single"/>
        </w:rPr>
        <w:t xml:space="preserve"> of a </w:t>
      </w:r>
      <w:r w:rsidRPr="006D757B">
        <w:rPr>
          <w:rStyle w:val="Emphasis"/>
          <w:highlight w:val="green"/>
        </w:rPr>
        <w:t>vaccine</w:t>
      </w:r>
      <w:r w:rsidRPr="006D757B">
        <w:rPr>
          <w:u w:val="single"/>
        </w:rPr>
        <w:t xml:space="preserve"> </w:t>
      </w:r>
      <w:r w:rsidRPr="006D757B">
        <w:rPr>
          <w:rStyle w:val="Emphasis"/>
        </w:rPr>
        <w:t>breakthrough</w:t>
      </w:r>
    </w:p>
    <w:p w14:paraId="76C2A171" w14:textId="77777777" w:rsidR="006F5FBC" w:rsidRPr="006D757B" w:rsidRDefault="006F5FBC" w:rsidP="006F5FBC">
      <w:pPr>
        <w:rPr>
          <w:rStyle w:val="Emphasis"/>
        </w:rPr>
      </w:pPr>
      <w:r w:rsidRPr="006D757B">
        <w:rPr>
          <w:highlight w:val="green"/>
          <w:u w:val="single"/>
        </w:rPr>
        <w:t>4️</w:t>
      </w:r>
      <w:r w:rsidRPr="006D757B">
        <w:rPr>
          <w:rFonts w:ascii="Tahoma" w:hAnsi="Tahoma" w:cs="Tahoma"/>
          <w:highlight w:val="green"/>
          <w:u w:val="single"/>
        </w:rPr>
        <w:t>⃣</w:t>
      </w:r>
      <w:r w:rsidRPr="006D757B">
        <w:rPr>
          <w:u w:val="single"/>
        </w:rPr>
        <w:t xml:space="preserve"> </w:t>
      </w:r>
      <w:proofErr w:type="gramStart"/>
      <w:r w:rsidRPr="006D757B">
        <w:rPr>
          <w:u w:val="single"/>
        </w:rPr>
        <w:t>An</w:t>
      </w:r>
      <w:proofErr w:type="gramEnd"/>
      <w:r w:rsidRPr="006D757B">
        <w:rPr>
          <w:u w:val="single"/>
        </w:rPr>
        <w:t xml:space="preserve"> accommodating </w:t>
      </w:r>
      <w:r w:rsidRPr="006D757B">
        <w:rPr>
          <w:rStyle w:val="Emphasis"/>
          <w:highlight w:val="green"/>
        </w:rPr>
        <w:t>Fed</w:t>
      </w:r>
      <w:r w:rsidRPr="006D757B">
        <w:rPr>
          <w:rStyle w:val="Emphasis"/>
        </w:rPr>
        <w:t xml:space="preserve"> printing money and </w:t>
      </w:r>
      <w:r w:rsidRPr="006D757B">
        <w:rPr>
          <w:rStyle w:val="Emphasis"/>
          <w:highlight w:val="green"/>
        </w:rPr>
        <w:t>keeping rates low</w:t>
      </w:r>
    </w:p>
    <w:p w14:paraId="23B86B5B" w14:textId="77777777" w:rsidR="006F5FBC" w:rsidRPr="006D757B" w:rsidRDefault="006F5FBC" w:rsidP="006F5FBC">
      <w:pPr>
        <w:rPr>
          <w:rStyle w:val="Emphasis"/>
        </w:rPr>
      </w:pPr>
      <w:r w:rsidRPr="006D757B">
        <w:rPr>
          <w:highlight w:val="green"/>
          <w:u w:val="single"/>
        </w:rPr>
        <w:t>5️</w:t>
      </w:r>
      <w:r w:rsidRPr="006D757B">
        <w:rPr>
          <w:rFonts w:ascii="Tahoma" w:hAnsi="Tahoma" w:cs="Tahoma"/>
          <w:highlight w:val="green"/>
          <w:u w:val="single"/>
        </w:rPr>
        <w:t>⃣</w:t>
      </w:r>
      <w:r w:rsidRPr="006D757B">
        <w:rPr>
          <w:u w:val="single"/>
        </w:rPr>
        <w:t xml:space="preserve"> </w:t>
      </w:r>
      <w:proofErr w:type="gramStart"/>
      <w:r w:rsidRPr="006D757B">
        <w:rPr>
          <w:u w:val="single"/>
        </w:rPr>
        <w:t>The</w:t>
      </w:r>
      <w:proofErr w:type="gramEnd"/>
      <w:r w:rsidRPr="006D757B">
        <w:rPr>
          <w:u w:val="single"/>
        </w:rPr>
        <w:t xml:space="preserve"> hope that </w:t>
      </w:r>
      <w:r w:rsidRPr="006D757B">
        <w:rPr>
          <w:highlight w:val="green"/>
          <w:u w:val="single"/>
        </w:rPr>
        <w:t>Congress</w:t>
      </w:r>
      <w:r w:rsidRPr="006D757B">
        <w:rPr>
          <w:u w:val="single"/>
        </w:rPr>
        <w:t xml:space="preserve"> overcomes its divisions and </w:t>
      </w:r>
      <w:r w:rsidRPr="006D757B">
        <w:rPr>
          <w:rStyle w:val="Emphasis"/>
          <w:highlight w:val="green"/>
        </w:rPr>
        <w:t>pumps the economy</w:t>
      </w:r>
      <w:r w:rsidRPr="006D757B">
        <w:rPr>
          <w:rStyle w:val="Emphasis"/>
        </w:rPr>
        <w:t xml:space="preserve"> with more stimulus</w:t>
      </w:r>
    </w:p>
    <w:p w14:paraId="74FB4CE9" w14:textId="77777777" w:rsidR="006F5FBC" w:rsidRDefault="006F5FBC" w:rsidP="006F5FBC">
      <w:pPr>
        <w:rPr>
          <w:sz w:val="16"/>
        </w:rPr>
      </w:pPr>
      <w:r w:rsidRPr="006D757B">
        <w:rPr>
          <w:sz w:val="16"/>
        </w:rPr>
        <w:t xml:space="preserve">Can it last? “Markets often operate as something of an experiment in mass psychology,” The </w:t>
      </w:r>
      <w:proofErr w:type="spellStart"/>
      <w:r w:rsidRPr="006D757B">
        <w:rPr>
          <w:sz w:val="16"/>
        </w:rPr>
        <w:t>Times’s</w:t>
      </w:r>
      <w:proofErr w:type="spellEnd"/>
      <w:r w:rsidRPr="006D757B">
        <w:rPr>
          <w:sz w:val="16"/>
        </w:rPr>
        <w:t xml:space="preserve"> Matt Phillips writes. So what could dampen the mood?</w:t>
      </w:r>
      <w:r>
        <w:rPr>
          <w:sz w:val="16"/>
        </w:rPr>
        <w:t xml:space="preserve"> </w:t>
      </w:r>
      <w:r w:rsidRPr="006D757B">
        <w:rPr>
          <w:sz w:val="16"/>
        </w:rPr>
        <w:t xml:space="preserve">• </w:t>
      </w:r>
      <w:proofErr w:type="gramStart"/>
      <w:r w:rsidRPr="006D757B">
        <w:rPr>
          <w:sz w:val="16"/>
        </w:rPr>
        <w:t>The</w:t>
      </w:r>
      <w:proofErr w:type="gramEnd"/>
      <w:r w:rsidRPr="006D757B">
        <w:rPr>
          <w:sz w:val="16"/>
        </w:rPr>
        <w:t xml:space="preserve"> market is very top-heavy, with just five companies — Alphabet, Amazon, Apple, Facebook and Microsoft — accounting for more than a fifth of the S&amp;P 500’s market value. Those tech giants have gained around 40 percent so far this year, while the 495 other stocks in the index have collectively lost a few percentage points.</w:t>
      </w:r>
      <w:r>
        <w:rPr>
          <w:sz w:val="16"/>
        </w:rPr>
        <w:t xml:space="preserve"> </w:t>
      </w:r>
      <w:r w:rsidRPr="006D757B">
        <w:rPr>
          <w:sz w:val="16"/>
        </w:rPr>
        <w:t xml:space="preserve">• </w:t>
      </w:r>
      <w:proofErr w:type="gramStart"/>
      <w:r w:rsidRPr="006D757B">
        <w:rPr>
          <w:sz w:val="16"/>
        </w:rPr>
        <w:t>Another</w:t>
      </w:r>
      <w:proofErr w:type="gramEnd"/>
      <w:r w:rsidRPr="006D757B">
        <w:rPr>
          <w:sz w:val="16"/>
        </w:rPr>
        <w:t xml:space="preserve"> potentially ominous sign comes from company insiders, who have been selling their holdings in greater numbers. The data platform </w:t>
      </w:r>
      <w:proofErr w:type="spellStart"/>
      <w:r w:rsidRPr="006D757B">
        <w:rPr>
          <w:sz w:val="16"/>
        </w:rPr>
        <w:t>AlphaSense</w:t>
      </w:r>
      <w:proofErr w:type="spellEnd"/>
      <w:r w:rsidRPr="006D757B">
        <w:rPr>
          <w:sz w:val="16"/>
        </w:rPr>
        <w:t xml:space="preserve"> sifted through regulatory filings for </w:t>
      </w:r>
      <w:proofErr w:type="spellStart"/>
      <w:r w:rsidRPr="006D757B">
        <w:rPr>
          <w:sz w:val="16"/>
        </w:rPr>
        <w:t>DealBook</w:t>
      </w:r>
      <w:proofErr w:type="spellEnd"/>
      <w:r w:rsidRPr="006D757B">
        <w:rPr>
          <w:sz w:val="16"/>
        </w:rPr>
        <w:t xml:space="preserve"> and found that disclosures of executive stock sales so far this month have already surpassed last month’s total, and are on track to beat the record set in February, when the market set its previous high.</w:t>
      </w:r>
      <w:r>
        <w:rPr>
          <w:sz w:val="16"/>
        </w:rPr>
        <w:t xml:space="preserve"> </w:t>
      </w:r>
      <w:r w:rsidRPr="006D757B">
        <w:rPr>
          <w:sz w:val="16"/>
        </w:rPr>
        <w:t>Here’s what is happening</w:t>
      </w:r>
      <w:r>
        <w:rPr>
          <w:sz w:val="16"/>
        </w:rPr>
        <w:t xml:space="preserve"> </w:t>
      </w:r>
      <w:r w:rsidRPr="006D757B">
        <w:rPr>
          <w:sz w:val="16"/>
        </w:rPr>
        <w:t xml:space="preserve">In case there was any doubt, Joe Biden has been confirmed as the Democratic presidential nominee. </w:t>
      </w:r>
      <w:proofErr w:type="gramStart"/>
      <w:r w:rsidRPr="006D757B">
        <w:rPr>
          <w:sz w:val="16"/>
        </w:rPr>
        <w:t>He was formally nominated by the party</w:t>
      </w:r>
      <w:proofErr w:type="gramEnd"/>
      <w:r w:rsidRPr="006D757B">
        <w:rPr>
          <w:sz w:val="16"/>
        </w:rPr>
        <w:t xml:space="preserve"> last night at the party’s national convention. Also onscreen: Former President Bill Clinton and Jill Biden rejected President Trump’s handling of the pandemic, Representative Alexandria </w:t>
      </w:r>
      <w:proofErr w:type="spellStart"/>
      <w:r w:rsidRPr="006D757B">
        <w:rPr>
          <w:sz w:val="16"/>
        </w:rPr>
        <w:t>Ocasio</w:t>
      </w:r>
      <w:proofErr w:type="spellEnd"/>
      <w:r w:rsidRPr="006D757B">
        <w:rPr>
          <w:sz w:val="16"/>
        </w:rPr>
        <w:t>-Cortez highlighted progressive priorities in her cameo appearance, and other Democrats focused on improving health care. Tonight’s agenda includes Senator Elizabeth Warren (more on her below), former President Barack Obama and Senator Kamala Harris, Mr. Biden’s running mate.</w:t>
      </w:r>
      <w:r>
        <w:rPr>
          <w:sz w:val="16"/>
        </w:rPr>
        <w:t xml:space="preserve"> </w:t>
      </w:r>
      <w:r w:rsidRPr="006D757B">
        <w:rPr>
          <w:sz w:val="16"/>
        </w:rPr>
        <w:t xml:space="preserve">Cost-cutting measures at the Postal Service were put on hold. Postmaster General Louis </w:t>
      </w:r>
      <w:proofErr w:type="spellStart"/>
      <w:r w:rsidRPr="006D757B">
        <w:rPr>
          <w:sz w:val="16"/>
        </w:rPr>
        <w:t>DeJoy</w:t>
      </w:r>
      <w:proofErr w:type="spellEnd"/>
      <w:r w:rsidRPr="006D757B">
        <w:rPr>
          <w:sz w:val="16"/>
        </w:rPr>
        <w:t xml:space="preserve"> announced that operational changes, which drew criticism for causing mail delays and for potentially affecting voting by mail, would now take place after the November elections.</w:t>
      </w:r>
      <w:r>
        <w:rPr>
          <w:sz w:val="16"/>
        </w:rPr>
        <w:t xml:space="preserve"> </w:t>
      </w:r>
      <w:r w:rsidRPr="006D757B">
        <w:rPr>
          <w:sz w:val="16"/>
        </w:rPr>
        <w:t>A Senate panel found extensive links between the 2016 Trump campaign and Russia. The Republican-led Senate Intelligence Committee released a nearly 1,000-page report concluding that some Trump advisers maintained extensive contacts with Russian intelligence officials who sought to disrupt the 2016 election.</w:t>
      </w:r>
    </w:p>
    <w:p w14:paraId="67C27217" w14:textId="77777777" w:rsidR="00106A4F" w:rsidRPr="00106A4F" w:rsidRDefault="00106A4F" w:rsidP="006F5FBC">
      <w:pPr>
        <w:rPr>
          <w:sz w:val="16"/>
        </w:rPr>
      </w:pPr>
    </w:p>
    <w:p w14:paraId="299FC87B" w14:textId="77777777" w:rsidR="006F5FBC" w:rsidRDefault="006F5FBC" w:rsidP="006F5FBC">
      <w:pPr>
        <w:pStyle w:val="Heading4"/>
      </w:pPr>
      <w:r>
        <w:t xml:space="preserve">Best data proves union strike victories </w:t>
      </w:r>
      <w:r w:rsidRPr="003F1A0E">
        <w:rPr>
          <w:u w:val="single"/>
        </w:rPr>
        <w:t>statistically cause stock market crash</w:t>
      </w:r>
      <w:r>
        <w:t>.</w:t>
      </w:r>
    </w:p>
    <w:p w14:paraId="71DACE47" w14:textId="77777777" w:rsidR="006F5FBC" w:rsidRPr="003F1A0E" w:rsidRDefault="006F5FBC" w:rsidP="006F5FBC">
      <w:r w:rsidRPr="003F1A0E">
        <w:rPr>
          <w:rStyle w:val="Style13ptBold"/>
        </w:rPr>
        <w:t>Lee and Mas 12</w:t>
      </w:r>
      <w:r>
        <w:t xml:space="preserve"> [David; </w:t>
      </w:r>
      <w:r w:rsidRPr="003F1A0E">
        <w:t>Princeton University and National Bureau of Economic Research</w:t>
      </w:r>
      <w:r>
        <w:t xml:space="preserve">; </w:t>
      </w:r>
      <w:proofErr w:type="spellStart"/>
      <w:r>
        <w:t>Alexandre</w:t>
      </w:r>
      <w:proofErr w:type="spellEnd"/>
      <w:r>
        <w:t xml:space="preserve">; </w:t>
      </w:r>
      <w:r w:rsidRPr="003F1A0E">
        <w:t>Princeton University and National Bureau of Economic Research</w:t>
      </w:r>
      <w:r>
        <w:t>; “</w:t>
      </w:r>
      <w:r w:rsidRPr="003F1A0E">
        <w:t>Long-Run Impacts of Unions on Firms: New Evidence from Financial Markets, 1961–1999</w:t>
      </w:r>
      <w:r>
        <w:t xml:space="preserve">,” The Quarterly Journal Of Economics; February 2012; </w:t>
      </w:r>
      <w:hyperlink r:id="rId13" w:history="1">
        <w:r w:rsidRPr="00540FF3">
          <w:rPr>
            <w:rStyle w:val="Hyperlink"/>
          </w:rPr>
          <w:t>https://academic.oup.com/qje/article-abstract/127/1/333/1834007?redirectedFrom=fulltext</w:t>
        </w:r>
      </w:hyperlink>
      <w:r>
        <w:t>] Justin</w:t>
      </w:r>
    </w:p>
    <w:p w14:paraId="72287173" w14:textId="77777777" w:rsidR="006F5FBC" w:rsidRPr="009B1F9A" w:rsidRDefault="006F5FBC" w:rsidP="006F5FBC">
      <w:pPr>
        <w:rPr>
          <w:sz w:val="16"/>
        </w:rPr>
      </w:pPr>
      <w:r w:rsidRPr="009B1F9A">
        <w:rPr>
          <w:sz w:val="16"/>
        </w:rPr>
        <w:t xml:space="preserve">We begin </w:t>
      </w:r>
      <w:r w:rsidRPr="009F3290">
        <w:rPr>
          <w:u w:val="single"/>
        </w:rPr>
        <w:t xml:space="preserve">analyzing the </w:t>
      </w:r>
      <w:r w:rsidRPr="00286B00">
        <w:rPr>
          <w:rStyle w:val="Emphasis"/>
          <w:highlight w:val="green"/>
        </w:rPr>
        <w:t>stock</w:t>
      </w:r>
      <w:r w:rsidRPr="00286B00">
        <w:rPr>
          <w:highlight w:val="green"/>
          <w:u w:val="single"/>
        </w:rPr>
        <w:t xml:space="preserve"> </w:t>
      </w:r>
      <w:r w:rsidRPr="00286B00">
        <w:rPr>
          <w:rStyle w:val="Emphasis"/>
          <w:highlight w:val="green"/>
        </w:rPr>
        <w:t>market</w:t>
      </w:r>
      <w:r w:rsidRPr="00286B00">
        <w:rPr>
          <w:highlight w:val="green"/>
          <w:u w:val="single"/>
        </w:rPr>
        <w:t xml:space="preserve"> reaction</w:t>
      </w:r>
      <w:r w:rsidRPr="009F3290">
        <w:rPr>
          <w:u w:val="single"/>
        </w:rPr>
        <w:t xml:space="preserve"> to </w:t>
      </w:r>
      <w:r w:rsidRPr="00286B00">
        <w:rPr>
          <w:rStyle w:val="Emphasis"/>
          <w:highlight w:val="green"/>
        </w:rPr>
        <w:t>union</w:t>
      </w:r>
      <w:r w:rsidRPr="00286B00">
        <w:rPr>
          <w:highlight w:val="green"/>
          <w:u w:val="single"/>
        </w:rPr>
        <w:t xml:space="preserve"> </w:t>
      </w:r>
      <w:r w:rsidRPr="00286B00">
        <w:rPr>
          <w:rStyle w:val="Emphasis"/>
          <w:highlight w:val="green"/>
        </w:rPr>
        <w:t>victories</w:t>
      </w:r>
      <w:r w:rsidRPr="009F3290">
        <w:rPr>
          <w:u w:val="single"/>
        </w:rPr>
        <w:t xml:space="preserve"> using </w:t>
      </w:r>
      <w:r w:rsidRPr="009B1F9A">
        <w:rPr>
          <w:rStyle w:val="Emphasis"/>
        </w:rPr>
        <w:t>event</w:t>
      </w:r>
      <w:r w:rsidRPr="009F3290">
        <w:rPr>
          <w:u w:val="single"/>
        </w:rPr>
        <w:t>-</w:t>
      </w:r>
      <w:r w:rsidRPr="009B1F9A">
        <w:rPr>
          <w:rStyle w:val="Emphasis"/>
        </w:rPr>
        <w:t>study</w:t>
      </w:r>
      <w:r w:rsidRPr="009F3290">
        <w:rPr>
          <w:u w:val="single"/>
        </w:rPr>
        <w:t xml:space="preserve"> </w:t>
      </w:r>
      <w:r w:rsidRPr="009B1F9A">
        <w:rPr>
          <w:rStyle w:val="Emphasis"/>
        </w:rPr>
        <w:t>methodologies</w:t>
      </w:r>
      <w:r w:rsidRPr="009B1F9A">
        <w:rPr>
          <w:sz w:val="16"/>
        </w:rPr>
        <w:t xml:space="preserve">. The most </w:t>
      </w:r>
      <w:r w:rsidRPr="009B1F9A">
        <w:rPr>
          <w:rStyle w:val="Emphasis"/>
        </w:rPr>
        <w:t>distinctive</w:t>
      </w:r>
      <w:r w:rsidRPr="009F3290">
        <w:rPr>
          <w:u w:val="single"/>
        </w:rPr>
        <w:t xml:space="preserve"> </w:t>
      </w:r>
      <w:r w:rsidRPr="009B1F9A">
        <w:rPr>
          <w:rStyle w:val="Emphasis"/>
        </w:rPr>
        <w:t>feature</w:t>
      </w:r>
      <w:r w:rsidRPr="009F3290">
        <w:rPr>
          <w:u w:val="single"/>
        </w:rPr>
        <w:t xml:space="preserve"> of our data</w:t>
      </w:r>
      <w:r w:rsidRPr="009B1F9A">
        <w:rPr>
          <w:sz w:val="16"/>
        </w:rPr>
        <w:t xml:space="preserve">—crucial for our research design—is the long panel (up to 48 months before and after the election) of high </w:t>
      </w:r>
      <w:r w:rsidRPr="009F3290">
        <w:rPr>
          <w:u w:val="single"/>
        </w:rPr>
        <w:t xml:space="preserve">frequency data on stock market </w:t>
      </w:r>
      <w:r w:rsidRPr="00286B00">
        <w:rPr>
          <w:rStyle w:val="Emphasis"/>
        </w:rPr>
        <w:t>returns</w:t>
      </w:r>
      <w:r w:rsidRPr="009F3290">
        <w:rPr>
          <w:u w:val="single"/>
        </w:rPr>
        <w:t xml:space="preserve"> for each firm. This feature allows us to use the </w:t>
      </w:r>
      <w:r w:rsidRPr="00286B00">
        <w:rPr>
          <w:rStyle w:val="Emphasis"/>
        </w:rPr>
        <w:t>pre-event data</w:t>
      </w:r>
      <w:r w:rsidRPr="009F3290">
        <w:rPr>
          <w:u w:val="single"/>
        </w:rPr>
        <w:t xml:space="preserve"> to test the </w:t>
      </w:r>
      <w:r w:rsidRPr="00286B00">
        <w:rPr>
          <w:rStyle w:val="Emphasis"/>
        </w:rPr>
        <w:t>adequacy</w:t>
      </w:r>
      <w:r w:rsidRPr="009F3290">
        <w:rPr>
          <w:u w:val="single"/>
        </w:rPr>
        <w:t xml:space="preserve"> of the </w:t>
      </w:r>
      <w:r w:rsidRPr="00286B00">
        <w:rPr>
          <w:rStyle w:val="Emphasis"/>
        </w:rPr>
        <w:t>benchmarks</w:t>
      </w:r>
      <w:r w:rsidRPr="009B1F9A">
        <w:rPr>
          <w:sz w:val="16"/>
        </w:rPr>
        <w:t xml:space="preserve"> used to predict the counterfactual returns in the </w:t>
      </w:r>
      <w:proofErr w:type="spellStart"/>
      <w:r w:rsidRPr="009B1F9A">
        <w:rPr>
          <w:sz w:val="16"/>
        </w:rPr>
        <w:t>postevent</w:t>
      </w:r>
      <w:proofErr w:type="spellEnd"/>
      <w:r w:rsidRPr="009B1F9A">
        <w:rPr>
          <w:sz w:val="16"/>
        </w:rPr>
        <w:t xml:space="preserve"> period. The long panel also allows us to examine returns several months beyond the event, so as to capture the long-run expected effects of new unions, without having to rely heavily on the assumption that the stock price immediately and instantaneously adjusts to capture the expected presence of the unions.9</w:t>
      </w:r>
    </w:p>
    <w:p w14:paraId="14954C21" w14:textId="77777777" w:rsidR="006F5FBC" w:rsidRPr="009B1F9A" w:rsidRDefault="006F5FBC" w:rsidP="006F5FBC">
      <w:pPr>
        <w:rPr>
          <w:sz w:val="16"/>
        </w:rPr>
      </w:pPr>
      <w:r w:rsidRPr="009B1F9A">
        <w:rPr>
          <w:sz w:val="16"/>
        </w:rPr>
        <w:t xml:space="preserve">Our </w:t>
      </w:r>
      <w:r w:rsidRPr="009F3290">
        <w:rPr>
          <w:u w:val="single"/>
        </w:rPr>
        <w:t xml:space="preserve">event-study </w:t>
      </w:r>
      <w:r w:rsidRPr="00286B00">
        <w:rPr>
          <w:highlight w:val="green"/>
          <w:u w:val="single"/>
        </w:rPr>
        <w:t xml:space="preserve">analysis reveals </w:t>
      </w:r>
      <w:r w:rsidRPr="00286B00">
        <w:rPr>
          <w:rStyle w:val="Emphasis"/>
          <w:highlight w:val="green"/>
        </w:rPr>
        <w:t>substantial</w:t>
      </w:r>
      <w:r w:rsidRPr="00286B00">
        <w:rPr>
          <w:highlight w:val="green"/>
          <w:u w:val="single"/>
        </w:rPr>
        <w:t xml:space="preserve"> </w:t>
      </w:r>
      <w:r w:rsidRPr="00286B00">
        <w:rPr>
          <w:rStyle w:val="Emphasis"/>
          <w:highlight w:val="green"/>
        </w:rPr>
        <w:t>losses</w:t>
      </w:r>
      <w:r w:rsidRPr="00286B00">
        <w:rPr>
          <w:highlight w:val="green"/>
          <w:u w:val="single"/>
        </w:rPr>
        <w:t xml:space="preserve"> in market value following</w:t>
      </w:r>
      <w:r w:rsidRPr="009F3290">
        <w:rPr>
          <w:u w:val="single"/>
        </w:rPr>
        <w:t xml:space="preserve"> a </w:t>
      </w:r>
      <w:r w:rsidRPr="00286B00">
        <w:rPr>
          <w:rStyle w:val="Emphasis"/>
          <w:highlight w:val="green"/>
        </w:rPr>
        <w:t>union</w:t>
      </w:r>
      <w:r w:rsidRPr="009B1F9A">
        <w:rPr>
          <w:sz w:val="16"/>
        </w:rPr>
        <w:t xml:space="preserve"> election </w:t>
      </w:r>
      <w:r w:rsidRPr="00286B00">
        <w:rPr>
          <w:rStyle w:val="Emphasis"/>
          <w:highlight w:val="green"/>
        </w:rPr>
        <w:t>victory</w:t>
      </w:r>
      <w:r w:rsidRPr="009F3290">
        <w:rPr>
          <w:u w:val="single"/>
        </w:rPr>
        <w:t xml:space="preserve">—about </w:t>
      </w:r>
      <w:r w:rsidRPr="00286B00">
        <w:rPr>
          <w:rStyle w:val="Emphasis"/>
        </w:rPr>
        <w:t xml:space="preserve">a </w:t>
      </w:r>
      <w:r w:rsidRPr="00286B00">
        <w:rPr>
          <w:rStyle w:val="Emphasis"/>
          <w:highlight w:val="green"/>
        </w:rPr>
        <w:t>10% decline</w:t>
      </w:r>
      <w:r w:rsidRPr="00286B00">
        <w:rPr>
          <w:highlight w:val="green"/>
          <w:u w:val="single"/>
        </w:rPr>
        <w:t xml:space="preserve"> in market value</w:t>
      </w:r>
      <w:r w:rsidRPr="009B1F9A">
        <w:rPr>
          <w:sz w:val="16"/>
        </w:rPr>
        <w:t xml:space="preserve">, </w:t>
      </w:r>
      <w:r w:rsidRPr="009F3290">
        <w:rPr>
          <w:u w:val="single"/>
        </w:rPr>
        <w:t xml:space="preserve">equivalent to </w:t>
      </w:r>
      <w:r w:rsidRPr="00286B00">
        <w:rPr>
          <w:rStyle w:val="Emphasis"/>
        </w:rPr>
        <w:t xml:space="preserve">about </w:t>
      </w:r>
      <w:r w:rsidRPr="00286B00">
        <w:rPr>
          <w:rStyle w:val="Emphasis"/>
          <w:highlight w:val="green"/>
        </w:rPr>
        <w:t>$40,500 per unionized worke</w:t>
      </w:r>
      <w:r w:rsidRPr="00286B00">
        <w:rPr>
          <w:highlight w:val="green"/>
          <w:u w:val="single"/>
        </w:rPr>
        <w:t>r</w:t>
      </w:r>
      <w:r w:rsidRPr="009B1F9A">
        <w:rPr>
          <w:sz w:val="16"/>
        </w:rPr>
        <w:t xml:space="preserve">. According to our calculations, </w:t>
      </w:r>
      <w:r w:rsidRPr="009F3290">
        <w:rPr>
          <w:u w:val="single"/>
        </w:rPr>
        <w:t xml:space="preserve">if </w:t>
      </w:r>
      <w:r w:rsidRPr="00286B00">
        <w:rPr>
          <w:u w:val="single"/>
        </w:rPr>
        <w:t xml:space="preserve">unionization </w:t>
      </w:r>
      <w:r w:rsidRPr="00286B00">
        <w:rPr>
          <w:rStyle w:val="Emphasis"/>
        </w:rPr>
        <w:t>represented</w:t>
      </w:r>
      <w:r w:rsidRPr="009F3290">
        <w:rPr>
          <w:u w:val="single"/>
        </w:rPr>
        <w:t xml:space="preserve"> a one-to-one </w:t>
      </w:r>
      <w:r w:rsidRPr="00286B00">
        <w:rPr>
          <w:u w:val="single"/>
        </w:rPr>
        <w:t>transfer from investors</w:t>
      </w:r>
      <w:r w:rsidRPr="009F3290">
        <w:rPr>
          <w:u w:val="single"/>
        </w:rPr>
        <w:t xml:space="preserve"> to workers through </w:t>
      </w:r>
      <w:r w:rsidRPr="00286B00">
        <w:rPr>
          <w:rStyle w:val="Emphasis"/>
        </w:rPr>
        <w:t>higher</w:t>
      </w:r>
      <w:r w:rsidRPr="009F3290">
        <w:rPr>
          <w:u w:val="single"/>
        </w:rPr>
        <w:t xml:space="preserve"> </w:t>
      </w:r>
      <w:r w:rsidRPr="00286B00">
        <w:rPr>
          <w:rStyle w:val="Emphasis"/>
        </w:rPr>
        <w:t>wages</w:t>
      </w:r>
      <w:r w:rsidRPr="009B1F9A">
        <w:rPr>
          <w:sz w:val="16"/>
        </w:rPr>
        <w:t xml:space="preserve">, </w:t>
      </w:r>
      <w:r w:rsidRPr="009F3290">
        <w:rPr>
          <w:u w:val="single"/>
        </w:rPr>
        <w:t xml:space="preserve">this </w:t>
      </w:r>
      <w:r w:rsidRPr="00286B00">
        <w:rPr>
          <w:rStyle w:val="Emphasis"/>
        </w:rPr>
        <w:t>magnitude</w:t>
      </w:r>
      <w:r w:rsidRPr="009F3290">
        <w:rPr>
          <w:u w:val="single"/>
        </w:rPr>
        <w:t xml:space="preserve"> would be in line with a </w:t>
      </w:r>
      <w:r w:rsidRPr="00286B00">
        <w:rPr>
          <w:rStyle w:val="Emphasis"/>
        </w:rPr>
        <w:t>union</w:t>
      </w:r>
      <w:r w:rsidRPr="009F3290">
        <w:rPr>
          <w:u w:val="single"/>
        </w:rPr>
        <w:t xml:space="preserve"> </w:t>
      </w:r>
      <w:r w:rsidRPr="00286B00">
        <w:rPr>
          <w:rStyle w:val="Emphasis"/>
        </w:rPr>
        <w:t>wage</w:t>
      </w:r>
      <w:r w:rsidRPr="009F3290">
        <w:rPr>
          <w:u w:val="single"/>
        </w:rPr>
        <w:t xml:space="preserve"> </w:t>
      </w:r>
      <w:r w:rsidRPr="00286B00">
        <w:rPr>
          <w:rStyle w:val="Emphasis"/>
        </w:rPr>
        <w:t>premium</w:t>
      </w:r>
      <w:r w:rsidRPr="009F3290">
        <w:rPr>
          <w:u w:val="single"/>
        </w:rPr>
        <w:t xml:space="preserve"> of 10%</w:t>
      </w:r>
      <w:r w:rsidRPr="009B1F9A">
        <w:rPr>
          <w:sz w:val="16"/>
        </w:rPr>
        <w:t xml:space="preserve">. Because the total </w:t>
      </w:r>
      <w:r w:rsidRPr="00286B00">
        <w:rPr>
          <w:highlight w:val="green"/>
          <w:u w:val="single"/>
        </w:rPr>
        <w:t>loss of market value represents</w:t>
      </w:r>
      <w:r w:rsidRPr="009F3290">
        <w:rPr>
          <w:u w:val="single"/>
        </w:rPr>
        <w:t xml:space="preserve"> the </w:t>
      </w:r>
      <w:r w:rsidRPr="00286B00">
        <w:rPr>
          <w:rStyle w:val="Emphasis"/>
        </w:rPr>
        <w:t>sum</w:t>
      </w:r>
      <w:r w:rsidRPr="009F3290">
        <w:rPr>
          <w:u w:val="single"/>
        </w:rPr>
        <w:t xml:space="preserve"> of </w:t>
      </w:r>
      <w:r w:rsidRPr="00286B00">
        <w:rPr>
          <w:highlight w:val="green"/>
          <w:u w:val="single"/>
        </w:rPr>
        <w:t>transfers to workers and</w:t>
      </w:r>
      <w:r w:rsidRPr="009F3290">
        <w:rPr>
          <w:u w:val="single"/>
        </w:rPr>
        <w:t xml:space="preserve"> any other </w:t>
      </w:r>
      <w:r w:rsidRPr="00286B00">
        <w:rPr>
          <w:rStyle w:val="Emphasis"/>
          <w:highlight w:val="green"/>
        </w:rPr>
        <w:t>productivity</w:t>
      </w:r>
      <w:r w:rsidRPr="00286B00">
        <w:rPr>
          <w:highlight w:val="green"/>
          <w:u w:val="single"/>
        </w:rPr>
        <w:t xml:space="preserve"> </w:t>
      </w:r>
      <w:r w:rsidRPr="00286B00">
        <w:rPr>
          <w:rStyle w:val="Emphasis"/>
          <w:highlight w:val="green"/>
        </w:rPr>
        <w:t>impacts</w:t>
      </w:r>
      <w:r w:rsidRPr="00286B00">
        <w:rPr>
          <w:highlight w:val="green"/>
          <w:u w:val="single"/>
        </w:rPr>
        <w:t xml:space="preserve"> of </w:t>
      </w:r>
      <w:r w:rsidRPr="00286B00">
        <w:rPr>
          <w:rStyle w:val="Emphasis"/>
          <w:highlight w:val="green"/>
        </w:rPr>
        <w:t>unionization</w:t>
      </w:r>
      <w:r w:rsidRPr="009B1F9A">
        <w:rPr>
          <w:sz w:val="16"/>
        </w:rPr>
        <w:t xml:space="preserve"> this implies, for example, that if the true union compensation premium were greater than 10%, there would be positive productivity effects of unions. </w:t>
      </w:r>
      <w:r w:rsidRPr="009F3290">
        <w:rPr>
          <w:u w:val="single"/>
        </w:rPr>
        <w:t xml:space="preserve">The evidence supporting our </w:t>
      </w:r>
      <w:r w:rsidRPr="00286B00">
        <w:rPr>
          <w:rStyle w:val="Emphasis"/>
          <w:highlight w:val="green"/>
        </w:rPr>
        <w:t>event</w:t>
      </w:r>
      <w:r w:rsidRPr="00286B00">
        <w:rPr>
          <w:highlight w:val="green"/>
          <w:u w:val="single"/>
        </w:rPr>
        <w:t>-</w:t>
      </w:r>
      <w:r w:rsidRPr="00286B00">
        <w:rPr>
          <w:rStyle w:val="Emphasis"/>
          <w:highlight w:val="green"/>
        </w:rPr>
        <w:t>study</w:t>
      </w:r>
      <w:r w:rsidRPr="00286B00">
        <w:rPr>
          <w:highlight w:val="green"/>
          <w:u w:val="single"/>
        </w:rPr>
        <w:t xml:space="preserve"> estimates is </w:t>
      </w:r>
      <w:r w:rsidRPr="00286B00">
        <w:rPr>
          <w:rStyle w:val="Emphasis"/>
          <w:highlight w:val="green"/>
        </w:rPr>
        <w:t>compelling</w:t>
      </w:r>
      <w:r w:rsidRPr="009B1F9A">
        <w:rPr>
          <w:sz w:val="16"/>
        </w:rPr>
        <w:t xml:space="preserve">: we find that these </w:t>
      </w:r>
      <w:r w:rsidRPr="00286B00">
        <w:rPr>
          <w:rStyle w:val="Emphasis"/>
          <w:highlight w:val="green"/>
        </w:rPr>
        <w:t>firms’</w:t>
      </w:r>
      <w:r w:rsidRPr="009F3290">
        <w:rPr>
          <w:u w:val="single"/>
        </w:rPr>
        <w:t xml:space="preserve"> </w:t>
      </w:r>
      <w:r w:rsidRPr="00286B00">
        <w:rPr>
          <w:rStyle w:val="Emphasis"/>
        </w:rPr>
        <w:t>average</w:t>
      </w:r>
      <w:r w:rsidRPr="009F3290">
        <w:rPr>
          <w:u w:val="single"/>
        </w:rPr>
        <w:t xml:space="preserve"> </w:t>
      </w:r>
      <w:r w:rsidRPr="00286B00">
        <w:rPr>
          <w:rStyle w:val="Emphasis"/>
          <w:highlight w:val="green"/>
        </w:rPr>
        <w:t>returns</w:t>
      </w:r>
      <w:r w:rsidRPr="009B1F9A">
        <w:rPr>
          <w:sz w:val="16"/>
        </w:rPr>
        <w:t xml:space="preserve"> are quite close to the benchmark returns every month leading up to the election, but precisely at the time of the election, the actual and benchmark returns </w:t>
      </w:r>
      <w:r w:rsidRPr="00286B00">
        <w:rPr>
          <w:rStyle w:val="Emphasis"/>
        </w:rPr>
        <w:t>diverge</w:t>
      </w:r>
      <w:r w:rsidRPr="009B1F9A">
        <w:rPr>
          <w:sz w:val="16"/>
        </w:rPr>
        <w:t xml:space="preserve">. The results for these firms are robust to a number of different specifications. In the sample of firms where we know that the union is a small fraction of the workforce, we </w:t>
      </w:r>
      <w:proofErr w:type="spellStart"/>
      <w:r w:rsidRPr="009B1F9A">
        <w:rPr>
          <w:sz w:val="16"/>
        </w:rPr>
        <w:t>donot</w:t>
      </w:r>
      <w:proofErr w:type="spellEnd"/>
      <w:r w:rsidRPr="009B1F9A">
        <w:rPr>
          <w:sz w:val="16"/>
        </w:rPr>
        <w:t xml:space="preserve"> find a similar divergence of returns from the benchmark.</w:t>
      </w:r>
    </w:p>
    <w:p w14:paraId="3E965180" w14:textId="77777777" w:rsidR="006F5FBC" w:rsidRPr="009B1F9A" w:rsidRDefault="006F5FBC" w:rsidP="006F5FBC">
      <w:pPr>
        <w:rPr>
          <w:sz w:val="16"/>
        </w:rPr>
      </w:pPr>
      <w:r w:rsidRPr="009B1F9A">
        <w:rPr>
          <w:sz w:val="16"/>
        </w:rPr>
        <w:t>Importantly, we find that the effect takes 15 to 18 months to fully materialize, a somewhat slow market reaction. As we discuss, this short-run mispricing can persist if exploiting the slow reaction is not sufficiently profitable to arbitrageurs. Indeed, our own analysis shows that strategies designed to exploit the mispricing entail a significant degree of fundamental risk. The fact that union victories are sufficiently rare and spread throughout time prevents the necessary diversification that could generate an attractive arbitrage opportunity. For example, our analysis suggests that attempts to exploit the short-lived mispricing would lead to a portfolio that would be dominated by simple buy-and hold strategies</w:t>
      </w:r>
    </w:p>
    <w:p w14:paraId="27C1683A" w14:textId="77777777" w:rsidR="006F5FBC" w:rsidRPr="009B1F9A" w:rsidRDefault="006F5FBC" w:rsidP="006F5FBC">
      <w:pPr>
        <w:rPr>
          <w:sz w:val="16"/>
        </w:rPr>
      </w:pPr>
      <w:r w:rsidRPr="009B1F9A">
        <w:rPr>
          <w:sz w:val="16"/>
        </w:rPr>
        <w:t xml:space="preserve">The event-study estimate appears to average a great deal of heterogeneity in the effects. We additionally employ a regression discontinuity (RD) design, implicitly comparing close union victories to close union losses, and consistent with </w:t>
      </w:r>
      <w:proofErr w:type="spellStart"/>
      <w:r w:rsidRPr="009B1F9A">
        <w:rPr>
          <w:sz w:val="16"/>
        </w:rPr>
        <w:t>DiNardo</w:t>
      </w:r>
      <w:proofErr w:type="spellEnd"/>
      <w:r w:rsidRPr="009B1F9A">
        <w:rPr>
          <w:sz w:val="16"/>
        </w:rPr>
        <w:t xml:space="preserve"> and Lee (2004), we find little evidence of a significant discontinuous relationship between the vote share and market returns. If anything, </w:t>
      </w:r>
      <w:r w:rsidRPr="009B1F9A">
        <w:rPr>
          <w:u w:val="single"/>
        </w:rPr>
        <w:t xml:space="preserve">the </w:t>
      </w:r>
      <w:r w:rsidRPr="00286B00">
        <w:rPr>
          <w:rStyle w:val="Emphasis"/>
        </w:rPr>
        <w:t>RD</w:t>
      </w:r>
      <w:r w:rsidRPr="009B1F9A">
        <w:rPr>
          <w:u w:val="single"/>
        </w:rPr>
        <w:t xml:space="preserve"> </w:t>
      </w:r>
      <w:r w:rsidRPr="00286B00">
        <w:rPr>
          <w:rStyle w:val="Emphasis"/>
        </w:rPr>
        <w:t>point</w:t>
      </w:r>
      <w:r w:rsidRPr="009B1F9A">
        <w:rPr>
          <w:u w:val="single"/>
        </w:rPr>
        <w:t xml:space="preserve"> </w:t>
      </w:r>
      <w:r w:rsidRPr="00286B00">
        <w:rPr>
          <w:highlight w:val="green"/>
          <w:u w:val="single"/>
        </w:rPr>
        <w:t>estimates</w:t>
      </w:r>
      <w:r w:rsidRPr="009B1F9A">
        <w:rPr>
          <w:u w:val="single"/>
        </w:rPr>
        <w:t xml:space="preserve"> show a </w:t>
      </w:r>
      <w:r w:rsidRPr="00286B00">
        <w:rPr>
          <w:rStyle w:val="Emphasis"/>
          <w:highlight w:val="green"/>
        </w:rPr>
        <w:t>4% positive</w:t>
      </w:r>
      <w:r w:rsidRPr="009B1F9A">
        <w:rPr>
          <w:sz w:val="16"/>
        </w:rPr>
        <w:t xml:space="preserve"> (though statistically insignificant) </w:t>
      </w:r>
      <w:r w:rsidRPr="00286B00">
        <w:rPr>
          <w:rStyle w:val="Emphasis"/>
          <w:highlight w:val="green"/>
        </w:rPr>
        <w:t>effect</w:t>
      </w:r>
      <w:r w:rsidRPr="00286B00">
        <w:rPr>
          <w:highlight w:val="green"/>
          <w:u w:val="single"/>
        </w:rPr>
        <w:t xml:space="preserve"> of </w:t>
      </w:r>
      <w:r w:rsidRPr="00286B00">
        <w:rPr>
          <w:rStyle w:val="Emphasis"/>
          <w:highlight w:val="green"/>
        </w:rPr>
        <w:t>union</w:t>
      </w:r>
      <w:r w:rsidRPr="009B1F9A">
        <w:rPr>
          <w:sz w:val="16"/>
        </w:rPr>
        <w:t xml:space="preserve"> certification (</w:t>
      </w:r>
      <w:proofErr w:type="spellStart"/>
      <w:r w:rsidRPr="009B1F9A">
        <w:rPr>
          <w:sz w:val="16"/>
        </w:rPr>
        <w:t>vis</w:t>
      </w:r>
      <w:proofErr w:type="spellEnd"/>
      <w:r w:rsidRPr="009B1F9A">
        <w:rPr>
          <w:sz w:val="16"/>
        </w:rPr>
        <w:t>-`a-</w:t>
      </w:r>
      <w:proofErr w:type="spellStart"/>
      <w:r w:rsidRPr="009B1F9A">
        <w:rPr>
          <w:sz w:val="16"/>
        </w:rPr>
        <w:t>vis</w:t>
      </w:r>
      <w:proofErr w:type="spellEnd"/>
      <w:r w:rsidRPr="009B1F9A">
        <w:rPr>
          <w:sz w:val="16"/>
        </w:rPr>
        <w:t xml:space="preserve"> union </w:t>
      </w:r>
      <w:r w:rsidRPr="00286B00">
        <w:rPr>
          <w:rStyle w:val="Emphasis"/>
          <w:highlight w:val="green"/>
        </w:rPr>
        <w:t>defeat</w:t>
      </w:r>
      <w:r w:rsidRPr="009B1F9A">
        <w:rPr>
          <w:sz w:val="16"/>
        </w:rPr>
        <w:t>). The event-study estimates vary systematically by the observed vote share, with the largest negative abnormal returns for cases where the union won the election by a large margin.</w:t>
      </w:r>
    </w:p>
    <w:p w14:paraId="41C852E9" w14:textId="77777777" w:rsidR="006F5FBC" w:rsidRDefault="006F5FBC" w:rsidP="006F5FBC"/>
    <w:p w14:paraId="3D218651" w14:textId="77777777" w:rsidR="006F5FBC" w:rsidRDefault="006F5FBC" w:rsidP="006F5FBC">
      <w:pPr>
        <w:pStyle w:val="Heading4"/>
      </w:pPr>
      <w:r>
        <w:t>Crashes lead to a great depression.</w:t>
      </w:r>
    </w:p>
    <w:p w14:paraId="4A2AAAD1" w14:textId="77777777" w:rsidR="006F5FBC" w:rsidRPr="006D757B" w:rsidRDefault="006F5FBC" w:rsidP="006F5FBC">
      <w:proofErr w:type="spellStart"/>
      <w:r w:rsidRPr="006D757B">
        <w:rPr>
          <w:rStyle w:val="Style13ptBold"/>
        </w:rPr>
        <w:t>Rusoff</w:t>
      </w:r>
      <w:proofErr w:type="spellEnd"/>
      <w:r w:rsidRPr="006D757B">
        <w:rPr>
          <w:rStyle w:val="Style13ptBold"/>
        </w:rPr>
        <w:t xml:space="preserve"> 21</w:t>
      </w:r>
      <w:r>
        <w:t xml:space="preserve"> [</w:t>
      </w:r>
      <w:r w:rsidRPr="006D757B">
        <w:t>Jane</w:t>
      </w:r>
      <w:r>
        <w:t xml:space="preserve">; </w:t>
      </w:r>
      <w:proofErr w:type="spellStart"/>
      <w:r w:rsidRPr="006D757B">
        <w:t>ThinkAdvisor</w:t>
      </w:r>
      <w:proofErr w:type="spellEnd"/>
      <w:r w:rsidRPr="006D757B">
        <w:t xml:space="preserve"> Contributing Editor specializing in interviews with thought leaders. She has written for The New York Times, The Washington Post, USA Today and Esquire, among numerous other publications. Author/co-author of five books, Jane was a staff editor at London Express Features and Billboard’s Merchandising Magazine</w:t>
      </w:r>
      <w:r>
        <w:t>; “</w:t>
      </w:r>
      <w:r w:rsidRPr="006D757B">
        <w:t>Harry Dent: ‘Biggest Crash Ever’ Likely by End of June</w:t>
      </w:r>
      <w:r>
        <w:t xml:space="preserve">,” </w:t>
      </w:r>
      <w:proofErr w:type="spellStart"/>
      <w:r>
        <w:t>ThinkAdvisor</w:t>
      </w:r>
      <w:proofErr w:type="spellEnd"/>
      <w:r>
        <w:t xml:space="preserve">; 3/10/21; </w:t>
      </w:r>
      <w:hyperlink r:id="rId14" w:history="1">
        <w:r w:rsidRPr="00AF436A">
          <w:rPr>
            <w:rStyle w:val="Hyperlink"/>
          </w:rPr>
          <w:t>https://www.thinkadvisor.com/2021/03/10/harry-dent-biggest-crash-ever-likely-by-end-of-june/</w:t>
        </w:r>
      </w:hyperlink>
      <w:r>
        <w:t>] Justin</w:t>
      </w:r>
    </w:p>
    <w:p w14:paraId="61E7E226" w14:textId="77777777" w:rsidR="006F5FBC" w:rsidRPr="006D757B" w:rsidRDefault="006F5FBC" w:rsidP="006F5FBC">
      <w:pPr>
        <w:rPr>
          <w:sz w:val="16"/>
        </w:rPr>
      </w:pPr>
      <w:r w:rsidRPr="006D757B">
        <w:rPr>
          <w:sz w:val="16"/>
        </w:rPr>
        <w:t>Why will the downturn that you see be so harsh?</w:t>
      </w:r>
    </w:p>
    <w:p w14:paraId="17DBBDEC" w14:textId="77777777" w:rsidR="006F5FBC" w:rsidRPr="006D757B" w:rsidRDefault="006F5FBC" w:rsidP="006F5FBC">
      <w:pPr>
        <w:rPr>
          <w:u w:val="single"/>
        </w:rPr>
      </w:pPr>
      <w:r w:rsidRPr="006D757B">
        <w:rPr>
          <w:u w:val="single"/>
        </w:rPr>
        <w:t xml:space="preserve">The </w:t>
      </w:r>
      <w:r w:rsidRPr="006D757B">
        <w:rPr>
          <w:highlight w:val="green"/>
          <w:u w:val="single"/>
        </w:rPr>
        <w:t>only reason</w:t>
      </w:r>
      <w:r w:rsidRPr="006D757B">
        <w:rPr>
          <w:u w:val="single"/>
        </w:rPr>
        <w:t xml:space="preserve"> the 20</w:t>
      </w:r>
      <w:r w:rsidRPr="006D757B">
        <w:rPr>
          <w:highlight w:val="green"/>
          <w:u w:val="single"/>
        </w:rPr>
        <w:t>08</w:t>
      </w:r>
      <w:r w:rsidRPr="006D757B">
        <w:rPr>
          <w:u w:val="single"/>
        </w:rPr>
        <w:t xml:space="preserve"> downturn </w:t>
      </w:r>
      <w:r w:rsidRPr="006D757B">
        <w:rPr>
          <w:highlight w:val="green"/>
          <w:u w:val="single"/>
        </w:rPr>
        <w:t>didn’t turn into a depression was</w:t>
      </w:r>
      <w:r w:rsidRPr="006D757B">
        <w:rPr>
          <w:u w:val="single"/>
        </w:rPr>
        <w:t xml:space="preserve"> that </w:t>
      </w:r>
      <w:r w:rsidRPr="006D757B">
        <w:rPr>
          <w:highlight w:val="green"/>
          <w:u w:val="single"/>
        </w:rPr>
        <w:t>they</w:t>
      </w:r>
      <w:r w:rsidRPr="006D757B">
        <w:rPr>
          <w:u w:val="single"/>
        </w:rPr>
        <w:t xml:space="preserve"> turned on the </w:t>
      </w:r>
      <w:r w:rsidRPr="006D757B">
        <w:rPr>
          <w:rStyle w:val="Emphasis"/>
        </w:rPr>
        <w:t>monetary spigots so hard</w:t>
      </w:r>
      <w:r w:rsidRPr="006D757B">
        <w:rPr>
          <w:u w:val="single"/>
        </w:rPr>
        <w:t xml:space="preserve"> and blew us out of it, which </w:t>
      </w:r>
      <w:r w:rsidRPr="006D757B">
        <w:rPr>
          <w:highlight w:val="green"/>
          <w:u w:val="single"/>
        </w:rPr>
        <w:t>kept the bubble going.</w:t>
      </w:r>
      <w:r w:rsidRPr="006D757B">
        <w:rPr>
          <w:u w:val="single"/>
        </w:rPr>
        <w:t xml:space="preserve"> </w:t>
      </w:r>
      <w:r w:rsidRPr="006D757B">
        <w:rPr>
          <w:sz w:val="16"/>
        </w:rPr>
        <w:t xml:space="preserve">They kept printing money and put it off. </w:t>
      </w:r>
      <w:r w:rsidRPr="006D757B">
        <w:rPr>
          <w:u w:val="single"/>
        </w:rPr>
        <w:t xml:space="preserve">Now </w:t>
      </w:r>
      <w:r w:rsidRPr="006D757B">
        <w:rPr>
          <w:highlight w:val="green"/>
          <w:u w:val="single"/>
        </w:rPr>
        <w:t xml:space="preserve">we’ve got a </w:t>
      </w:r>
      <w:r w:rsidRPr="006D757B">
        <w:rPr>
          <w:rStyle w:val="Emphasis"/>
          <w:highlight w:val="green"/>
        </w:rPr>
        <w:t>bigger bubble</w:t>
      </w:r>
      <w:r w:rsidRPr="006D757B">
        <w:rPr>
          <w:u w:val="single"/>
        </w:rPr>
        <w:t xml:space="preserve">. This </w:t>
      </w:r>
      <w:r w:rsidRPr="006D757B">
        <w:rPr>
          <w:highlight w:val="green"/>
          <w:u w:val="single"/>
        </w:rPr>
        <w:t xml:space="preserve">downturn is going to be the </w:t>
      </w:r>
      <w:r w:rsidRPr="006D757B">
        <w:rPr>
          <w:rStyle w:val="Emphasis"/>
          <w:highlight w:val="green"/>
        </w:rPr>
        <w:t>Great Depression</w:t>
      </w:r>
      <w:r w:rsidRPr="006D757B">
        <w:rPr>
          <w:u w:val="single"/>
        </w:rPr>
        <w:t xml:space="preserve"> that the deep recession of 2008 was [falling into].</w:t>
      </w:r>
    </w:p>
    <w:p w14:paraId="6411D2B6" w14:textId="77777777" w:rsidR="006F5FBC" w:rsidRPr="006D757B" w:rsidRDefault="006F5FBC" w:rsidP="006F5FBC">
      <w:pPr>
        <w:rPr>
          <w:sz w:val="16"/>
        </w:rPr>
      </w:pPr>
      <w:r w:rsidRPr="006D757B">
        <w:rPr>
          <w:sz w:val="16"/>
        </w:rPr>
        <w:t>How long do you think the depression will last?</w:t>
      </w:r>
    </w:p>
    <w:p w14:paraId="1ACD7101" w14:textId="77777777" w:rsidR="006F5FBC" w:rsidRPr="006D757B" w:rsidRDefault="006F5FBC" w:rsidP="006F5FBC">
      <w:pPr>
        <w:rPr>
          <w:sz w:val="16"/>
        </w:rPr>
      </w:pPr>
      <w:r w:rsidRPr="006D757B">
        <w:rPr>
          <w:sz w:val="16"/>
        </w:rPr>
        <w:t>If the economy finally falls apart after this much stimulus, economists will flip from being endlessly bullish to endlessly bearish. They’ll say, “</w:t>
      </w:r>
      <w:r w:rsidRPr="006D757B">
        <w:rPr>
          <w:u w:val="single"/>
        </w:rPr>
        <w:t xml:space="preserve">Now we’re in a </w:t>
      </w:r>
      <w:r w:rsidRPr="006D757B">
        <w:rPr>
          <w:rStyle w:val="Emphasis"/>
          <w:highlight w:val="green"/>
        </w:rPr>
        <w:t>decade-long</w:t>
      </w:r>
      <w:r w:rsidRPr="006D757B">
        <w:rPr>
          <w:rStyle w:val="Emphasis"/>
        </w:rPr>
        <w:t>-plus depression</w:t>
      </w:r>
      <w:r w:rsidRPr="006D757B">
        <w:rPr>
          <w:u w:val="single"/>
        </w:rPr>
        <w:t>, like the 1930s</w:t>
      </w:r>
      <w:r w:rsidRPr="006D757B">
        <w:rPr>
          <w:sz w:val="16"/>
        </w:rPr>
        <w:t xml:space="preserve">.” But I’ll say, “Nope, this thing will be hell: It’s going to do its work very fast. By 2024, it will be over.” By 2023 or 2024, we’re going to be coming out of it into what I call the next Spring Boom. </w:t>
      </w:r>
    </w:p>
    <w:p w14:paraId="5674E185" w14:textId="77777777" w:rsidR="006F5FBC" w:rsidRPr="006D757B" w:rsidRDefault="006F5FBC" w:rsidP="006F5FBC">
      <w:pPr>
        <w:rPr>
          <w:sz w:val="16"/>
        </w:rPr>
      </w:pPr>
      <w:r w:rsidRPr="006D757B">
        <w:rPr>
          <w:sz w:val="16"/>
        </w:rPr>
        <w:t>Right now, you favor investing in Treasury bonds. What’s your strategy?</w:t>
      </w:r>
    </w:p>
    <w:p w14:paraId="5CFC80F5" w14:textId="77777777" w:rsidR="006F5FBC" w:rsidRPr="006D757B" w:rsidRDefault="006F5FBC" w:rsidP="006F5FBC">
      <w:pPr>
        <w:rPr>
          <w:sz w:val="16"/>
        </w:rPr>
      </w:pPr>
      <w:r w:rsidRPr="006D757B">
        <w:rPr>
          <w:sz w:val="16"/>
        </w:rPr>
        <w:t xml:space="preserve">Man, what’s better than sleeping with 30-year Treasury bonds — the safest investment in the reserve currency of a country that’s in big trouble — but not as much as Europe and Japan are in and nowhere near as much as China is in. We’re in the best house in a bad neighborhood. </w:t>
      </w:r>
    </w:p>
    <w:p w14:paraId="5DEC2872" w14:textId="77777777" w:rsidR="006F5FBC" w:rsidRPr="006D757B" w:rsidRDefault="006F5FBC" w:rsidP="006F5FBC">
      <w:pPr>
        <w:rPr>
          <w:u w:val="single"/>
        </w:rPr>
      </w:pPr>
      <w:r w:rsidRPr="006D757B">
        <w:rPr>
          <w:u w:val="single"/>
        </w:rPr>
        <w:t xml:space="preserve">What will happen to the 30-year Treasury bond during the </w:t>
      </w:r>
      <w:r w:rsidRPr="006D757B">
        <w:rPr>
          <w:rStyle w:val="Emphasis"/>
        </w:rPr>
        <w:t>massive</w:t>
      </w:r>
      <w:r w:rsidRPr="006D757B">
        <w:rPr>
          <w:u w:val="single"/>
        </w:rPr>
        <w:t xml:space="preserve"> </w:t>
      </w:r>
      <w:r w:rsidRPr="006D757B">
        <w:rPr>
          <w:rStyle w:val="Emphasis"/>
        </w:rPr>
        <w:t>crash</w:t>
      </w:r>
      <w:r w:rsidRPr="006D757B">
        <w:rPr>
          <w:u w:val="single"/>
        </w:rPr>
        <w:t xml:space="preserve"> you foresee?</w:t>
      </w:r>
    </w:p>
    <w:p w14:paraId="47D87767" w14:textId="77777777" w:rsidR="006F5FBC" w:rsidRPr="006D757B" w:rsidRDefault="006F5FBC" w:rsidP="006F5FBC">
      <w:pPr>
        <w:rPr>
          <w:u w:val="single"/>
        </w:rPr>
      </w:pPr>
      <w:r w:rsidRPr="006D757B">
        <w:rPr>
          <w:u w:val="single"/>
        </w:rPr>
        <w:t xml:space="preserve">It’s going to fall to </w:t>
      </w:r>
      <w:r w:rsidRPr="006D757B">
        <w:rPr>
          <w:rStyle w:val="Emphasis"/>
        </w:rPr>
        <w:t>half a percent and maybe zero</w:t>
      </w:r>
      <w:r w:rsidRPr="006D757B">
        <w:rPr>
          <w:u w:val="single"/>
        </w:rPr>
        <w:t xml:space="preserve">. It will expand your money 30%, 40%, 50%, while </w:t>
      </w:r>
      <w:r w:rsidRPr="006D757B">
        <w:rPr>
          <w:highlight w:val="green"/>
          <w:u w:val="single"/>
        </w:rPr>
        <w:t xml:space="preserve">stocks are </w:t>
      </w:r>
      <w:r w:rsidRPr="006D757B">
        <w:rPr>
          <w:rStyle w:val="Emphasis"/>
          <w:highlight w:val="green"/>
        </w:rPr>
        <w:t>crashing</w:t>
      </w:r>
      <w:r w:rsidRPr="006D757B">
        <w:rPr>
          <w:u w:val="single"/>
        </w:rPr>
        <w:t xml:space="preserve"> 70%, 80%, </w:t>
      </w:r>
      <w:proofErr w:type="gramStart"/>
      <w:r w:rsidRPr="006D757B">
        <w:rPr>
          <w:u w:val="single"/>
        </w:rPr>
        <w:t>90</w:t>
      </w:r>
      <w:proofErr w:type="gramEnd"/>
      <w:r w:rsidRPr="006D757B">
        <w:rPr>
          <w:u w:val="single"/>
        </w:rPr>
        <w:t xml:space="preserve">%. Real estate will go down 30%, 40%, </w:t>
      </w:r>
      <w:proofErr w:type="gramStart"/>
      <w:r w:rsidRPr="006D757B">
        <w:rPr>
          <w:u w:val="single"/>
        </w:rPr>
        <w:t>50</w:t>
      </w:r>
      <w:proofErr w:type="gramEnd"/>
      <w:r w:rsidRPr="006D757B">
        <w:rPr>
          <w:u w:val="single"/>
        </w:rPr>
        <w:t xml:space="preserve">%. </w:t>
      </w:r>
      <w:r w:rsidRPr="006D757B">
        <w:rPr>
          <w:highlight w:val="green"/>
          <w:u w:val="single"/>
        </w:rPr>
        <w:t>Commodities are</w:t>
      </w:r>
      <w:r w:rsidRPr="006D757B">
        <w:rPr>
          <w:u w:val="single"/>
        </w:rPr>
        <w:t xml:space="preserve"> </w:t>
      </w:r>
      <w:r w:rsidRPr="006D757B">
        <w:rPr>
          <w:rStyle w:val="Emphasis"/>
        </w:rPr>
        <w:t xml:space="preserve">already </w:t>
      </w:r>
      <w:r w:rsidRPr="006D757B">
        <w:rPr>
          <w:rStyle w:val="Emphasis"/>
          <w:highlight w:val="green"/>
        </w:rPr>
        <w:t>down</w:t>
      </w:r>
      <w:r w:rsidRPr="006D757B">
        <w:rPr>
          <w:u w:val="single"/>
        </w:rPr>
        <w:t xml:space="preserve"> 50% and are going down another 30% or 40%. Everything is going to </w:t>
      </w:r>
      <w:r w:rsidRPr="006D757B">
        <w:rPr>
          <w:rStyle w:val="Emphasis"/>
        </w:rPr>
        <w:t>default</w:t>
      </w:r>
      <w:r w:rsidRPr="006D757B">
        <w:rPr>
          <w:u w:val="single"/>
        </w:rPr>
        <w:t>. Cash will preserve your money. The 30-year Treasury will magnify your money.</w:t>
      </w:r>
    </w:p>
    <w:p w14:paraId="56698A07" w14:textId="77777777" w:rsidR="006F5FBC" w:rsidRPr="006D757B" w:rsidRDefault="006F5FBC" w:rsidP="006F5FBC">
      <w:pPr>
        <w:rPr>
          <w:sz w:val="16"/>
        </w:rPr>
      </w:pPr>
      <w:r w:rsidRPr="006D757B">
        <w:rPr>
          <w:sz w:val="16"/>
        </w:rPr>
        <w:t xml:space="preserve">So, do you think 50% of an investment portfolio should be in </w:t>
      </w:r>
      <w:proofErr w:type="spellStart"/>
      <w:r w:rsidRPr="006D757B">
        <w:rPr>
          <w:sz w:val="16"/>
        </w:rPr>
        <w:t>Treasurys</w:t>
      </w:r>
      <w:proofErr w:type="spellEnd"/>
      <w:r w:rsidRPr="006D757B">
        <w:rPr>
          <w:sz w:val="16"/>
        </w:rPr>
        <w:t>?</w:t>
      </w:r>
    </w:p>
    <w:p w14:paraId="29E0FFB1" w14:textId="77777777" w:rsidR="006F5FBC" w:rsidRPr="006D757B" w:rsidRDefault="006F5FBC" w:rsidP="006F5FBC">
      <w:pPr>
        <w:rPr>
          <w:sz w:val="16"/>
        </w:rPr>
      </w:pPr>
      <w:r w:rsidRPr="006D757B">
        <w:rPr>
          <w:sz w:val="16"/>
        </w:rPr>
        <w:t>If you’re willing to take more risk, you’ll have one bucket in long-term U.S. Treasury bonds and maybe in a few other good governments, like Sweden or Australia. Triple-A corporates could go in there too. Then you’ll have another bucket — of short stocks, not leveraged.</w:t>
      </w:r>
    </w:p>
    <w:p w14:paraId="37BDF847" w14:textId="77777777" w:rsidR="006F5FBC" w:rsidRPr="006D757B" w:rsidRDefault="006F5FBC" w:rsidP="006F5FBC">
      <w:pPr>
        <w:rPr>
          <w:sz w:val="16"/>
        </w:rPr>
      </w:pPr>
      <w:r w:rsidRPr="006D757B">
        <w:rPr>
          <w:sz w:val="16"/>
        </w:rPr>
        <w:t xml:space="preserve">Stocks are very volatile on the way down. You can also be in REITs that are in very solid areas, like multi-family housing in affordable cities and medical facilities because those will hold up the best. </w:t>
      </w:r>
    </w:p>
    <w:p w14:paraId="0DEA8081" w14:textId="77777777" w:rsidR="006F5FBC" w:rsidRPr="006D757B" w:rsidRDefault="006F5FBC" w:rsidP="006F5FBC">
      <w:pPr>
        <w:rPr>
          <w:sz w:val="16"/>
        </w:rPr>
      </w:pPr>
      <w:r w:rsidRPr="006D757B">
        <w:rPr>
          <w:sz w:val="16"/>
        </w:rPr>
        <w:t>There’s a discernable euphoria now among investors. But John Templeton, the renowned investor and fund manager, famously said that “bull markets die on euphoria.” Do you agree with that?</w:t>
      </w:r>
    </w:p>
    <w:p w14:paraId="78509DFD" w14:textId="77777777" w:rsidR="006F5FBC" w:rsidRPr="006D757B" w:rsidRDefault="006F5FBC" w:rsidP="006F5FBC">
      <w:pPr>
        <w:rPr>
          <w:sz w:val="16"/>
        </w:rPr>
      </w:pPr>
      <w:r w:rsidRPr="006D757B">
        <w:rPr>
          <w:sz w:val="16"/>
        </w:rPr>
        <w:t>Yes. And Jeremy Grantham [GMO co-founder] said [on Jan. 5] this level of euphoria means you’re within months — not years — of a major bubble peak. You’re at the end.</w:t>
      </w:r>
    </w:p>
    <w:p w14:paraId="47C9FDE7" w14:textId="77777777" w:rsidR="006F5FBC" w:rsidRPr="006D757B" w:rsidRDefault="006F5FBC" w:rsidP="006F5FBC">
      <w:pPr>
        <w:rPr>
          <w:sz w:val="16"/>
        </w:rPr>
      </w:pPr>
      <w:proofErr w:type="spellStart"/>
      <w:r w:rsidRPr="006D757B">
        <w:rPr>
          <w:sz w:val="16"/>
        </w:rPr>
        <w:t>Wil</w:t>
      </w:r>
      <w:proofErr w:type="spellEnd"/>
      <w:r w:rsidRPr="006D757B">
        <w:rPr>
          <w:sz w:val="16"/>
        </w:rPr>
        <w:t xml:space="preserve"> </w:t>
      </w:r>
      <w:proofErr w:type="spellStart"/>
      <w:r w:rsidRPr="006D757B">
        <w:rPr>
          <w:sz w:val="16"/>
        </w:rPr>
        <w:t>cryptocurrency</w:t>
      </w:r>
      <w:proofErr w:type="spellEnd"/>
      <w:r w:rsidRPr="006D757B">
        <w:rPr>
          <w:sz w:val="16"/>
        </w:rPr>
        <w:t xml:space="preserve"> be part of that huge crash?</w:t>
      </w:r>
    </w:p>
    <w:p w14:paraId="2B1E5EA9" w14:textId="77777777" w:rsidR="006F5FBC" w:rsidRPr="006D757B" w:rsidRDefault="006F5FBC" w:rsidP="006F5FBC">
      <w:pPr>
        <w:rPr>
          <w:sz w:val="16"/>
        </w:rPr>
      </w:pPr>
      <w:r w:rsidRPr="006D757B">
        <w:rPr>
          <w:sz w:val="16"/>
        </w:rPr>
        <w:t xml:space="preserve">Yes. I think </w:t>
      </w:r>
      <w:proofErr w:type="spellStart"/>
      <w:r w:rsidRPr="006D757B">
        <w:rPr>
          <w:sz w:val="16"/>
        </w:rPr>
        <w:t>Bitcoin</w:t>
      </w:r>
      <w:proofErr w:type="spellEnd"/>
      <w:r w:rsidRPr="006D757B">
        <w:rPr>
          <w:sz w:val="16"/>
        </w:rPr>
        <w:t xml:space="preserve"> is the big thing long term and that crypto and </w:t>
      </w:r>
      <w:proofErr w:type="spellStart"/>
      <w:r w:rsidRPr="006D757B">
        <w:rPr>
          <w:sz w:val="16"/>
        </w:rPr>
        <w:t>blockchain</w:t>
      </w:r>
      <w:proofErr w:type="spellEnd"/>
      <w:r w:rsidRPr="006D757B">
        <w:rPr>
          <w:sz w:val="16"/>
        </w:rPr>
        <w:t xml:space="preserve"> is a big trend. It’s like the </w:t>
      </w:r>
      <w:proofErr w:type="gramStart"/>
      <w:r w:rsidRPr="006D757B">
        <w:rPr>
          <w:sz w:val="16"/>
        </w:rPr>
        <w:t>internet</w:t>
      </w:r>
      <w:proofErr w:type="gramEnd"/>
      <w:r w:rsidRPr="006D757B">
        <w:rPr>
          <w:sz w:val="16"/>
        </w:rPr>
        <w:t xml:space="preserve"> of finance — money and assets — instead of information. So it’s a big deal — but in its early stages.</w:t>
      </w:r>
    </w:p>
    <w:p w14:paraId="472247C5" w14:textId="77777777" w:rsidR="006F5FBC" w:rsidRPr="006D757B" w:rsidRDefault="006F5FBC" w:rsidP="006F5FBC">
      <w:pPr>
        <w:rPr>
          <w:sz w:val="16"/>
        </w:rPr>
      </w:pPr>
      <w:proofErr w:type="spellStart"/>
      <w:r w:rsidRPr="006D757B">
        <w:rPr>
          <w:sz w:val="16"/>
        </w:rPr>
        <w:t>Bitcoin</w:t>
      </w:r>
      <w:proofErr w:type="spellEnd"/>
      <w:r w:rsidRPr="006D757B">
        <w:rPr>
          <w:sz w:val="16"/>
        </w:rPr>
        <w:t xml:space="preserve"> is going to go to 58 [thousand], 60, </w:t>
      </w:r>
      <w:proofErr w:type="gramStart"/>
      <w:r w:rsidRPr="006D757B">
        <w:rPr>
          <w:sz w:val="16"/>
        </w:rPr>
        <w:t>80</w:t>
      </w:r>
      <w:proofErr w:type="gramEnd"/>
      <w:r w:rsidRPr="006D757B">
        <w:rPr>
          <w:sz w:val="16"/>
        </w:rPr>
        <w:t xml:space="preserve"> — and then end up back at 3,000 to 4,000. I would buy it long term, a couple of years from now. I wouldn’t touch it between now and then.</w:t>
      </w:r>
    </w:p>
    <w:p w14:paraId="09282A42" w14:textId="77777777" w:rsidR="006F5FBC" w:rsidRPr="006D757B" w:rsidRDefault="006F5FBC" w:rsidP="006F5FBC">
      <w:pPr>
        <w:rPr>
          <w:sz w:val="16"/>
        </w:rPr>
      </w:pPr>
      <w:r w:rsidRPr="006D757B">
        <w:rPr>
          <w:sz w:val="16"/>
        </w:rPr>
        <w:t xml:space="preserve">What are your expectations for the economy once the pandemic substantially fades?  </w:t>
      </w:r>
    </w:p>
    <w:p w14:paraId="64E9E9B6" w14:textId="77777777" w:rsidR="006F5FBC" w:rsidRPr="006D757B" w:rsidRDefault="006F5FBC" w:rsidP="006F5FBC">
      <w:pPr>
        <w:rPr>
          <w:sz w:val="16"/>
        </w:rPr>
      </w:pPr>
      <w:r w:rsidRPr="006D757B">
        <w:rPr>
          <w:u w:val="single"/>
        </w:rPr>
        <w:t xml:space="preserve">Some </w:t>
      </w:r>
      <w:r w:rsidRPr="006D757B">
        <w:rPr>
          <w:highlight w:val="green"/>
          <w:u w:val="single"/>
        </w:rPr>
        <w:t xml:space="preserve">industries are </w:t>
      </w:r>
      <w:r w:rsidRPr="006D757B">
        <w:rPr>
          <w:rStyle w:val="Emphasis"/>
          <w:highlight w:val="green"/>
        </w:rPr>
        <w:t>never going to come back</w:t>
      </w:r>
      <w:r w:rsidRPr="006D757B">
        <w:rPr>
          <w:sz w:val="16"/>
        </w:rPr>
        <w:t>. We’re not back to where we were before COVID — by GDP or any other major indicator. Everybody is acting like “When we get over COVID, we’ll be back better than ever.” The stock market is already anticipating that. But it’s wrong.</w:t>
      </w:r>
    </w:p>
    <w:p w14:paraId="7CB7CCBF" w14:textId="77777777" w:rsidR="006F5FBC" w:rsidRPr="006D757B" w:rsidRDefault="006F5FBC" w:rsidP="006F5FBC">
      <w:pPr>
        <w:rPr>
          <w:u w:val="single"/>
        </w:rPr>
      </w:pPr>
      <w:r w:rsidRPr="006D757B">
        <w:rPr>
          <w:u w:val="single"/>
        </w:rPr>
        <w:t xml:space="preserve">The </w:t>
      </w:r>
      <w:r w:rsidRPr="006D757B">
        <w:rPr>
          <w:highlight w:val="green"/>
          <w:u w:val="single"/>
        </w:rPr>
        <w:t>only reason people are spending is</w:t>
      </w:r>
      <w:r w:rsidRPr="006D757B">
        <w:rPr>
          <w:u w:val="single"/>
        </w:rPr>
        <w:t xml:space="preserve"> because the </w:t>
      </w:r>
      <w:r w:rsidRPr="006D757B">
        <w:rPr>
          <w:rStyle w:val="Emphasis"/>
          <w:highlight w:val="green"/>
        </w:rPr>
        <w:t>government handed</w:t>
      </w:r>
      <w:r w:rsidRPr="006D757B">
        <w:rPr>
          <w:rStyle w:val="Emphasis"/>
        </w:rPr>
        <w:t xml:space="preserve"> businesses and consumers tons of </w:t>
      </w:r>
      <w:r w:rsidRPr="006D757B">
        <w:rPr>
          <w:rStyle w:val="Emphasis"/>
          <w:highlight w:val="green"/>
        </w:rPr>
        <w:t>money</w:t>
      </w:r>
      <w:r w:rsidRPr="006D757B">
        <w:rPr>
          <w:rStyle w:val="Emphasis"/>
        </w:rPr>
        <w:t>.</w:t>
      </w:r>
      <w:r w:rsidRPr="006D757B">
        <w:rPr>
          <w:sz w:val="16"/>
        </w:rPr>
        <w:t xml:space="preserve"> But </w:t>
      </w:r>
      <w:r w:rsidRPr="006D757B">
        <w:rPr>
          <w:highlight w:val="green"/>
          <w:u w:val="single"/>
        </w:rPr>
        <w:t xml:space="preserve">it will get to a point where </w:t>
      </w:r>
      <w:r w:rsidRPr="006D757B">
        <w:rPr>
          <w:rStyle w:val="Emphasis"/>
          <w:highlight w:val="green"/>
        </w:rPr>
        <w:t>it’s not going to matter how much money</w:t>
      </w:r>
      <w:r w:rsidRPr="006D757B">
        <w:rPr>
          <w:rStyle w:val="Emphasis"/>
        </w:rPr>
        <w:t xml:space="preserve"> is printed</w:t>
      </w:r>
      <w:r w:rsidRPr="006D757B">
        <w:rPr>
          <w:sz w:val="16"/>
        </w:rPr>
        <w:t xml:space="preserve"> — and then </w:t>
      </w:r>
      <w:r w:rsidRPr="006D757B">
        <w:rPr>
          <w:u w:val="single"/>
        </w:rPr>
        <w:t xml:space="preserve">you’ll have an avalanche. </w:t>
      </w:r>
      <w:r w:rsidRPr="006D757B">
        <w:rPr>
          <w:highlight w:val="green"/>
          <w:u w:val="single"/>
        </w:rPr>
        <w:t>A huge collapse</w:t>
      </w:r>
      <w:r w:rsidRPr="006D757B">
        <w:rPr>
          <w:u w:val="single"/>
        </w:rPr>
        <w:t xml:space="preserve"> is </w:t>
      </w:r>
      <w:r w:rsidRPr="006D757B">
        <w:rPr>
          <w:rStyle w:val="Emphasis"/>
        </w:rPr>
        <w:t>coming</w:t>
      </w:r>
      <w:r w:rsidRPr="006D757B">
        <w:rPr>
          <w:u w:val="single"/>
        </w:rPr>
        <w:t>.</w:t>
      </w:r>
    </w:p>
    <w:p w14:paraId="3236AF3A" w14:textId="77777777" w:rsidR="006F5FBC" w:rsidRPr="006D757B" w:rsidRDefault="006F5FBC" w:rsidP="006F5FBC">
      <w:pPr>
        <w:rPr>
          <w:sz w:val="16"/>
        </w:rPr>
      </w:pPr>
      <w:r w:rsidRPr="006D757B">
        <w:rPr>
          <w:sz w:val="16"/>
        </w:rPr>
        <w:t>What specifically will cause it?</w:t>
      </w:r>
    </w:p>
    <w:p w14:paraId="76ED1703" w14:textId="77777777" w:rsidR="006F5FBC" w:rsidRPr="006D757B" w:rsidRDefault="006F5FBC" w:rsidP="006F5FBC">
      <w:pPr>
        <w:rPr>
          <w:sz w:val="16"/>
        </w:rPr>
      </w:pPr>
      <w:proofErr w:type="gramStart"/>
      <w:r w:rsidRPr="006D757B">
        <w:rPr>
          <w:sz w:val="16"/>
        </w:rPr>
        <w:t>There’s is</w:t>
      </w:r>
      <w:proofErr w:type="gramEnd"/>
      <w:r w:rsidRPr="006D757B">
        <w:rPr>
          <w:sz w:val="16"/>
        </w:rPr>
        <w:t xml:space="preserve"> no way you can [keep] having fake earnings, fake GDP, fake interest rates and super-high valuations. Financial assets have to come down to reality.</w:t>
      </w:r>
    </w:p>
    <w:p w14:paraId="0098D138" w14:textId="77777777" w:rsidR="006F5FBC" w:rsidRPr="006D757B" w:rsidRDefault="006F5FBC" w:rsidP="006F5FBC">
      <w:pPr>
        <w:rPr>
          <w:sz w:val="16"/>
        </w:rPr>
      </w:pPr>
      <w:r w:rsidRPr="006D757B">
        <w:rPr>
          <w:sz w:val="16"/>
        </w:rPr>
        <w:t>What are the implications?</w:t>
      </w:r>
    </w:p>
    <w:p w14:paraId="019F0007" w14:textId="77777777" w:rsidR="006F5FBC" w:rsidRPr="006D757B" w:rsidRDefault="006F5FBC" w:rsidP="006F5FBC">
      <w:pPr>
        <w:rPr>
          <w:u w:val="single"/>
        </w:rPr>
      </w:pPr>
      <w:r w:rsidRPr="006D757B">
        <w:rPr>
          <w:highlight w:val="green"/>
          <w:u w:val="single"/>
        </w:rPr>
        <w:t xml:space="preserve">Loans will </w:t>
      </w:r>
      <w:r w:rsidRPr="006D757B">
        <w:rPr>
          <w:rStyle w:val="Emphasis"/>
          <w:highlight w:val="green"/>
        </w:rPr>
        <w:t>fail</w:t>
      </w:r>
      <w:r w:rsidRPr="006D757B">
        <w:rPr>
          <w:u w:val="single"/>
        </w:rPr>
        <w:t xml:space="preserve"> by the boatload</w:t>
      </w:r>
      <w:r w:rsidRPr="006D757B">
        <w:rPr>
          <w:sz w:val="16"/>
        </w:rPr>
        <w:t xml:space="preserve">. Then </w:t>
      </w:r>
      <w:r w:rsidRPr="006D757B">
        <w:rPr>
          <w:highlight w:val="green"/>
          <w:u w:val="single"/>
        </w:rPr>
        <w:t xml:space="preserve">money </w:t>
      </w:r>
      <w:r w:rsidRPr="006D757B">
        <w:rPr>
          <w:rStyle w:val="Emphasis"/>
          <w:highlight w:val="green"/>
        </w:rPr>
        <w:t>disappears</w:t>
      </w:r>
      <w:r w:rsidRPr="006D757B">
        <w:rPr>
          <w:sz w:val="16"/>
        </w:rPr>
        <w:t xml:space="preserve">. That </w:t>
      </w:r>
      <w:r w:rsidRPr="006D757B">
        <w:rPr>
          <w:highlight w:val="green"/>
          <w:u w:val="single"/>
        </w:rPr>
        <w:t xml:space="preserve">causes </w:t>
      </w:r>
      <w:r w:rsidRPr="006D757B">
        <w:rPr>
          <w:rStyle w:val="Emphasis"/>
          <w:highlight w:val="green"/>
        </w:rPr>
        <w:t>bank</w:t>
      </w:r>
      <w:r w:rsidRPr="006D757B">
        <w:rPr>
          <w:highlight w:val="green"/>
          <w:u w:val="single"/>
        </w:rPr>
        <w:t xml:space="preserve"> and </w:t>
      </w:r>
      <w:r w:rsidRPr="006D757B">
        <w:rPr>
          <w:rStyle w:val="Emphasis"/>
          <w:highlight w:val="green"/>
        </w:rPr>
        <w:t>business</w:t>
      </w:r>
      <w:r w:rsidRPr="006D757B">
        <w:rPr>
          <w:highlight w:val="green"/>
          <w:u w:val="single"/>
        </w:rPr>
        <w:t xml:space="preserve"> </w:t>
      </w:r>
      <w:r w:rsidRPr="006D757B">
        <w:rPr>
          <w:rStyle w:val="Emphasis"/>
          <w:highlight w:val="green"/>
        </w:rPr>
        <w:t>failures</w:t>
      </w:r>
      <w:r w:rsidRPr="006D757B">
        <w:rPr>
          <w:u w:val="single"/>
        </w:rPr>
        <w:t xml:space="preserve">. We have to get all the </w:t>
      </w:r>
      <w:r w:rsidRPr="006D757B">
        <w:rPr>
          <w:rStyle w:val="Emphasis"/>
          <w:highlight w:val="green"/>
        </w:rPr>
        <w:t>financial</w:t>
      </w:r>
      <w:r w:rsidRPr="006D757B">
        <w:rPr>
          <w:highlight w:val="green"/>
          <w:u w:val="single"/>
        </w:rPr>
        <w:t xml:space="preserve"> </w:t>
      </w:r>
      <w:r w:rsidRPr="006D757B">
        <w:rPr>
          <w:rStyle w:val="Emphasis"/>
          <w:highlight w:val="green"/>
        </w:rPr>
        <w:t>leverage</w:t>
      </w:r>
      <w:r w:rsidRPr="006D757B">
        <w:rPr>
          <w:u w:val="single"/>
        </w:rPr>
        <w:t xml:space="preserve">, </w:t>
      </w:r>
      <w:r w:rsidRPr="006D757B">
        <w:rPr>
          <w:rStyle w:val="Emphasis"/>
          <w:highlight w:val="green"/>
        </w:rPr>
        <w:t>financial</w:t>
      </w:r>
      <w:r w:rsidRPr="006D757B">
        <w:rPr>
          <w:highlight w:val="green"/>
          <w:u w:val="single"/>
        </w:rPr>
        <w:t xml:space="preserve"> </w:t>
      </w:r>
      <w:r w:rsidRPr="006D757B">
        <w:rPr>
          <w:rStyle w:val="Emphasis"/>
          <w:highlight w:val="green"/>
        </w:rPr>
        <w:t>assets</w:t>
      </w:r>
      <w:r w:rsidRPr="006D757B">
        <w:rPr>
          <w:highlight w:val="green"/>
          <w:u w:val="single"/>
        </w:rPr>
        <w:t xml:space="preserve"> and </w:t>
      </w:r>
      <w:r w:rsidRPr="006D757B">
        <w:rPr>
          <w:rStyle w:val="Emphasis"/>
          <w:highlight w:val="green"/>
        </w:rPr>
        <w:t>debt</w:t>
      </w:r>
      <w:r w:rsidRPr="006D757B">
        <w:rPr>
          <w:highlight w:val="green"/>
          <w:u w:val="single"/>
        </w:rPr>
        <w:t xml:space="preserve"> out of our economy.</w:t>
      </w:r>
    </w:p>
    <w:p w14:paraId="4BD0C63D" w14:textId="77777777" w:rsidR="006F5FBC" w:rsidRDefault="006F5FBC" w:rsidP="006F5FBC">
      <w:pPr>
        <w:rPr>
          <w:u w:val="single"/>
        </w:rPr>
      </w:pPr>
      <w:r w:rsidRPr="006D757B">
        <w:rPr>
          <w:u w:val="single"/>
        </w:rPr>
        <w:t xml:space="preserve">Twenty percent of </w:t>
      </w:r>
      <w:r w:rsidRPr="006D757B">
        <w:rPr>
          <w:highlight w:val="green"/>
          <w:u w:val="single"/>
        </w:rPr>
        <w:t xml:space="preserve">public companies are </w:t>
      </w:r>
      <w:r w:rsidRPr="006D757B">
        <w:rPr>
          <w:rStyle w:val="Emphasis"/>
          <w:highlight w:val="green"/>
        </w:rPr>
        <w:t>zombies</w:t>
      </w:r>
      <w:r w:rsidRPr="006D757B">
        <w:rPr>
          <w:u w:val="single"/>
        </w:rPr>
        <w:t xml:space="preserve">. They </w:t>
      </w:r>
      <w:r w:rsidRPr="006D757B">
        <w:rPr>
          <w:highlight w:val="green"/>
          <w:u w:val="single"/>
        </w:rPr>
        <w:t>can’t</w:t>
      </w:r>
      <w:r w:rsidRPr="006D757B">
        <w:rPr>
          <w:u w:val="single"/>
        </w:rPr>
        <w:t xml:space="preserve"> even </w:t>
      </w:r>
      <w:r w:rsidRPr="006D757B">
        <w:rPr>
          <w:highlight w:val="green"/>
          <w:u w:val="single"/>
        </w:rPr>
        <w:t xml:space="preserve">pay their </w:t>
      </w:r>
      <w:r w:rsidRPr="006D757B">
        <w:rPr>
          <w:rStyle w:val="Emphasis"/>
          <w:highlight w:val="green"/>
        </w:rPr>
        <w:t>debt</w:t>
      </w:r>
      <w:r w:rsidRPr="006D757B">
        <w:rPr>
          <w:highlight w:val="green"/>
          <w:u w:val="single"/>
        </w:rPr>
        <w:t xml:space="preserve"> </w:t>
      </w:r>
      <w:r w:rsidRPr="006D757B">
        <w:rPr>
          <w:rStyle w:val="Emphasis"/>
          <w:highlight w:val="green"/>
        </w:rPr>
        <w:t>service</w:t>
      </w:r>
      <w:r w:rsidRPr="006D757B">
        <w:rPr>
          <w:u w:val="single"/>
        </w:rPr>
        <w:t xml:space="preserve"> in a growth economy. They’re already </w:t>
      </w:r>
      <w:r w:rsidRPr="006D757B">
        <w:rPr>
          <w:rStyle w:val="Emphasis"/>
        </w:rPr>
        <w:t>dead</w:t>
      </w:r>
      <w:r w:rsidRPr="006D757B">
        <w:rPr>
          <w:u w:val="single"/>
        </w:rPr>
        <w:t xml:space="preserve">. We’ve just keeping them </w:t>
      </w:r>
      <w:r w:rsidRPr="006D757B">
        <w:rPr>
          <w:rStyle w:val="Emphasis"/>
        </w:rPr>
        <w:t>alive</w:t>
      </w:r>
      <w:r w:rsidRPr="006D757B">
        <w:rPr>
          <w:u w:val="single"/>
        </w:rPr>
        <w:t xml:space="preserve"> with </w:t>
      </w:r>
      <w:r w:rsidRPr="006D757B">
        <w:rPr>
          <w:rStyle w:val="Emphasis"/>
        </w:rPr>
        <w:t>embalming</w:t>
      </w:r>
      <w:r w:rsidRPr="006D757B">
        <w:rPr>
          <w:u w:val="single"/>
        </w:rPr>
        <w:t>.</w:t>
      </w:r>
    </w:p>
    <w:p w14:paraId="2351F241" w14:textId="77777777" w:rsidR="006F5FBC" w:rsidRDefault="006F5FBC" w:rsidP="006F5FBC"/>
    <w:p w14:paraId="19C77BE9" w14:textId="77777777" w:rsidR="006F5FBC" w:rsidRDefault="006F5FBC" w:rsidP="006F5FBC">
      <w:pPr>
        <w:rPr>
          <w:b/>
        </w:rPr>
      </w:pPr>
      <w:r>
        <w:rPr>
          <w:b/>
        </w:rPr>
        <w:t xml:space="preserve">Economic depressions collapse deterrence and cause nuclear war – cross apply </w:t>
      </w:r>
      <w:proofErr w:type="spellStart"/>
      <w:r>
        <w:rPr>
          <w:b/>
        </w:rPr>
        <w:t>Tonneson</w:t>
      </w:r>
      <w:proofErr w:type="spellEnd"/>
      <w:r>
        <w:rPr>
          <w:b/>
        </w:rPr>
        <w:t xml:space="preserve"> 15 from the last DA</w:t>
      </w:r>
    </w:p>
    <w:p w14:paraId="14E95A63" w14:textId="77777777" w:rsidR="006F5FBC" w:rsidRDefault="006F5FBC" w:rsidP="006F5FBC">
      <w:pPr>
        <w:rPr>
          <w:b/>
        </w:rPr>
      </w:pPr>
    </w:p>
    <w:p w14:paraId="573D390B" w14:textId="77777777" w:rsidR="006F5FBC" w:rsidRDefault="006F5FBC" w:rsidP="006F5FBC">
      <w:pPr>
        <w:pStyle w:val="Heading2"/>
      </w:pPr>
      <w:r>
        <w:t>4 – CP</w:t>
      </w:r>
    </w:p>
    <w:p w14:paraId="62C233DC" w14:textId="77777777" w:rsidR="006F5FBC" w:rsidRDefault="006F5FBC" w:rsidP="006F5FBC"/>
    <w:p w14:paraId="4F4C6918" w14:textId="77777777" w:rsidR="006F5FBC" w:rsidRPr="00B303A8" w:rsidRDefault="006F5FBC" w:rsidP="006F5FBC">
      <w:pPr>
        <w:pStyle w:val="Heading4"/>
        <w:rPr>
          <w:u w:val="single"/>
        </w:rPr>
      </w:pPr>
      <w:r>
        <w:rPr>
          <w:u w:val="single"/>
        </w:rPr>
        <w:t>The United States Federal Government should</w:t>
      </w:r>
    </w:p>
    <w:p w14:paraId="4168A652" w14:textId="77777777" w:rsidR="006F5FBC" w:rsidRDefault="006F5FBC" w:rsidP="006F5FBC">
      <w:pPr>
        <w:pStyle w:val="Heading4"/>
      </w:pPr>
      <w:r>
        <w:t>---</w:t>
      </w:r>
      <w:proofErr w:type="gramStart"/>
      <w:r>
        <w:t>enter</w:t>
      </w:r>
      <w:proofErr w:type="gramEnd"/>
      <w:r>
        <w:t xml:space="preserve"> a prior, binding, and genuine consultation with the International Court of Justice to issue a binding ruling to </w:t>
      </w:r>
      <w:r w:rsidRPr="009E71A5">
        <w:t xml:space="preserve">recognize an unconditional right of </w:t>
      </w:r>
      <w:r>
        <w:t xml:space="preserve">agricultural </w:t>
      </w:r>
      <w:r w:rsidRPr="009E71A5">
        <w:t>workers to strike</w:t>
      </w:r>
      <w:r>
        <w:t xml:space="preserve">. </w:t>
      </w:r>
    </w:p>
    <w:p w14:paraId="66C16124" w14:textId="77777777" w:rsidR="006F5FBC" w:rsidRDefault="006F5FBC" w:rsidP="006F5FBC">
      <w:pPr>
        <w:pStyle w:val="Heading4"/>
      </w:pPr>
      <w:r>
        <w:t>---</w:t>
      </w:r>
      <w:proofErr w:type="gramStart"/>
      <w:r>
        <w:t>pass</w:t>
      </w:r>
      <w:proofErr w:type="gramEnd"/>
      <w:r>
        <w:t xml:space="preserve"> a concurrent resolution that non-compliance with the International Court of Justice’s ruling constitutes an enforceable violation of Charter obligations.</w:t>
      </w:r>
    </w:p>
    <w:p w14:paraId="23B89B9D" w14:textId="77777777" w:rsidR="006F5FBC" w:rsidRPr="00B002D7" w:rsidRDefault="006F5FBC" w:rsidP="006F5FBC"/>
    <w:p w14:paraId="7C36A156" w14:textId="77777777" w:rsidR="006F5FBC" w:rsidRDefault="006F5FBC" w:rsidP="006F5FBC">
      <w:pPr>
        <w:pStyle w:val="Heading4"/>
      </w:pPr>
      <w:r>
        <w:t xml:space="preserve">ICJ says </w:t>
      </w:r>
      <w:r w:rsidRPr="00C855A4">
        <w:rPr>
          <w:u w:val="single"/>
        </w:rPr>
        <w:t>yes</w:t>
      </w:r>
      <w:r>
        <w:t xml:space="preserve"> and creates a culture of </w:t>
      </w:r>
      <w:r w:rsidRPr="00C855A4">
        <w:rPr>
          <w:i/>
        </w:rPr>
        <w:t>acculturation</w:t>
      </w:r>
      <w:r>
        <w:t xml:space="preserve"> that </w:t>
      </w:r>
      <w:r w:rsidRPr="00C855A4">
        <w:rPr>
          <w:u w:val="single"/>
        </w:rPr>
        <w:t>socializes acceptance of international law</w:t>
      </w:r>
      <w:r>
        <w:t xml:space="preserve"> – the </w:t>
      </w:r>
      <w:proofErr w:type="spellStart"/>
      <w:r>
        <w:t>aff</w:t>
      </w:r>
      <w:proofErr w:type="spellEnd"/>
      <w:r>
        <w:t xml:space="preserve"> </w:t>
      </w:r>
      <w:r w:rsidRPr="00C855A4">
        <w:rPr>
          <w:u w:val="single"/>
        </w:rPr>
        <w:t>shreds that</w:t>
      </w:r>
      <w:r>
        <w:t>.</w:t>
      </w:r>
    </w:p>
    <w:p w14:paraId="56D84F23" w14:textId="77777777" w:rsidR="006F5FBC" w:rsidRPr="00D2046C" w:rsidRDefault="006F5FBC" w:rsidP="006F5FBC">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w:t>
      </w:r>
      <w:proofErr w:type="spellStart"/>
      <w:r>
        <w:t>Vol</w:t>
      </w:r>
      <w:proofErr w:type="spellEnd"/>
      <w:r>
        <w:t xml:space="preserve"> 46, </w:t>
      </w:r>
      <w:hyperlink r:id="rId15" w:history="1">
        <w:r w:rsidRPr="00111F4F">
          <w:rPr>
            <w:rStyle w:val="Hyperlink"/>
          </w:rPr>
          <w:t>https://digitalcommons.law.yale.edu/cgi/viewcontent.cgi?article=1710&amp;context=yjil</w:t>
        </w:r>
      </w:hyperlink>
      <w:r>
        <w:t>] Justin ** Brackets in original</w:t>
      </w:r>
    </w:p>
    <w:p w14:paraId="4360C4F6" w14:textId="77777777" w:rsidR="006F5FBC" w:rsidRPr="00C855A4" w:rsidRDefault="006F5FBC" w:rsidP="006F5FBC">
      <w:pPr>
        <w:rPr>
          <w:sz w:val="16"/>
        </w:rPr>
      </w:pPr>
      <w:r w:rsidRPr="00C855A4">
        <w:rPr>
          <w:sz w:val="16"/>
        </w:rPr>
        <w:t xml:space="preserve">C. FOA and the Right to Strike as </w:t>
      </w:r>
      <w:proofErr w:type="spellStart"/>
      <w:r w:rsidRPr="00C855A4">
        <w:rPr>
          <w:sz w:val="16"/>
        </w:rPr>
        <w:t>Opinio</w:t>
      </w:r>
      <w:proofErr w:type="spellEnd"/>
      <w:r w:rsidRPr="00C855A4">
        <w:rPr>
          <w:sz w:val="16"/>
        </w:rPr>
        <w:t xml:space="preserve"> </w:t>
      </w:r>
      <w:proofErr w:type="spellStart"/>
      <w:r w:rsidRPr="00C855A4">
        <w:rPr>
          <w:sz w:val="16"/>
        </w:rPr>
        <w:t>Juris</w:t>
      </w:r>
      <w:proofErr w:type="spellEnd"/>
      <w:r w:rsidRPr="00C855A4">
        <w:rPr>
          <w:sz w:val="16"/>
        </w:rPr>
        <w:t xml:space="preserve"> There is also considerable support for the proposition that the general practice of states on FOA and the right to strike stems from acceptance as a matter of legal obligation. Admittedly, while the existence of </w:t>
      </w:r>
      <w:proofErr w:type="spellStart"/>
      <w:r w:rsidRPr="00C855A4">
        <w:rPr>
          <w:sz w:val="16"/>
        </w:rPr>
        <w:t>opinio</w:t>
      </w:r>
      <w:proofErr w:type="spellEnd"/>
      <w:r w:rsidRPr="00C855A4">
        <w:rPr>
          <w:sz w:val="16"/>
        </w:rPr>
        <w:t xml:space="preserve"> </w:t>
      </w:r>
      <w:proofErr w:type="spellStart"/>
      <w:r w:rsidRPr="00C855A4">
        <w:rPr>
          <w:sz w:val="16"/>
        </w:rPr>
        <w:t>juris</w:t>
      </w:r>
      <w:proofErr w:type="spellEnd"/>
      <w:r w:rsidRPr="00C855A4">
        <w:rPr>
          <w:sz w:val="16"/>
        </w:rPr>
        <w:t xml:space="preserve"> may be inferred from a general practice, the International Court of Justice (ICJ) has at times noted the insufficiency or inconclusiveness of such practice, instead seeking confirmation that "[states'] conduct is 'evidence of a belief that this practice is rendered obligatory by the existence of a rule of law requiring it. "</w:t>
      </w:r>
      <w:proofErr w:type="gramStart"/>
      <w:r w:rsidRPr="00C855A4">
        <w:rPr>
          <w:sz w:val="16"/>
        </w:rPr>
        <w:t>,149</w:t>
      </w:r>
      <w:proofErr w:type="gramEnd"/>
      <w:r w:rsidRPr="00C855A4">
        <w:rPr>
          <w:sz w:val="16"/>
        </w:rPr>
        <w:t xml:space="preserve"> Trade agreements, for instance, may represent treaty law and may qualify as evidence of general practice, but they are typically entered into by States that have specific economic or political objectives rather than from a desire to embrace obligations arising under international law.15° Further, it is possible that even with respect to ILO conventions, </w:t>
      </w:r>
      <w:r w:rsidRPr="00B303A8">
        <w:rPr>
          <w:b/>
          <w:highlight w:val="cyan"/>
          <w:u w:val="single"/>
        </w:rPr>
        <w:t>widespread ratification is</w:t>
      </w:r>
      <w:r w:rsidRPr="00C855A4">
        <w:rPr>
          <w:u w:val="single"/>
        </w:rPr>
        <w:t xml:space="preserve"> in part </w:t>
      </w:r>
      <w:r w:rsidRPr="00B303A8">
        <w:rPr>
          <w:b/>
          <w:highlight w:val="cyan"/>
          <w:u w:val="single"/>
        </w:rPr>
        <w:t xml:space="preserve">a function of </w:t>
      </w:r>
      <w:r w:rsidRPr="00B303A8">
        <w:rPr>
          <w:rStyle w:val="Emphasis"/>
          <w:highlight w:val="cyan"/>
        </w:rPr>
        <w:t>acculturation</w:t>
      </w:r>
      <w:r w:rsidRPr="00C855A4">
        <w:rPr>
          <w:u w:val="single"/>
        </w:rPr>
        <w:t xml:space="preserve">, insofar as </w:t>
      </w:r>
      <w:r w:rsidRPr="00B303A8">
        <w:rPr>
          <w:rStyle w:val="Emphasis"/>
          <w:highlight w:val="cyan"/>
        </w:rPr>
        <w:t>endorsements</w:t>
      </w:r>
      <w:r w:rsidRPr="00C855A4">
        <w:rPr>
          <w:u w:val="single"/>
        </w:rPr>
        <w:t xml:space="preserve"> across a region </w:t>
      </w:r>
      <w:r w:rsidRPr="00B303A8">
        <w:rPr>
          <w:b/>
          <w:highlight w:val="cyan"/>
          <w:u w:val="single"/>
        </w:rPr>
        <w:t xml:space="preserve">contribute to </w:t>
      </w:r>
      <w:r w:rsidRPr="00B303A8">
        <w:rPr>
          <w:rStyle w:val="Emphasis"/>
          <w:highlight w:val="cyan"/>
        </w:rPr>
        <w:t>socialized acceptance of</w:t>
      </w:r>
      <w:r w:rsidRPr="00C855A4">
        <w:rPr>
          <w:rStyle w:val="Emphasis"/>
        </w:rPr>
        <w:t xml:space="preserve"> norms on </w:t>
      </w:r>
      <w:r w:rsidRPr="00B303A8">
        <w:rPr>
          <w:rStyle w:val="Emphasis"/>
          <w:highlight w:val="cyan"/>
        </w:rPr>
        <w:t>FOA</w:t>
      </w:r>
      <w:r w:rsidRPr="00C855A4">
        <w:rPr>
          <w:sz w:val="16"/>
        </w:rPr>
        <w:t xml:space="preserve">, </w:t>
      </w:r>
      <w:r w:rsidRPr="00B303A8">
        <w:rPr>
          <w:b/>
          <w:highlight w:val="cyan"/>
          <w:u w:val="single"/>
        </w:rPr>
        <w:t>reassuring</w:t>
      </w:r>
      <w:r w:rsidRPr="00C855A4">
        <w:rPr>
          <w:u w:val="single"/>
        </w:rPr>
        <w:t xml:space="preserve"> </w:t>
      </w:r>
      <w:r w:rsidRPr="00C855A4">
        <w:rPr>
          <w:rStyle w:val="Emphasis"/>
        </w:rPr>
        <w:t xml:space="preserve">peer </w:t>
      </w:r>
      <w:r w:rsidRPr="00B303A8">
        <w:rPr>
          <w:rStyle w:val="Emphasis"/>
          <w:highlight w:val="cyan"/>
        </w:rPr>
        <w:t>countries that protecting</w:t>
      </w:r>
      <w:r w:rsidRPr="00C855A4">
        <w:rPr>
          <w:u w:val="single"/>
        </w:rPr>
        <w:t xml:space="preserve"> rights to association including </w:t>
      </w:r>
      <w:r w:rsidRPr="00B303A8">
        <w:rPr>
          <w:b/>
          <w:highlight w:val="cyan"/>
          <w:u w:val="single"/>
        </w:rPr>
        <w:t>the right to strike will not place them in</w:t>
      </w:r>
      <w:r w:rsidRPr="00C855A4">
        <w:rPr>
          <w:u w:val="single"/>
        </w:rPr>
        <w:t xml:space="preserve"> an </w:t>
      </w:r>
      <w:r w:rsidRPr="00B303A8">
        <w:rPr>
          <w:rStyle w:val="Emphasis"/>
          <w:highlight w:val="cyan"/>
        </w:rPr>
        <w:t>inferior</w:t>
      </w:r>
      <w:r w:rsidRPr="00C855A4">
        <w:rPr>
          <w:rStyle w:val="Emphasis"/>
        </w:rPr>
        <w:t xml:space="preserve"> competitive </w:t>
      </w:r>
      <w:r w:rsidRPr="00B303A8">
        <w:rPr>
          <w:rStyle w:val="Emphasis"/>
          <w:highlight w:val="cyan"/>
        </w:rPr>
        <w:t>position</w:t>
      </w:r>
      <w:r w:rsidRPr="00C855A4">
        <w:rPr>
          <w:sz w:val="16"/>
        </w:rPr>
        <w:t xml:space="preserve">. 151 That said, </w:t>
      </w:r>
      <w:r w:rsidRPr="00B303A8">
        <w:rPr>
          <w:b/>
          <w:highlight w:val="cyan"/>
          <w:u w:val="single"/>
        </w:rPr>
        <w:t>the ICJ</w:t>
      </w:r>
      <w:r w:rsidRPr="00C855A4">
        <w:rPr>
          <w:u w:val="single"/>
        </w:rPr>
        <w:t xml:space="preserve"> often does </w:t>
      </w:r>
      <w:r w:rsidRPr="00B303A8">
        <w:rPr>
          <w:b/>
          <w:highlight w:val="cyan"/>
          <w:u w:val="single"/>
        </w:rPr>
        <w:t>infer</w:t>
      </w:r>
      <w:r w:rsidRPr="00C855A4">
        <w:rPr>
          <w:u w:val="single"/>
        </w:rPr>
        <w:t xml:space="preserve"> the existence of </w:t>
      </w:r>
      <w:proofErr w:type="spellStart"/>
      <w:r w:rsidRPr="00B303A8">
        <w:rPr>
          <w:rStyle w:val="Emphasis"/>
          <w:highlight w:val="cyan"/>
        </w:rPr>
        <w:t>opinio</w:t>
      </w:r>
      <w:proofErr w:type="spellEnd"/>
      <w:r w:rsidRPr="00B303A8">
        <w:rPr>
          <w:rStyle w:val="Emphasis"/>
          <w:highlight w:val="cyan"/>
        </w:rPr>
        <w:t xml:space="preserve"> </w:t>
      </w:r>
      <w:proofErr w:type="spellStart"/>
      <w:r w:rsidRPr="00B303A8">
        <w:rPr>
          <w:rStyle w:val="Emphasis"/>
          <w:highlight w:val="cyan"/>
        </w:rPr>
        <w:t>juris</w:t>
      </w:r>
      <w:proofErr w:type="spellEnd"/>
      <w:r w:rsidRPr="00B303A8">
        <w:rPr>
          <w:rStyle w:val="Emphasis"/>
          <w:highlight w:val="cyan"/>
        </w:rPr>
        <w:t xml:space="preserve"> from a general practice</w:t>
      </w:r>
      <w:r w:rsidRPr="00B303A8">
        <w:rPr>
          <w:highlight w:val="cyan"/>
          <w:u w:val="single"/>
        </w:rPr>
        <w:t xml:space="preserve"> </w:t>
      </w:r>
      <w:r w:rsidRPr="00B303A8">
        <w:rPr>
          <w:b/>
          <w:highlight w:val="cyan"/>
          <w:u w:val="single"/>
        </w:rPr>
        <w:t>and</w:t>
      </w:r>
      <w:r w:rsidRPr="00C855A4">
        <w:rPr>
          <w:u w:val="single"/>
        </w:rPr>
        <w:t xml:space="preserve">/or from </w:t>
      </w:r>
      <w:r w:rsidRPr="00B303A8">
        <w:rPr>
          <w:b/>
          <w:highlight w:val="cyan"/>
          <w:u w:val="single"/>
        </w:rPr>
        <w:t>determinations by</w:t>
      </w:r>
      <w:r w:rsidRPr="00C855A4">
        <w:rPr>
          <w:u w:val="single"/>
        </w:rPr>
        <w:t xml:space="preserve"> </w:t>
      </w:r>
      <w:r w:rsidRPr="00C855A4">
        <w:rPr>
          <w:rStyle w:val="Emphasis"/>
        </w:rPr>
        <w:t xml:space="preserve">national or international </w:t>
      </w:r>
      <w:r w:rsidRPr="00B303A8">
        <w:rPr>
          <w:rStyle w:val="Emphasis"/>
          <w:highlight w:val="cyan"/>
        </w:rPr>
        <w:t>tribunals</w:t>
      </w:r>
      <w:r w:rsidRPr="00C855A4">
        <w:rPr>
          <w:sz w:val="16"/>
        </w:rPr>
        <w:t xml:space="preserve">.152 </w:t>
      </w:r>
      <w:proofErr w:type="gramStart"/>
      <w:r w:rsidRPr="00C855A4">
        <w:rPr>
          <w:sz w:val="16"/>
        </w:rPr>
        <w:t>And</w:t>
      </w:r>
      <w:proofErr w:type="gramEnd"/>
      <w:r w:rsidRPr="00C855A4">
        <w:rPr>
          <w:sz w:val="16"/>
        </w:rPr>
        <w:t xml:space="preserve"> there are ample reasons to draw such an inference here. To start, </w:t>
      </w:r>
      <w:r w:rsidRPr="00B303A8">
        <w:rPr>
          <w:b/>
          <w:highlight w:val="cyan"/>
          <w:u w:val="single"/>
        </w:rPr>
        <w:t>FOA is</w:t>
      </w:r>
      <w:r w:rsidRPr="00C855A4">
        <w:rPr>
          <w:u w:val="single"/>
        </w:rPr>
        <w:t xml:space="preserve"> consciously </w:t>
      </w:r>
      <w:r w:rsidRPr="00B303A8">
        <w:rPr>
          <w:b/>
          <w:highlight w:val="cyan"/>
          <w:u w:val="single"/>
        </w:rPr>
        <w:t>accepted as an obligation</w:t>
      </w:r>
      <w:r w:rsidRPr="00C855A4">
        <w:rPr>
          <w:u w:val="single"/>
        </w:rPr>
        <w:t xml:space="preserve"> by ILO member states</w:t>
      </w:r>
      <w:r w:rsidRPr="00C855A4">
        <w:rPr>
          <w:sz w:val="16"/>
        </w:rPr>
        <w:t xml:space="preserve"> not simply through ratification of Convention 87 (covering more than 80 percent of them) but by virtue of membership itself. </w:t>
      </w:r>
      <w:r w:rsidRPr="00C855A4">
        <w:rPr>
          <w:u w:val="single"/>
        </w:rPr>
        <w:t xml:space="preserve">The </w:t>
      </w:r>
      <w:r w:rsidRPr="00B303A8">
        <w:rPr>
          <w:b/>
          <w:highlight w:val="cyan"/>
          <w:u w:val="single"/>
        </w:rPr>
        <w:t xml:space="preserve">ILO Constitution </w:t>
      </w:r>
      <w:r w:rsidRPr="00B303A8">
        <w:rPr>
          <w:rStyle w:val="Emphasis"/>
          <w:highlight w:val="cyan"/>
        </w:rPr>
        <w:t>expressly requires support</w:t>
      </w:r>
      <w:r w:rsidRPr="00C855A4">
        <w:rPr>
          <w:rStyle w:val="Emphasis"/>
        </w:rPr>
        <w:t xml:space="preserve"> for FOA</w:t>
      </w:r>
      <w:r w:rsidRPr="00C855A4">
        <w:rPr>
          <w:sz w:val="16"/>
        </w:rPr>
        <w:t xml:space="preserve"> principles, and these principles are further imbedded through a tripartite governance structure that allocates power-sharing roles to worker organizations alongside governments and employers. 153 Thus, </w:t>
      </w:r>
      <w:r w:rsidRPr="00C855A4">
        <w:rPr>
          <w:u w:val="single"/>
        </w:rPr>
        <w:t xml:space="preserve">ILO members understand there is an </w:t>
      </w:r>
      <w:r w:rsidRPr="00C855A4">
        <w:rPr>
          <w:rStyle w:val="Emphasis"/>
        </w:rPr>
        <w:t>underlying obligation to respect FOA in law and practice</w:t>
      </w:r>
      <w:r w:rsidRPr="00C855A4">
        <w:rPr>
          <w:sz w:val="16"/>
        </w:rPr>
        <w:t xml:space="preserve">.154 </w:t>
      </w:r>
      <w:proofErr w:type="gramStart"/>
      <w:r w:rsidRPr="00C855A4">
        <w:rPr>
          <w:sz w:val="16"/>
        </w:rPr>
        <w:t>A</w:t>
      </w:r>
      <w:proofErr w:type="gramEnd"/>
      <w:r w:rsidRPr="00C855A4">
        <w:rPr>
          <w:sz w:val="16"/>
        </w:rPr>
        <w:t xml:space="preserve"> second reason is that domestic law can provide relevant evidence regarding the presence of </w:t>
      </w:r>
      <w:proofErr w:type="spellStart"/>
      <w:r w:rsidRPr="00C855A4">
        <w:rPr>
          <w:sz w:val="16"/>
        </w:rPr>
        <w:t>opinio</w:t>
      </w:r>
      <w:proofErr w:type="spellEnd"/>
      <w:r w:rsidRPr="00C855A4">
        <w:rPr>
          <w:sz w:val="16"/>
        </w:rPr>
        <w:t xml:space="preserve"> </w:t>
      </w:r>
      <w:proofErr w:type="spellStart"/>
      <w:r w:rsidRPr="00C855A4">
        <w:rPr>
          <w:sz w:val="16"/>
        </w:rPr>
        <w:t>juris</w:t>
      </w:r>
      <w:proofErr w:type="spellEnd"/>
      <w:r w:rsidRPr="00C855A4">
        <w:rPr>
          <w:sz w:val="16"/>
        </w:rPr>
        <w:t xml:space="preserve"> among states. Commitments to FOA expressed in national constitutions, statutes, and court decisions are not necessarily evidence of a state's belief that the principle is international as opposed to domestic law. Nonetheless, the International Law Commission has made clear that evidence of acceptance as law (</w:t>
      </w:r>
      <w:proofErr w:type="spellStart"/>
      <w:r w:rsidRPr="00C855A4">
        <w:rPr>
          <w:sz w:val="16"/>
        </w:rPr>
        <w:t>opinio</w:t>
      </w:r>
      <w:proofErr w:type="spellEnd"/>
      <w:r w:rsidRPr="00C855A4">
        <w:rPr>
          <w:sz w:val="16"/>
        </w:rPr>
        <w:t xml:space="preserve"> </w:t>
      </w:r>
      <w:proofErr w:type="spellStart"/>
      <w:r w:rsidRPr="00C855A4">
        <w:rPr>
          <w:sz w:val="16"/>
        </w:rPr>
        <w:t>juris</w:t>
      </w:r>
      <w:proofErr w:type="spellEnd"/>
      <w:r w:rsidRPr="00C855A4">
        <w:rPr>
          <w:sz w:val="16"/>
        </w:rPr>
        <w:t>) "may take a wide range of forms," including but not limited to "official publications; government legal opinions; [and] decisions of national courts." 155 In this regard, the CEACR in 2012 identified 92 countries where "the right to strike is explicitly recognized, including at the constitutional level"; the list includes six countries that have not ratified Convention 87.156 Recognition in domestic law of a right to strike alongside a conscious decision not to ratify Convention 87 could give rise to an inference that these six countries are rejecting the right as a principle of international law. However, as explained earlier, national courts for two of the six non-ratifying countries (Brazil and Kenya) expressly invoke ILO membership and/or principles as guidance in their domestic law decisions.157 In addition, Canada—a country not listed among the 92 endorsing the right to strike in the 2012 General Survey—has since recognized a constitutional right to strike under national law, relying in part on international law principles including CEACR and CFA determinations.158 The Canadian Supreme Court had previously been explicit in invoking Convention 87, ICESCR, and ICCPR as "documents [that] reflect not only international consensus but also principles that Canada has committed itself to uphold." 159 Further, a third country in the group of six—South Korea—has affirmed in its trade agreements with the United States and the EU its obligation to "adopt and maintain in its statutes and regulations, and practices" FOA in accordance with the ILO Declaration.16° And in various CFA complaints against South Korea for violating FOA principles, including the right to strike, the Government has disputed the facts of the complaints while at the same time recognizing that such rights are embedded in international law.161 Accordingly, a more relevant reference point in this setting may be that "when States act in conformity with a treaty provision by which they are not bound . . . this may evidence the existence of acceptance as law (</w:t>
      </w:r>
      <w:proofErr w:type="spellStart"/>
      <w:r w:rsidRPr="00C855A4">
        <w:rPr>
          <w:sz w:val="16"/>
        </w:rPr>
        <w:t>opinio</w:t>
      </w:r>
      <w:proofErr w:type="spellEnd"/>
      <w:r w:rsidRPr="00C855A4">
        <w:rPr>
          <w:sz w:val="16"/>
        </w:rPr>
        <w:t xml:space="preserve"> </w:t>
      </w:r>
      <w:proofErr w:type="spellStart"/>
      <w:r w:rsidRPr="00C855A4">
        <w:rPr>
          <w:sz w:val="16"/>
        </w:rPr>
        <w:t>juris</w:t>
      </w:r>
      <w:proofErr w:type="spellEnd"/>
      <w:r w:rsidRPr="00C855A4">
        <w:rPr>
          <w:sz w:val="16"/>
        </w:rPr>
        <w:t xml:space="preserve">) in the absence of any explanation to the contrary.3 3162 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w:t>
      </w:r>
      <w:r w:rsidRPr="00C855A4">
        <w:rPr>
          <w:u w:val="single"/>
        </w:rPr>
        <w:t xml:space="preserve">evidence of practice and obligation in the domestic law sphere—especially when informed by regard for international instruments—seems </w:t>
      </w:r>
      <w:r w:rsidRPr="00C855A4">
        <w:rPr>
          <w:rStyle w:val="Emphasis"/>
        </w:rPr>
        <w:t>almost by definition to be a function of acceptance as la</w:t>
      </w:r>
      <w:r w:rsidRPr="00C855A4">
        <w:rPr>
          <w:u w:val="single"/>
        </w:rPr>
        <w:t>w</w:t>
      </w:r>
      <w:r w:rsidRPr="00C855A4">
        <w:rPr>
          <w:sz w:val="16"/>
        </w:rPr>
        <w:t xml:space="preserve">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 164 Of particular relevance to the U.S. setting, these expansions have included assuring the right to strike for public sector employees and prohibiting the hiring of replacements for strikers. 165 A third reason to infer </w:t>
      </w:r>
      <w:proofErr w:type="spellStart"/>
      <w:r w:rsidRPr="00C855A4">
        <w:rPr>
          <w:sz w:val="16"/>
        </w:rPr>
        <w:t>opinio</w:t>
      </w:r>
      <w:proofErr w:type="spellEnd"/>
      <w:r w:rsidRPr="00C855A4">
        <w:rPr>
          <w:sz w:val="16"/>
        </w:rPr>
        <w:t xml:space="preserve"> </w:t>
      </w:r>
      <w:proofErr w:type="spellStart"/>
      <w:r w:rsidRPr="00C855A4">
        <w:rPr>
          <w:sz w:val="16"/>
        </w:rPr>
        <w:t>juris</w:t>
      </w:r>
      <w:proofErr w:type="spellEnd"/>
      <w:r w:rsidRPr="00C855A4">
        <w:rPr>
          <w:sz w:val="16"/>
        </w:rPr>
        <w:t xml:space="preserve"> (in addition to the centrality of FOA principles within the ILO Constitution and the strong evidence of FOA and right-to-strike practice and obligation under domestic law) involves </w:t>
      </w:r>
      <w:r w:rsidRPr="00B303A8">
        <w:rPr>
          <w:b/>
          <w:highlight w:val="cyan"/>
          <w:u w:val="single"/>
        </w:rPr>
        <w:t>recent statements from</w:t>
      </w:r>
      <w:r w:rsidRPr="00C855A4">
        <w:rPr>
          <w:u w:val="single"/>
        </w:rPr>
        <w:t xml:space="preserve"> high officials in </w:t>
      </w:r>
      <w:r w:rsidRPr="00B303A8">
        <w:rPr>
          <w:b/>
          <w:highlight w:val="cyan"/>
          <w:u w:val="single"/>
        </w:rPr>
        <w:t>the U</w:t>
      </w:r>
      <w:r w:rsidRPr="00C855A4">
        <w:rPr>
          <w:u w:val="single"/>
        </w:rPr>
        <w:t xml:space="preserve">nited </w:t>
      </w:r>
      <w:r w:rsidRPr="00B303A8">
        <w:rPr>
          <w:b/>
          <w:highlight w:val="cyan"/>
          <w:u w:val="single"/>
        </w:rPr>
        <w:t>N</w:t>
      </w:r>
      <w:r w:rsidRPr="00C855A4">
        <w:rPr>
          <w:u w:val="single"/>
        </w:rPr>
        <w:t xml:space="preserve">ations </w:t>
      </w:r>
      <w:r w:rsidRPr="00B303A8">
        <w:rPr>
          <w:b/>
          <w:highlight w:val="cyan"/>
          <w:u w:val="single"/>
        </w:rPr>
        <w:t>indicating</w:t>
      </w:r>
      <w:r w:rsidRPr="00C855A4">
        <w:rPr>
          <w:u w:val="single"/>
        </w:rPr>
        <w:t xml:space="preserve"> that </w:t>
      </w:r>
      <w:r w:rsidRPr="00B303A8">
        <w:rPr>
          <w:b/>
          <w:highlight w:val="cyan"/>
          <w:u w:val="single"/>
        </w:rPr>
        <w:t>the right to strike is understood</w:t>
      </w:r>
      <w:r w:rsidRPr="00B303A8">
        <w:rPr>
          <w:b/>
          <w:u w:val="single"/>
        </w:rPr>
        <w:t xml:space="preserve"> </w:t>
      </w:r>
      <w:r w:rsidRPr="00C855A4">
        <w:rPr>
          <w:u w:val="single"/>
        </w:rPr>
        <w:t xml:space="preserve">by its leaders </w:t>
      </w:r>
      <w:r w:rsidRPr="00B303A8">
        <w:rPr>
          <w:b/>
          <w:highlight w:val="cyan"/>
          <w:u w:val="single"/>
        </w:rPr>
        <w:t xml:space="preserve">as </w:t>
      </w:r>
      <w:r w:rsidRPr="00B303A8">
        <w:rPr>
          <w:rStyle w:val="Emphasis"/>
          <w:highlight w:val="cyan"/>
        </w:rPr>
        <w:t>CIL</w:t>
      </w:r>
      <w:r w:rsidRPr="00C855A4">
        <w:rPr>
          <w:sz w:val="16"/>
        </w:rPr>
        <w:t xml:space="preserve">. In his </w:t>
      </w:r>
      <w:r w:rsidRPr="00C855A4">
        <w:rPr>
          <w:u w:val="single"/>
        </w:rPr>
        <w:t>2016 report to the U.N. General Assembly</w:t>
      </w:r>
      <w:r w:rsidRPr="00C855A4">
        <w:rPr>
          <w:sz w:val="16"/>
        </w:rPr>
        <w:t xml:space="preserve">,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law.'5166 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 Question: Does the Secretary-General believe that U.N. staff have a right to take part in industrial action? Deputy Spokesman: We believe the right to strike is part of customary international law. 167 These statements did not simply materialize in recent times. Two major U.N. Human Rights treaties—the ICESCR and the ICCPR—have been interpreted by their relevant treaty bodies to include a right to strike; these bodies have reaffirmed their joint commitment to the right to strike as part of FOA, and they </w:t>
      </w:r>
      <w:proofErr w:type="gramStart"/>
      <w:r w:rsidRPr="00C855A4">
        <w:rPr>
          <w:sz w:val="16"/>
        </w:rPr>
        <w:t>regularly</w:t>
      </w:r>
      <w:proofErr w:type="gramEnd"/>
      <w:r w:rsidRPr="00C855A4">
        <w:rPr>
          <w:sz w:val="16"/>
        </w:rPr>
        <w:t xml:space="preserve"> monitor governments' record of compliance with this right. 168 And as noted earlier, the two treaties—each ratified by over 80 percent of U.N members—include a clause explicitly identifying respect for ILO Convention 87. In sum, </w:t>
      </w:r>
      <w:r w:rsidRPr="00C855A4">
        <w:rPr>
          <w:u w:val="single"/>
        </w:rPr>
        <w:t xml:space="preserve">the principles of FOA including the </w:t>
      </w:r>
      <w:r w:rsidRPr="00C855A4">
        <w:rPr>
          <w:rStyle w:val="Emphasis"/>
        </w:rPr>
        <w:t>right to strike would appear to satisfy both prongs of the CIL test</w:t>
      </w:r>
      <w:r w:rsidRPr="00C855A4">
        <w:rPr>
          <w:sz w:val="16"/>
        </w:rPr>
        <w:t xml:space="preserve">. 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w:t>
      </w:r>
      <w:proofErr w:type="spellStart"/>
      <w:r w:rsidRPr="00C855A4">
        <w:rPr>
          <w:sz w:val="16"/>
        </w:rPr>
        <w:t>opinio</w:t>
      </w:r>
      <w:proofErr w:type="spellEnd"/>
      <w:r w:rsidRPr="00C855A4">
        <w:rPr>
          <w:sz w:val="16"/>
        </w:rPr>
        <w:t xml:space="preserve"> </w:t>
      </w:r>
      <w:proofErr w:type="spellStart"/>
      <w:r w:rsidRPr="00C855A4">
        <w:rPr>
          <w:sz w:val="16"/>
        </w:rPr>
        <w:t>juris</w:t>
      </w:r>
      <w:proofErr w:type="spellEnd"/>
      <w:r w:rsidRPr="00C855A4">
        <w:rPr>
          <w:sz w:val="16"/>
        </w:rPr>
        <w:t>,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7270E3A3" w14:textId="77777777" w:rsidR="006F5FBC" w:rsidRDefault="006F5FBC" w:rsidP="006F5FBC"/>
    <w:p w14:paraId="6FD9CEFC" w14:textId="77777777" w:rsidR="006F5FBC" w:rsidRDefault="006F5FBC" w:rsidP="006F5FBC">
      <w:pPr>
        <w:pStyle w:val="Heading4"/>
      </w:pPr>
      <w:r>
        <w:t xml:space="preserve">Ruling on the right to strike </w:t>
      </w:r>
      <w:r w:rsidRPr="00B002D7">
        <w:rPr>
          <w:u w:val="single"/>
        </w:rPr>
        <w:t>secures the legitimacy</w:t>
      </w:r>
      <w:r>
        <w:t xml:space="preserve"> of the ICJ as an </w:t>
      </w:r>
      <w:r w:rsidRPr="00B002D7">
        <w:rPr>
          <w:u w:val="single"/>
        </w:rPr>
        <w:t>international mediation body</w:t>
      </w:r>
      <w:r>
        <w:t>.</w:t>
      </w:r>
    </w:p>
    <w:p w14:paraId="11E6939C" w14:textId="77777777" w:rsidR="006F5FBC" w:rsidRPr="00B002D7" w:rsidRDefault="006F5FBC" w:rsidP="006F5FBC">
      <w:r w:rsidRPr="00B002D7">
        <w:rPr>
          <w:rStyle w:val="Style13ptBold"/>
        </w:rPr>
        <w:t>Hofmann and Schuster 16</w:t>
      </w:r>
      <w:r>
        <w:t xml:space="preserve"> [Claudia and Norbert; February 2016; </w:t>
      </w:r>
      <w:r w:rsidRPr="00B002D7">
        <w:t xml:space="preserve">Dr. Claudia Hofmann works as a research associate at the Chair for Public Law and Policy at the University of Regensburg. She specializes in public international law (in particular the field of socio-economic human rights and equality-oriented policies), social law, constitutional and administrative law. Norbert Schuster works as a lawyer in Berlin and teaches at the University of Bremen. He </w:t>
      </w:r>
      <w:proofErr w:type="spellStart"/>
      <w:r w:rsidRPr="00B002D7">
        <w:t>specialises</w:t>
      </w:r>
      <w:proofErr w:type="spellEnd"/>
      <w:r w:rsidRPr="00B002D7">
        <w:t xml:space="preserve"> in </w:t>
      </w:r>
      <w:proofErr w:type="spellStart"/>
      <w:r w:rsidRPr="00B002D7">
        <w:t>labour</w:t>
      </w:r>
      <w:proofErr w:type="spellEnd"/>
      <w:r w:rsidRPr="00B002D7">
        <w:t xml:space="preserve"> law</w:t>
      </w:r>
      <w:r>
        <w:t>; “</w:t>
      </w:r>
      <w:r w:rsidRPr="00B002D7">
        <w:t xml:space="preserve">It </w:t>
      </w:r>
      <w:proofErr w:type="spellStart"/>
      <w:r w:rsidRPr="00B002D7">
        <w:t>ain’t</w:t>
      </w:r>
      <w:proofErr w:type="spellEnd"/>
      <w:r w:rsidRPr="00B002D7">
        <w:t xml:space="preserve"> over ‘til it’s over: the right to strike and the mandate of the ILO Committee of Experts revisited</w:t>
      </w:r>
      <w:r>
        <w:t xml:space="preserve">,” </w:t>
      </w:r>
      <w:hyperlink r:id="rId16" w:history="1">
        <w:r w:rsidRPr="00270F2A">
          <w:rPr>
            <w:rStyle w:val="Hyperlink"/>
          </w:rPr>
          <w:t>https://global-labour-university.org/fileadmin/GLU_Working_Papers/GLU_WP_No.40.pdf</w:t>
        </w:r>
      </w:hyperlink>
      <w:r>
        <w:t xml:space="preserve">] Justin </w:t>
      </w:r>
    </w:p>
    <w:p w14:paraId="55B9771A" w14:textId="77777777" w:rsidR="006F5FBC" w:rsidRPr="00B303A8" w:rsidRDefault="006F5FBC" w:rsidP="006F5FBC">
      <w:pPr>
        <w:rPr>
          <w:sz w:val="16"/>
        </w:rPr>
      </w:pPr>
      <w:r w:rsidRPr="00B303A8">
        <w:rPr>
          <w:sz w:val="16"/>
        </w:rPr>
        <w:t xml:space="preserve">BASES FOR A POTENTIAL RULING BY THE INTERNATIONAL COURT OF JUSTICE </w:t>
      </w:r>
      <w:r w:rsidRPr="00B002D7">
        <w:rPr>
          <w:u w:val="single"/>
        </w:rPr>
        <w:t xml:space="preserve">The question of whether the Committee has left the area of interpretation and entered the sphere of </w:t>
      </w:r>
      <w:proofErr w:type="gramStart"/>
      <w:r w:rsidRPr="00B002D7">
        <w:rPr>
          <w:u w:val="single"/>
        </w:rPr>
        <w:t>standard-setting</w:t>
      </w:r>
      <w:proofErr w:type="gramEnd"/>
      <w:r w:rsidRPr="00B002D7">
        <w:rPr>
          <w:u w:val="single"/>
        </w:rPr>
        <w:t xml:space="preserve"> can only be answered on a case by case basis</w:t>
      </w:r>
      <w:r w:rsidRPr="00B303A8">
        <w:rPr>
          <w:sz w:val="16"/>
        </w:rPr>
        <w:t xml:space="preserve">. As has been indicated before, </w:t>
      </w:r>
      <w:r w:rsidRPr="00B303A8">
        <w:rPr>
          <w:b/>
          <w:highlight w:val="cyan"/>
          <w:u w:val="single"/>
        </w:rPr>
        <w:t>the</w:t>
      </w:r>
      <w:r w:rsidRPr="00B303A8">
        <w:rPr>
          <w:b/>
          <w:u w:val="single"/>
        </w:rPr>
        <w:t xml:space="preserve"> </w:t>
      </w:r>
      <w:r w:rsidRPr="00B002D7">
        <w:rPr>
          <w:u w:val="single"/>
        </w:rPr>
        <w:t xml:space="preserve">primary </w:t>
      </w:r>
      <w:r w:rsidRPr="00B303A8">
        <w:rPr>
          <w:b/>
          <w:highlight w:val="cyan"/>
          <w:u w:val="single"/>
        </w:rPr>
        <w:t xml:space="preserve">question for an </w:t>
      </w:r>
      <w:r w:rsidRPr="00B303A8">
        <w:rPr>
          <w:rStyle w:val="Emphasis"/>
          <w:highlight w:val="cyan"/>
        </w:rPr>
        <w:t>advisory opinion</w:t>
      </w:r>
      <w:r w:rsidRPr="00B303A8">
        <w:rPr>
          <w:b/>
          <w:highlight w:val="cyan"/>
          <w:u w:val="single"/>
        </w:rPr>
        <w:t xml:space="preserve"> of the ICJ is whether Convention</w:t>
      </w:r>
      <w:r w:rsidRPr="00B002D7">
        <w:rPr>
          <w:u w:val="single"/>
        </w:rPr>
        <w:t xml:space="preserve"> No. </w:t>
      </w:r>
      <w:r w:rsidRPr="00B303A8">
        <w:rPr>
          <w:b/>
          <w:highlight w:val="cyan"/>
          <w:u w:val="single"/>
        </w:rPr>
        <w:t xml:space="preserve">87 contains a </w:t>
      </w:r>
      <w:r w:rsidRPr="00B303A8">
        <w:rPr>
          <w:rStyle w:val="Emphasis"/>
          <w:highlight w:val="cyan"/>
        </w:rPr>
        <w:t>right to strike</w:t>
      </w:r>
      <w:r w:rsidRPr="00B303A8">
        <w:rPr>
          <w:sz w:val="16"/>
        </w:rPr>
        <w:t xml:space="preserve"> (see Section IV). </w:t>
      </w:r>
      <w:r w:rsidRPr="00B002D7">
        <w:rPr>
          <w:u w:val="single"/>
        </w:rPr>
        <w:t xml:space="preserve">What follows is, therefore, a cursory </w:t>
      </w:r>
      <w:r w:rsidRPr="00B303A8">
        <w:rPr>
          <w:b/>
          <w:highlight w:val="cyan"/>
          <w:u w:val="single"/>
        </w:rPr>
        <w:t>glance at</w:t>
      </w:r>
      <w:r w:rsidRPr="00B002D7">
        <w:rPr>
          <w:u w:val="single"/>
        </w:rPr>
        <w:t xml:space="preserve"> the </w:t>
      </w:r>
      <w:r w:rsidRPr="00B303A8">
        <w:rPr>
          <w:b/>
          <w:highlight w:val="cyan"/>
          <w:u w:val="single"/>
        </w:rPr>
        <w:t>legal bases for</w:t>
      </w:r>
      <w:r w:rsidRPr="00B002D7">
        <w:rPr>
          <w:u w:val="single"/>
        </w:rPr>
        <w:t xml:space="preserve"> an </w:t>
      </w:r>
      <w:r w:rsidRPr="00B303A8">
        <w:rPr>
          <w:b/>
          <w:highlight w:val="cyan"/>
          <w:u w:val="single"/>
        </w:rPr>
        <w:t>ICJ opinion</w:t>
      </w:r>
      <w:r w:rsidRPr="00B002D7">
        <w:rPr>
          <w:u w:val="single"/>
        </w:rPr>
        <w:t xml:space="preserve">, so as to sketch the broad outlines of a possible decision. Under Art 37.1 of the ILO Constitution, taken together with Art 36 of the ICJ Statute, </w:t>
      </w:r>
      <w:r w:rsidRPr="00B303A8">
        <w:rPr>
          <w:b/>
          <w:highlight w:val="cyan"/>
          <w:u w:val="single"/>
        </w:rPr>
        <w:t>the I</w:t>
      </w:r>
      <w:r w:rsidRPr="00B002D7">
        <w:rPr>
          <w:u w:val="single"/>
        </w:rPr>
        <w:t xml:space="preserve">nternational </w:t>
      </w:r>
      <w:r w:rsidRPr="00B303A8">
        <w:rPr>
          <w:b/>
          <w:highlight w:val="cyan"/>
          <w:u w:val="single"/>
        </w:rPr>
        <w:t>C</w:t>
      </w:r>
      <w:r w:rsidRPr="00B002D7">
        <w:rPr>
          <w:u w:val="single"/>
        </w:rPr>
        <w:t xml:space="preserve">ourt of </w:t>
      </w:r>
      <w:r w:rsidRPr="00B303A8">
        <w:rPr>
          <w:b/>
          <w:highlight w:val="cyan"/>
          <w:u w:val="single"/>
        </w:rPr>
        <w:t>J</w:t>
      </w:r>
      <w:r w:rsidRPr="00B002D7">
        <w:rPr>
          <w:u w:val="single"/>
        </w:rPr>
        <w:t xml:space="preserve">ustice </w:t>
      </w:r>
      <w:r w:rsidRPr="00B303A8">
        <w:rPr>
          <w:b/>
          <w:highlight w:val="cyan"/>
          <w:u w:val="single"/>
        </w:rPr>
        <w:t xml:space="preserve">is responsible for </w:t>
      </w:r>
      <w:r w:rsidRPr="00B303A8">
        <w:rPr>
          <w:rStyle w:val="Emphasis"/>
          <w:highlight w:val="cyan"/>
        </w:rPr>
        <w:t>questions or differences of opinion about</w:t>
      </w:r>
      <w:r w:rsidRPr="00B002D7">
        <w:rPr>
          <w:rStyle w:val="Emphasis"/>
        </w:rPr>
        <w:t xml:space="preserve"> the </w:t>
      </w:r>
      <w:r w:rsidRPr="00B303A8">
        <w:rPr>
          <w:rStyle w:val="Emphasis"/>
          <w:highlight w:val="cyan"/>
        </w:rPr>
        <w:t>interpretation</w:t>
      </w:r>
      <w:r w:rsidRPr="00B002D7">
        <w:rPr>
          <w:rStyle w:val="Emphasis"/>
        </w:rPr>
        <w:t xml:space="preserve"> of the ILO Constitution</w:t>
      </w:r>
      <w:r w:rsidRPr="00B002D7">
        <w:rPr>
          <w:u w:val="single"/>
        </w:rPr>
        <w:t xml:space="preserve"> and the </w:t>
      </w:r>
      <w:r w:rsidRPr="00B002D7">
        <w:rPr>
          <w:rStyle w:val="Emphasis"/>
        </w:rPr>
        <w:t>ILO Conventions</w:t>
      </w:r>
      <w:r w:rsidRPr="00B002D7">
        <w:rPr>
          <w:u w:val="single"/>
        </w:rPr>
        <w:t xml:space="preserve">. </w:t>
      </w:r>
      <w:r w:rsidRPr="00B303A8">
        <w:rPr>
          <w:b/>
          <w:highlight w:val="cyan"/>
          <w:u w:val="single"/>
        </w:rPr>
        <w:t>This reflects the function of the ICJ as an</w:t>
      </w:r>
      <w:r w:rsidRPr="00B303A8">
        <w:rPr>
          <w:highlight w:val="cyan"/>
          <w:u w:val="single"/>
        </w:rPr>
        <w:t xml:space="preserve"> </w:t>
      </w:r>
      <w:r w:rsidRPr="00B303A8">
        <w:rPr>
          <w:rStyle w:val="Emphasis"/>
          <w:highlight w:val="cyan"/>
        </w:rPr>
        <w:t>international mediation body</w:t>
      </w:r>
      <w:r w:rsidRPr="00B303A8">
        <w:rPr>
          <w:highlight w:val="cyan"/>
          <w:u w:val="single"/>
        </w:rPr>
        <w:t xml:space="preserve"> </w:t>
      </w:r>
      <w:r w:rsidRPr="00B303A8">
        <w:rPr>
          <w:b/>
          <w:highlight w:val="cyan"/>
          <w:u w:val="single"/>
        </w:rPr>
        <w:t>inasmuch as cases are</w:t>
      </w:r>
      <w:r w:rsidRPr="00B002D7">
        <w:rPr>
          <w:u w:val="single"/>
        </w:rPr>
        <w:t xml:space="preserve"> to be </w:t>
      </w:r>
      <w:r w:rsidRPr="00B303A8">
        <w:rPr>
          <w:rStyle w:val="Emphasis"/>
          <w:highlight w:val="cyan"/>
        </w:rPr>
        <w:t>referred to the ICJ when</w:t>
      </w:r>
      <w:r w:rsidRPr="00B002D7">
        <w:rPr>
          <w:rStyle w:val="Emphasis"/>
        </w:rPr>
        <w:t xml:space="preserve"> the </w:t>
      </w:r>
      <w:r w:rsidRPr="00B303A8">
        <w:rPr>
          <w:rStyle w:val="Emphasis"/>
          <w:highlight w:val="cyan"/>
        </w:rPr>
        <w:t>parties</w:t>
      </w:r>
      <w:r w:rsidRPr="00B002D7">
        <w:rPr>
          <w:rStyle w:val="Emphasis"/>
        </w:rPr>
        <w:t xml:space="preserve"> to a treaty </w:t>
      </w:r>
      <w:r w:rsidRPr="00B303A8">
        <w:rPr>
          <w:rStyle w:val="Emphasis"/>
          <w:highlight w:val="cyan"/>
        </w:rPr>
        <w:t>disagree</w:t>
      </w:r>
      <w:r w:rsidRPr="00B002D7">
        <w:rPr>
          <w:u w:val="single"/>
        </w:rPr>
        <w:t xml:space="preserve"> about the interpretation of a norm within the treaty</w:t>
      </w:r>
      <w:r w:rsidRPr="00B303A8">
        <w:rPr>
          <w:sz w:val="16"/>
        </w:rPr>
        <w:t xml:space="preserve">. Let us assume that such a disagreement exists here as to whether, in particular, Art 3 of ILO Convention No. 87 also accords trade unions a right to strike.85 The Committee of Experts and the Committee on Freedom of Association </w:t>
      </w:r>
      <w:proofErr w:type="gramStart"/>
      <w:r w:rsidRPr="00B303A8">
        <w:rPr>
          <w:sz w:val="16"/>
        </w:rPr>
        <w:t>have</w:t>
      </w:r>
      <w:proofErr w:type="gramEnd"/>
      <w:r w:rsidRPr="00B303A8">
        <w:rPr>
          <w:sz w:val="16"/>
        </w:rPr>
        <w:t xml:space="preserve"> expressed a legal opinion on this. In the current legal situation, i.e. in the absence of concrete rules explicitly granting the Committee of Experts a corresponding interpretative competence, </w:t>
      </w:r>
      <w:r w:rsidRPr="00B303A8">
        <w:rPr>
          <w:b/>
          <w:highlight w:val="cyan"/>
          <w:u w:val="single"/>
        </w:rPr>
        <w:t xml:space="preserve">the </w:t>
      </w:r>
      <w:r w:rsidRPr="00B303A8">
        <w:rPr>
          <w:rStyle w:val="Emphasis"/>
          <w:highlight w:val="cyan"/>
        </w:rPr>
        <w:t>competence to decide</w:t>
      </w:r>
      <w:r w:rsidRPr="00B002D7">
        <w:rPr>
          <w:rStyle w:val="Emphasis"/>
        </w:rPr>
        <w:t xml:space="preserve"> on </w:t>
      </w:r>
      <w:r w:rsidRPr="00B303A8">
        <w:rPr>
          <w:rStyle w:val="Emphasis"/>
          <w:highlight w:val="cyan"/>
        </w:rPr>
        <w:t>this issue rests with the ICJ</w:t>
      </w:r>
      <w:r w:rsidRPr="00B303A8">
        <w:rPr>
          <w:sz w:val="16"/>
        </w:rPr>
        <w:t xml:space="preserve">. </w:t>
      </w:r>
      <w:proofErr w:type="gramStart"/>
      <w:r w:rsidRPr="00B303A8">
        <w:rPr>
          <w:sz w:val="16"/>
        </w:rPr>
        <w:t>Upon what sources of law and which principles will the ICJ base its decision?</w:t>
      </w:r>
      <w:proofErr w:type="gramEnd"/>
      <w:r w:rsidRPr="00B303A8">
        <w:rPr>
          <w:sz w:val="16"/>
        </w:rPr>
        <w:t xml:space="preserve"> Two provisions are particularly relevant here. One is Art 38 of the ICJ Statute and the other is Art 31 of the Vienna Convention on the Law of Treaties (VCLT). </w:t>
      </w:r>
    </w:p>
    <w:p w14:paraId="471AF976" w14:textId="77777777" w:rsidR="006F5FBC" w:rsidRDefault="006F5FBC" w:rsidP="006F5FBC"/>
    <w:p w14:paraId="70E0F59C" w14:textId="77777777" w:rsidR="006F5FBC" w:rsidRPr="006109AD" w:rsidRDefault="006F5FBC" w:rsidP="006F5FBC">
      <w:pPr>
        <w:pStyle w:val="Heading4"/>
      </w:pPr>
      <w:r w:rsidRPr="006109AD">
        <w:t>ICJ legitimacy is key to global multilateralism and crisis stability – it’s declining now.</w:t>
      </w:r>
    </w:p>
    <w:p w14:paraId="013B6866" w14:textId="77777777" w:rsidR="006F5FBC" w:rsidRPr="006109AD" w:rsidRDefault="006F5FBC" w:rsidP="006F5FBC">
      <w:proofErr w:type="spellStart"/>
      <w:r w:rsidRPr="006109AD">
        <w:t>Kornelios</w:t>
      </w:r>
      <w:proofErr w:type="spellEnd"/>
      <w:r w:rsidRPr="006109AD">
        <w:t xml:space="preserve"> </w:t>
      </w:r>
      <w:proofErr w:type="spellStart"/>
      <w:r w:rsidRPr="006109AD">
        <w:rPr>
          <w:rStyle w:val="Style13ptBold"/>
        </w:rPr>
        <w:t>Korneliou</w:t>
      </w:r>
      <w:proofErr w:type="spellEnd"/>
      <w:r w:rsidRPr="006109AD">
        <w:rPr>
          <w:rStyle w:val="Style13ptBold"/>
        </w:rPr>
        <w:t xml:space="preserve"> 18</w:t>
      </w:r>
      <w:r w:rsidRPr="006109AD">
        <w:t xml:space="preserve"> [Permanent Representative of Cyprus and Vice-President of the 73rd Session of the UN General assembly, "Report of the International Court of Justice," United Nations, 10-25-2018 </w:t>
      </w:r>
      <w:hyperlink r:id="rId17" w:history="1">
        <w:r w:rsidRPr="00270F2A">
          <w:rPr>
            <w:rStyle w:val="Hyperlink"/>
          </w:rPr>
          <w:t>https://www.un.org/pga/73/2018/10/25/report-of-the-international-court-of-justice/</w:t>
        </w:r>
      </w:hyperlink>
      <w:r>
        <w:t>] Recut Justin</w:t>
      </w:r>
    </w:p>
    <w:p w14:paraId="5F20B4F2" w14:textId="77777777" w:rsidR="006F5FBC" w:rsidRDefault="006F5FBC" w:rsidP="006F5FBC">
      <w:r w:rsidRPr="00B303A8">
        <w:rPr>
          <w:rStyle w:val="StyleUnderline"/>
          <w:b/>
          <w:highlight w:val="cyan"/>
        </w:rPr>
        <w:t>In the face of</w:t>
      </w:r>
      <w:r w:rsidRPr="006109AD">
        <w:rPr>
          <w:rStyle w:val="StyleUnderline"/>
        </w:rPr>
        <w:t xml:space="preserve"> the </w:t>
      </w:r>
      <w:r w:rsidRPr="00B303A8">
        <w:rPr>
          <w:rStyle w:val="StyleUnderline"/>
          <w:b/>
          <w:highlight w:val="cyan"/>
        </w:rPr>
        <w:t xml:space="preserve">headwinds against </w:t>
      </w:r>
      <w:r w:rsidRPr="00C855A4">
        <w:rPr>
          <w:rStyle w:val="StyleUnderline"/>
        </w:rPr>
        <w:t xml:space="preserve">the </w:t>
      </w:r>
      <w:r w:rsidRPr="00B303A8">
        <w:rPr>
          <w:rStyle w:val="StyleUnderline"/>
          <w:b/>
          <w:highlight w:val="cyan"/>
        </w:rPr>
        <w:t>multilateral system</w:t>
      </w:r>
      <w:r w:rsidRPr="006109AD">
        <w:rPr>
          <w:rStyle w:val="StyleUnderline"/>
        </w:rPr>
        <w:t xml:space="preserve"> and global institutions, </w:t>
      </w:r>
      <w:r w:rsidRPr="00B303A8">
        <w:rPr>
          <w:rStyle w:val="StyleUnderline"/>
          <w:b/>
          <w:highlight w:val="cyan"/>
        </w:rPr>
        <w:t>including direct attacks</w:t>
      </w:r>
      <w:r w:rsidRPr="006109AD">
        <w:rPr>
          <w:rStyle w:val="StyleUnderline"/>
        </w:rPr>
        <w:t xml:space="preserve"> on their legitimacy, </w:t>
      </w:r>
      <w:r w:rsidRPr="00B303A8">
        <w:rPr>
          <w:rStyle w:val="StyleUnderline"/>
          <w:b/>
          <w:highlight w:val="cyan"/>
        </w:rPr>
        <w:t>the I</w:t>
      </w:r>
      <w:r w:rsidRPr="00426FA6">
        <w:rPr>
          <w:sz w:val="16"/>
        </w:rPr>
        <w:t xml:space="preserve">nternational </w:t>
      </w:r>
      <w:r w:rsidRPr="00B303A8">
        <w:rPr>
          <w:rStyle w:val="StyleUnderline"/>
          <w:b/>
          <w:highlight w:val="cyan"/>
        </w:rPr>
        <w:t>C</w:t>
      </w:r>
      <w:r w:rsidRPr="00426FA6">
        <w:rPr>
          <w:sz w:val="16"/>
        </w:rPr>
        <w:t xml:space="preserve">ourt of </w:t>
      </w:r>
      <w:r w:rsidRPr="00B303A8">
        <w:rPr>
          <w:rStyle w:val="StyleUnderline"/>
          <w:b/>
          <w:highlight w:val="cyan"/>
        </w:rPr>
        <w:t>J</w:t>
      </w:r>
      <w:r w:rsidRPr="00426FA6">
        <w:rPr>
          <w:sz w:val="16"/>
        </w:rPr>
        <w:t xml:space="preserve">ustice </w:t>
      </w:r>
      <w:r w:rsidRPr="006109AD">
        <w:rPr>
          <w:rStyle w:val="StyleUnderline"/>
        </w:rPr>
        <w:t>stands as testament to the principles of peace and justice in a multilateral world</w:t>
      </w:r>
      <w:r w:rsidRPr="00426FA6">
        <w:rPr>
          <w:sz w:val="16"/>
        </w:rPr>
        <w:t xml:space="preserve">. Today’s debate builds on fifty years of exchange between the Court and the General Assembly, allowing Member States the opportunity to debate the work of the Court. This historic exchange is particularly pertinent to the 73rd Session of the General Assembly, which aims to ‘make the UN relevant to all’. </w:t>
      </w:r>
      <w:r w:rsidRPr="00C855A4">
        <w:rPr>
          <w:rStyle w:val="StyleUnderline"/>
        </w:rPr>
        <w:t xml:space="preserve">The court system </w:t>
      </w:r>
      <w:r w:rsidRPr="00B303A8">
        <w:rPr>
          <w:rStyle w:val="StyleUnderline"/>
          <w:b/>
          <w:highlight w:val="cyan"/>
        </w:rPr>
        <w:t>serves as a bulwark against arbitrariness and provides</w:t>
      </w:r>
      <w:r w:rsidRPr="006109AD">
        <w:rPr>
          <w:rStyle w:val="StyleUnderline"/>
        </w:rPr>
        <w:t xml:space="preserve"> the mechanism for </w:t>
      </w:r>
      <w:r w:rsidRPr="00B303A8">
        <w:rPr>
          <w:rStyle w:val="StyleUnderline"/>
          <w:b/>
          <w:highlight w:val="cyan"/>
        </w:rPr>
        <w:t>peaceful settlement of disputes, guaranteeing</w:t>
      </w:r>
      <w:r w:rsidRPr="006109AD">
        <w:rPr>
          <w:rStyle w:val="StyleUnderline"/>
        </w:rPr>
        <w:t xml:space="preserve"> the </w:t>
      </w:r>
      <w:r w:rsidRPr="00B303A8">
        <w:rPr>
          <w:rStyle w:val="StyleUnderline"/>
          <w:b/>
          <w:highlight w:val="cyan"/>
        </w:rPr>
        <w:t>stability</w:t>
      </w:r>
      <w:r w:rsidRPr="00426FA6">
        <w:rPr>
          <w:sz w:val="16"/>
        </w:rPr>
        <w:t xml:space="preserve"> so </w:t>
      </w:r>
      <w:r w:rsidRPr="00C855A4">
        <w:rPr>
          <w:rStyle w:val="StyleUnderline"/>
        </w:rPr>
        <w:t xml:space="preserve">necessary </w:t>
      </w:r>
      <w:r w:rsidRPr="00B303A8">
        <w:rPr>
          <w:rStyle w:val="StyleUnderline"/>
          <w:b/>
          <w:highlight w:val="cyan"/>
        </w:rPr>
        <w:t>for international cooperation</w:t>
      </w:r>
      <w:r w:rsidRPr="00426FA6">
        <w:rPr>
          <w:sz w:val="16"/>
        </w:rPr>
        <w:t xml:space="preserve">. For the peoples of the world, the court may be far away but its impact is real. </w:t>
      </w:r>
      <w:proofErr w:type="spellStart"/>
      <w:r w:rsidRPr="00426FA6">
        <w:rPr>
          <w:sz w:val="16"/>
        </w:rPr>
        <w:t>Excellencies</w:t>
      </w:r>
      <w:proofErr w:type="spellEnd"/>
      <w:r w:rsidRPr="00426FA6">
        <w:rPr>
          <w:sz w:val="16"/>
        </w:rPr>
        <w:t xml:space="preserve">, I am encouraged by the continued and enhanced confidence in the International Court of Justice. Not only has the Court’s workload increased over the last 20-years but this trend has continued into the period under review, demonstrating unequivocally that </w:t>
      </w:r>
      <w:r w:rsidRPr="006109AD">
        <w:rPr>
          <w:rStyle w:val="StyleUnderline"/>
        </w:rPr>
        <w:t>there remains a need and desire for a multilateral mechanism to address legal challenges of international concern</w:t>
      </w:r>
      <w:r w:rsidRPr="00426FA6">
        <w:rPr>
          <w:sz w:val="16"/>
        </w:rPr>
        <w:t xml:space="preserve">. The variety of cases addressed by the court, and the fact that these cases stem from four continents, is also testament to the universality of the Court. In fact, as of today a total of 73 Member States have accepted, as compulsory, the jurisdiction of the Court. In addition to the Court’s role in advancing multilateralism, </w:t>
      </w:r>
      <w:r w:rsidRPr="00B303A8">
        <w:rPr>
          <w:rStyle w:val="StyleUnderline"/>
          <w:b/>
          <w:highlight w:val="cyan"/>
        </w:rPr>
        <w:t>its</w:t>
      </w:r>
      <w:r w:rsidRPr="00426FA6">
        <w:rPr>
          <w:sz w:val="16"/>
        </w:rPr>
        <w:t xml:space="preserve"> </w:t>
      </w:r>
      <w:proofErr w:type="spellStart"/>
      <w:r w:rsidRPr="00426FA6">
        <w:rPr>
          <w:sz w:val="16"/>
        </w:rPr>
        <w:t>judgements</w:t>
      </w:r>
      <w:proofErr w:type="spellEnd"/>
      <w:r w:rsidRPr="00426FA6">
        <w:rPr>
          <w:sz w:val="16"/>
        </w:rPr>
        <w:t xml:space="preserve"> and </w:t>
      </w:r>
      <w:r w:rsidRPr="00C855A4">
        <w:rPr>
          <w:rStyle w:val="StyleUnderline"/>
        </w:rPr>
        <w:t xml:space="preserve">advisory </w:t>
      </w:r>
      <w:r w:rsidRPr="00B303A8">
        <w:rPr>
          <w:rStyle w:val="StyleUnderline"/>
          <w:b/>
          <w:highlight w:val="cyan"/>
        </w:rPr>
        <w:t xml:space="preserve">opinion </w:t>
      </w:r>
      <w:r w:rsidRPr="00C855A4">
        <w:rPr>
          <w:rStyle w:val="StyleUnderline"/>
        </w:rPr>
        <w:t xml:space="preserve">directly </w:t>
      </w:r>
      <w:r w:rsidRPr="00B303A8">
        <w:rPr>
          <w:rStyle w:val="StyleUnderline"/>
          <w:b/>
          <w:highlight w:val="cyan"/>
        </w:rPr>
        <w:t>influence the</w:t>
      </w:r>
      <w:r w:rsidRPr="006109AD">
        <w:rPr>
          <w:rStyle w:val="StyleUnderline"/>
        </w:rPr>
        <w:t xml:space="preserve"> development and strengthening of the </w:t>
      </w:r>
      <w:r w:rsidRPr="00B303A8">
        <w:rPr>
          <w:rStyle w:val="StyleUnderline"/>
          <w:b/>
          <w:highlight w:val="cyan"/>
        </w:rPr>
        <w:t>rule of law</w:t>
      </w:r>
      <w:r w:rsidRPr="00B303A8">
        <w:rPr>
          <w:rStyle w:val="StyleUnderline"/>
          <w:highlight w:val="cyan"/>
        </w:rPr>
        <w:t xml:space="preserve"> </w:t>
      </w:r>
      <w:r w:rsidRPr="00C855A4">
        <w:rPr>
          <w:rStyle w:val="StyleUnderline"/>
        </w:rPr>
        <w:t>in countries the world over</w:t>
      </w:r>
      <w:r w:rsidRPr="00426FA6">
        <w:rPr>
          <w:sz w:val="16"/>
        </w:rPr>
        <w:t xml:space="preserve">. As stated by the report: “everything the court does is aimed at promoting and reinforcing the rule of law, through its </w:t>
      </w:r>
      <w:proofErr w:type="spellStart"/>
      <w:r w:rsidRPr="00426FA6">
        <w:rPr>
          <w:sz w:val="16"/>
        </w:rPr>
        <w:t>judgement</w:t>
      </w:r>
      <w:proofErr w:type="spellEnd"/>
      <w:r w:rsidRPr="00426FA6">
        <w:rPr>
          <w:sz w:val="16"/>
        </w:rPr>
        <w:t xml:space="preserve"> and advisory opinions, it contributes to developing and clarifying international law.” Finally, </w:t>
      </w:r>
      <w:r w:rsidRPr="006109AD">
        <w:rPr>
          <w:rStyle w:val="StyleUnderline"/>
        </w:rPr>
        <w:t>at a time when human rights abuses and conflict devastate the lives of millions</w:t>
      </w:r>
      <w:r w:rsidRPr="00426FA6">
        <w:rPr>
          <w:sz w:val="16"/>
        </w:rPr>
        <w:t xml:space="preserve">, and </w:t>
      </w:r>
      <w:r w:rsidRPr="006109AD">
        <w:rPr>
          <w:rStyle w:val="StyleUnderline"/>
        </w:rPr>
        <w:t xml:space="preserve">when tensions simmer in regions throughout the world, </w:t>
      </w:r>
      <w:r w:rsidRPr="00C855A4">
        <w:rPr>
          <w:rStyle w:val="StyleUnderline"/>
        </w:rPr>
        <w:t xml:space="preserve">the </w:t>
      </w:r>
      <w:r w:rsidRPr="00B303A8">
        <w:rPr>
          <w:rStyle w:val="StyleUnderline"/>
          <w:b/>
          <w:highlight w:val="cyan"/>
        </w:rPr>
        <w:t xml:space="preserve">adjudication of disputes </w:t>
      </w:r>
      <w:r w:rsidRPr="006109AD">
        <w:rPr>
          <w:rStyle w:val="StyleUnderline"/>
        </w:rPr>
        <w:t xml:space="preserve">between states </w:t>
      </w:r>
      <w:r w:rsidRPr="00B303A8">
        <w:rPr>
          <w:rStyle w:val="StyleUnderline"/>
          <w:b/>
          <w:highlight w:val="cyan"/>
        </w:rPr>
        <w:t xml:space="preserve">remains </w:t>
      </w:r>
      <w:r w:rsidRPr="00C855A4">
        <w:rPr>
          <w:rStyle w:val="StyleUnderline"/>
        </w:rPr>
        <w:t xml:space="preserve">an </w:t>
      </w:r>
      <w:r w:rsidRPr="00F509A9">
        <w:rPr>
          <w:rStyle w:val="StyleUnderline"/>
          <w:b/>
          <w:highlight w:val="cyan"/>
        </w:rPr>
        <w:t xml:space="preserve">essential </w:t>
      </w:r>
      <w:r w:rsidRPr="00C855A4">
        <w:rPr>
          <w:rStyle w:val="StyleUnderline"/>
        </w:rPr>
        <w:t xml:space="preserve">role of the Court </w:t>
      </w:r>
      <w:r w:rsidRPr="00F509A9">
        <w:rPr>
          <w:rStyle w:val="StyleUnderline"/>
          <w:b/>
          <w:highlight w:val="cyan"/>
        </w:rPr>
        <w:t>in preserving peace and security</w:t>
      </w:r>
      <w:r w:rsidRPr="00426FA6">
        <w:rPr>
          <w:sz w:val="16"/>
        </w:rPr>
        <w:t xml:space="preserve">. </w:t>
      </w:r>
      <w:r w:rsidRPr="00C855A4">
        <w:rPr>
          <w:rStyle w:val="StyleUnderline"/>
        </w:rPr>
        <w:t>We welcome the continued readiness by the Court to intervene</w:t>
      </w:r>
      <w:r w:rsidRPr="00426FA6">
        <w:rPr>
          <w:sz w:val="16"/>
        </w:rPr>
        <w:t xml:space="preserve"> when other diplomatic or political means have proven unsuccessful. For Member States, respect for the decisions, </w:t>
      </w:r>
      <w:proofErr w:type="spellStart"/>
      <w:r w:rsidRPr="00426FA6">
        <w:rPr>
          <w:sz w:val="16"/>
        </w:rPr>
        <w:t>judgements</w:t>
      </w:r>
      <w:proofErr w:type="spellEnd"/>
      <w:r w:rsidRPr="00426FA6">
        <w:rPr>
          <w:sz w:val="16"/>
        </w:rPr>
        <w:t xml:space="preserve">, advice, and </w:t>
      </w:r>
      <w:proofErr w:type="gramStart"/>
      <w:r w:rsidRPr="00426FA6">
        <w:rPr>
          <w:sz w:val="16"/>
        </w:rPr>
        <w:t xml:space="preserve">orders of </w:t>
      </w:r>
      <w:r w:rsidRPr="00C855A4">
        <w:rPr>
          <w:rStyle w:val="StyleUnderline"/>
        </w:rPr>
        <w:t>the Court remains</w:t>
      </w:r>
      <w:proofErr w:type="gramEnd"/>
      <w:r w:rsidRPr="00C855A4">
        <w:rPr>
          <w:rStyle w:val="StyleUnderline"/>
        </w:rPr>
        <w:t xml:space="preserve"> critical for</w:t>
      </w:r>
      <w:r w:rsidRPr="006109AD">
        <w:rPr>
          <w:rStyle w:val="StyleUnderline"/>
        </w:rPr>
        <w:t xml:space="preserve"> the efficacy and longevity of the international Justice System</w:t>
      </w:r>
      <w:r w:rsidRPr="00426FA6">
        <w:rPr>
          <w:sz w:val="16"/>
        </w:rPr>
        <w:t xml:space="preserve">. The General Assembly has thus called upon States that have not yet done so to consider accepting the jurisdiction of the Court in accordance with its Statute. In closing, allow me to reiterate: </w:t>
      </w:r>
      <w:r w:rsidRPr="00F509A9">
        <w:rPr>
          <w:rStyle w:val="StyleUnderline"/>
          <w:b/>
          <w:highlight w:val="cyan"/>
        </w:rPr>
        <w:t>if we</w:t>
      </w:r>
      <w:r w:rsidRPr="00F509A9">
        <w:rPr>
          <w:rStyle w:val="StyleUnderline"/>
          <w:highlight w:val="cyan"/>
        </w:rPr>
        <w:t xml:space="preserve"> </w:t>
      </w:r>
      <w:r w:rsidRPr="00C855A4">
        <w:rPr>
          <w:rStyle w:val="StyleUnderline"/>
        </w:rPr>
        <w:t xml:space="preserve">are to </w:t>
      </w:r>
      <w:r w:rsidRPr="00F509A9">
        <w:rPr>
          <w:rStyle w:val="StyleUnderline"/>
          <w:b/>
          <w:highlight w:val="cyan"/>
        </w:rPr>
        <w:t xml:space="preserve">preserve </w:t>
      </w:r>
      <w:r w:rsidRPr="00C855A4">
        <w:rPr>
          <w:rStyle w:val="StyleUnderline"/>
        </w:rPr>
        <w:t xml:space="preserve">the international </w:t>
      </w:r>
      <w:r w:rsidRPr="00F509A9">
        <w:rPr>
          <w:rStyle w:val="StyleUnderline"/>
          <w:b/>
          <w:highlight w:val="cyan"/>
        </w:rPr>
        <w:t>multilateral system</w:t>
      </w:r>
      <w:r w:rsidRPr="00C855A4">
        <w:rPr>
          <w:rStyle w:val="StyleUnderline"/>
        </w:rPr>
        <w:t xml:space="preserve">, then </w:t>
      </w:r>
      <w:r w:rsidRPr="00F509A9">
        <w:rPr>
          <w:rStyle w:val="StyleUnderline"/>
          <w:b/>
          <w:highlight w:val="cyan"/>
        </w:rPr>
        <w:t>adherence</w:t>
      </w:r>
      <w:r w:rsidRPr="006109AD">
        <w:rPr>
          <w:rStyle w:val="StyleUnderline"/>
        </w:rPr>
        <w:t xml:space="preserve"> and respect </w:t>
      </w:r>
      <w:r w:rsidRPr="00F509A9">
        <w:rPr>
          <w:rStyle w:val="StyleUnderline"/>
          <w:b/>
          <w:highlight w:val="cyan"/>
        </w:rPr>
        <w:t>for international law remains key</w:t>
      </w:r>
      <w:r w:rsidRPr="006109AD">
        <w:t>.</w:t>
      </w:r>
    </w:p>
    <w:p w14:paraId="04CA81FC" w14:textId="77777777" w:rsidR="006F5FBC" w:rsidRPr="006109AD" w:rsidRDefault="006F5FBC" w:rsidP="006F5FBC"/>
    <w:p w14:paraId="67E945DC" w14:textId="77777777" w:rsidR="006F5FBC" w:rsidRPr="006109AD" w:rsidRDefault="006F5FBC" w:rsidP="006F5FBC">
      <w:pPr>
        <w:pStyle w:val="Heading4"/>
      </w:pPr>
      <w:r w:rsidRPr="006109AD">
        <w:t xml:space="preserve">Multilateralism solves </w:t>
      </w:r>
      <w:r>
        <w:t>a bunch of impacts – even a tiny net benefit is enough to o/w the AFF</w:t>
      </w:r>
    </w:p>
    <w:p w14:paraId="7B29F44A" w14:textId="77777777" w:rsidR="006F5FBC" w:rsidRPr="006109AD" w:rsidRDefault="006F5FBC" w:rsidP="006F5FBC">
      <w:pPr>
        <w:rPr>
          <w:rFonts w:eastAsia="Calibri"/>
        </w:rPr>
      </w:pPr>
      <w:r w:rsidRPr="006109AD">
        <w:rPr>
          <w:rFonts w:eastAsia="Calibri"/>
        </w:rPr>
        <w:t xml:space="preserve">Esther </w:t>
      </w:r>
      <w:proofErr w:type="spellStart"/>
      <w:r w:rsidRPr="006109AD">
        <w:rPr>
          <w:rStyle w:val="Style13ptBold"/>
        </w:rPr>
        <w:t>Brimmer</w:t>
      </w:r>
      <w:proofErr w:type="spellEnd"/>
      <w:r w:rsidRPr="006109AD">
        <w:rPr>
          <w:rStyle w:val="Style13ptBold"/>
        </w:rPr>
        <w:t xml:space="preserve"> 14</w:t>
      </w:r>
      <w:r w:rsidRPr="006109AD">
        <w:rPr>
          <w:rFonts w:eastAsia="Calibri"/>
        </w:rPr>
        <w:t xml:space="preserve"> </w:t>
      </w:r>
      <w:r>
        <w:rPr>
          <w:rFonts w:eastAsia="Calibri"/>
        </w:rPr>
        <w:t>[</w:t>
      </w:r>
      <w:r w:rsidRPr="006109AD">
        <w:rPr>
          <w:rFonts w:eastAsia="Calibri"/>
        </w:rPr>
        <w:t xml:space="preserve">Assistant Secretary for the Bureau of International </w:t>
      </w:r>
      <w:proofErr w:type="gramStart"/>
      <w:r w:rsidRPr="006109AD">
        <w:rPr>
          <w:rFonts w:eastAsia="Calibri"/>
        </w:rPr>
        <w:t xml:space="preserve">Organization </w:t>
      </w:r>
      <w:r w:rsidRPr="006109AD">
        <w:rPr>
          <w:rFonts w:eastAsia="Calibri"/>
          <w:sz w:val="12"/>
        </w:rPr>
        <w:t xml:space="preserve"> </w:t>
      </w:r>
      <w:r w:rsidRPr="006109AD">
        <w:rPr>
          <w:rFonts w:eastAsia="Calibri"/>
        </w:rPr>
        <w:t>Affairs</w:t>
      </w:r>
      <w:proofErr w:type="gramEnd"/>
      <w:r w:rsidRPr="006109AD">
        <w:rPr>
          <w:rFonts w:eastAsia="Calibri"/>
        </w:rPr>
        <w:t xml:space="preserve"> at the United States Department of State from April 2009 to June 2013, “Smart Power” and Multilateral Diplomacy, June, </w:t>
      </w:r>
      <w:hyperlink r:id="rId18" w:history="1">
        <w:r w:rsidRPr="00270F2A">
          <w:rPr>
            <w:rStyle w:val="Hyperlink"/>
            <w:rFonts w:eastAsia="Calibri"/>
          </w:rPr>
          <w:t>http://transatlantic.sais-jhu.edu/publications/books/Smarter%20Power/Chapter%204%20brimmer.pdf</w:t>
        </w:r>
      </w:hyperlink>
      <w:r>
        <w:rPr>
          <w:rFonts w:eastAsia="Calibri"/>
        </w:rPr>
        <w:t>] Recut Justin</w:t>
      </w:r>
    </w:p>
    <w:p w14:paraId="138DC641" w14:textId="77777777" w:rsidR="006F5FBC" w:rsidRDefault="006F5FBC" w:rsidP="006F5FBC">
      <w:pPr>
        <w:rPr>
          <w:rFonts w:eastAsia="Calibri"/>
          <w:sz w:val="14"/>
        </w:rPr>
      </w:pPr>
      <w:r w:rsidRPr="006109AD">
        <w:rPr>
          <w:rFonts w:eastAsia="Calibri"/>
          <w:sz w:val="14"/>
        </w:rPr>
        <w:t xml:space="preserve">Over the subsequent decade, the variable definitions of </w:t>
      </w:r>
      <w:r w:rsidRPr="006109AD">
        <w:rPr>
          <w:rFonts w:eastAsia="Calibri"/>
          <w:u w:val="single"/>
        </w:rPr>
        <w:t>Smart Power</w:t>
      </w:r>
      <w:r w:rsidRPr="006109AD">
        <w:rPr>
          <w:rFonts w:eastAsia="Calibri"/>
          <w:sz w:val="14"/>
        </w:rPr>
        <w:t xml:space="preserve"> have evolved to </w:t>
      </w:r>
      <w:r w:rsidRPr="006109AD">
        <w:rPr>
          <w:rFonts w:eastAsia="Calibri"/>
          <w:u w:val="single"/>
        </w:rPr>
        <w:t>reflect a rapidly changing foreign affairs landscape</w:t>
      </w:r>
      <w:r w:rsidRPr="006109AD">
        <w:rPr>
          <w:rFonts w:eastAsia="Calibri"/>
          <w:sz w:val="14"/>
        </w:rPr>
        <w:t xml:space="preserve"> – a landscape </w:t>
      </w:r>
      <w:r w:rsidRPr="006109AD">
        <w:rPr>
          <w:rFonts w:eastAsia="Calibri"/>
          <w:u w:val="single"/>
        </w:rPr>
        <w:t>shaped increasingly by transnational issues</w:t>
      </w:r>
      <w:r w:rsidRPr="006109AD">
        <w:rPr>
          <w:rFonts w:eastAsia="Calibri"/>
          <w:sz w:val="14"/>
        </w:rPr>
        <w:t xml:space="preserve"> and what can only be described as truly global challenges. Nations of the world must now calibrate their foreign policy investments to try to leverage new opportunities while protecting their interests from emerging vulnerabilities. </w:t>
      </w:r>
      <w:r w:rsidRPr="006109AD">
        <w:rPr>
          <w:rFonts w:eastAsia="Calibri"/>
          <w:u w:val="single"/>
        </w:rPr>
        <w:t>Smart Power is no longer an alternative path; it is</w:t>
      </w:r>
      <w:r w:rsidRPr="006109AD">
        <w:rPr>
          <w:rFonts w:eastAsia="Calibri"/>
          <w:sz w:val="14"/>
        </w:rPr>
        <w:t xml:space="preserve"> a four-lane </w:t>
      </w:r>
      <w:r w:rsidRPr="006109AD">
        <w:rPr>
          <w:rFonts w:eastAsia="Calibri"/>
          <w:iCs/>
          <w:u w:val="single"/>
          <w:bdr w:val="single" w:sz="8" w:space="0" w:color="auto"/>
        </w:rPr>
        <w:t>imperative</w:t>
      </w:r>
      <w:r w:rsidRPr="006109AD">
        <w:rPr>
          <w:rFonts w:eastAsia="Calibri"/>
          <w:sz w:val="14"/>
        </w:rPr>
        <w:t xml:space="preserve">. </w:t>
      </w:r>
      <w:r w:rsidRPr="006109AD">
        <w:rPr>
          <w:rFonts w:eastAsia="Calibri"/>
          <w:sz w:val="12"/>
        </w:rPr>
        <w:t>¶</w:t>
      </w:r>
      <w:r w:rsidRPr="006109AD">
        <w:rPr>
          <w:rFonts w:eastAsia="Calibri"/>
          <w:sz w:val="14"/>
        </w:rPr>
        <w:t xml:space="preserve">  </w:t>
      </w:r>
      <w:proofErr w:type="gramStart"/>
      <w:r w:rsidRPr="00F509A9">
        <w:rPr>
          <w:rFonts w:eastAsia="Calibri"/>
          <w:b/>
          <w:highlight w:val="cyan"/>
          <w:u w:val="single"/>
        </w:rPr>
        <w:t>The</w:t>
      </w:r>
      <w:proofErr w:type="gramEnd"/>
      <w:r w:rsidRPr="00F509A9">
        <w:rPr>
          <w:rFonts w:eastAsia="Calibri"/>
          <w:b/>
          <w:highlight w:val="cyan"/>
          <w:u w:val="single"/>
        </w:rPr>
        <w:t xml:space="preserve"> world</w:t>
      </w:r>
      <w:r w:rsidRPr="006109AD">
        <w:rPr>
          <w:rFonts w:eastAsia="Calibri"/>
          <w:u w:val="single"/>
        </w:rPr>
        <w:t xml:space="preserve"> </w:t>
      </w:r>
      <w:r w:rsidRPr="006109AD">
        <w:rPr>
          <w:rFonts w:eastAsia="Calibri"/>
          <w:sz w:val="14"/>
        </w:rPr>
        <w:t xml:space="preserve">in 2014 </w:t>
      </w:r>
      <w:r w:rsidRPr="00F509A9">
        <w:rPr>
          <w:rFonts w:eastAsia="Calibri"/>
          <w:b/>
          <w:highlight w:val="cyan"/>
          <w:u w:val="single"/>
        </w:rPr>
        <w:t>is</w:t>
      </w:r>
      <w:r w:rsidRPr="006109AD">
        <w:rPr>
          <w:rFonts w:eastAsia="Calibri"/>
          <w:u w:val="single"/>
        </w:rPr>
        <w:t xml:space="preserve"> fundamentally different</w:t>
      </w:r>
      <w:r w:rsidRPr="006109AD">
        <w:rPr>
          <w:rFonts w:eastAsia="Calibri"/>
          <w:sz w:val="14"/>
        </w:rPr>
        <w:t xml:space="preserve"> from previous periods, growing </w:t>
      </w:r>
      <w:r w:rsidRPr="00C855A4">
        <w:rPr>
          <w:rFonts w:eastAsia="Calibri"/>
          <w:u w:val="single"/>
        </w:rPr>
        <w:t xml:space="preserve">vastly more </w:t>
      </w:r>
      <w:r w:rsidRPr="00F509A9">
        <w:rPr>
          <w:rFonts w:eastAsia="Calibri"/>
          <w:b/>
          <w:highlight w:val="cyan"/>
          <w:u w:val="single"/>
        </w:rPr>
        <w:t>interconnected</w:t>
      </w:r>
      <w:r w:rsidRPr="006109AD">
        <w:rPr>
          <w:rFonts w:eastAsia="Calibri"/>
          <w:u w:val="single"/>
        </w:rPr>
        <w:t>,</w:t>
      </w:r>
      <w:r w:rsidRPr="006109AD">
        <w:rPr>
          <w:rFonts w:eastAsia="Calibri"/>
          <w:sz w:val="14"/>
        </w:rPr>
        <w:t xml:space="preserve"> </w:t>
      </w:r>
      <w:r w:rsidRPr="006109AD">
        <w:rPr>
          <w:rFonts w:eastAsia="Calibri"/>
          <w:u w:val="single"/>
        </w:rPr>
        <w:t xml:space="preserve">interdependent, networked, </w:t>
      </w:r>
      <w:r w:rsidRPr="00F509A9">
        <w:rPr>
          <w:rFonts w:eastAsia="Calibri"/>
          <w:b/>
          <w:highlight w:val="cyan"/>
          <w:u w:val="single"/>
        </w:rPr>
        <w:t>and complex</w:t>
      </w:r>
      <w:r w:rsidRPr="006109AD">
        <w:rPr>
          <w:rFonts w:eastAsia="Calibri"/>
          <w:sz w:val="14"/>
        </w:rPr>
        <w:t xml:space="preserve">. </w:t>
      </w:r>
      <w:r w:rsidRPr="006109AD">
        <w:rPr>
          <w:rFonts w:eastAsia="Calibri"/>
          <w:u w:val="single"/>
        </w:rPr>
        <w:t xml:space="preserve">National </w:t>
      </w:r>
      <w:r w:rsidRPr="00F509A9">
        <w:rPr>
          <w:rFonts w:eastAsia="Calibri"/>
          <w:b/>
          <w:highlight w:val="cyan"/>
          <w:u w:val="single"/>
        </w:rPr>
        <w:t>economies are</w:t>
      </w:r>
      <w:r w:rsidRPr="006109AD">
        <w:rPr>
          <w:rFonts w:eastAsia="Calibri"/>
          <w:sz w:val="14"/>
        </w:rPr>
        <w:t xml:space="preserve"> in many cases </w:t>
      </w:r>
      <w:r w:rsidRPr="006109AD">
        <w:rPr>
          <w:rFonts w:eastAsia="Calibri"/>
          <w:u w:val="single"/>
        </w:rPr>
        <w:t xml:space="preserve">inextricably </w:t>
      </w:r>
      <w:r w:rsidRPr="00F509A9">
        <w:rPr>
          <w:rFonts w:eastAsia="Calibri"/>
          <w:b/>
          <w:highlight w:val="cyan"/>
          <w:u w:val="single"/>
        </w:rPr>
        <w:t>intertwined</w:t>
      </w:r>
      <w:r w:rsidRPr="006109AD">
        <w:rPr>
          <w:rFonts w:eastAsia="Calibri"/>
          <w:sz w:val="14"/>
        </w:rPr>
        <w:t xml:space="preserve">, with cross-border imports and exports increasing nearly tenfold over the past forty years, and more than doubling over just the past decade. At the same time, </w:t>
      </w:r>
      <w:r w:rsidRPr="006109AD">
        <w:rPr>
          <w:rFonts w:eastAsia="Calibri"/>
          <w:u w:val="single"/>
        </w:rPr>
        <w:t xml:space="preserve">we are all </w:t>
      </w:r>
      <w:r w:rsidRPr="006109AD">
        <w:rPr>
          <w:rFonts w:eastAsia="Calibri"/>
          <w:sz w:val="14"/>
        </w:rPr>
        <w:t xml:space="preserve">connected – and </w:t>
      </w:r>
      <w:r w:rsidRPr="006109AD">
        <w:rPr>
          <w:rFonts w:eastAsia="Calibri"/>
          <w:u w:val="single"/>
        </w:rPr>
        <w:t>connected immediately</w:t>
      </w:r>
      <w:r w:rsidRPr="006109AD">
        <w:rPr>
          <w:rFonts w:eastAsia="Calibri"/>
          <w:sz w:val="14"/>
        </w:rPr>
        <w:t xml:space="preserve"> – </w:t>
      </w:r>
      <w:r w:rsidRPr="006109AD">
        <w:rPr>
          <w:rFonts w:eastAsia="Calibri"/>
          <w:u w:val="single"/>
        </w:rPr>
        <w:t>to news and events</w:t>
      </w:r>
      <w:r w:rsidRPr="006109AD">
        <w:rPr>
          <w:rFonts w:eastAsia="Calibri"/>
          <w:sz w:val="14"/>
        </w:rPr>
        <w:t xml:space="preserve"> that in past generations would have been restricted to their local vicinities</w:t>
      </w:r>
      <w:proofErr w:type="gramStart"/>
      <w:r w:rsidRPr="006109AD">
        <w:rPr>
          <w:rFonts w:eastAsia="Calibri"/>
          <w:sz w:val="14"/>
        </w:rPr>
        <w:t>.</w:t>
      </w:r>
      <w:r w:rsidRPr="006109AD">
        <w:rPr>
          <w:rFonts w:eastAsia="Calibri"/>
          <w:sz w:val="12"/>
        </w:rPr>
        <w:t>¶</w:t>
      </w:r>
      <w:proofErr w:type="gramEnd"/>
      <w:r w:rsidRPr="006109AD">
        <w:rPr>
          <w:rFonts w:eastAsia="Calibri"/>
          <w:sz w:val="14"/>
        </w:rPr>
        <w:t xml:space="preserve">  Consider, for example, the 2011 tsunami that devastated parts of Japan. Not only did we know in real time of the earthquake that triggered the tsunami, we had live coverage of some of the tsunami’s most devastating impacts and then round-the-clock coverage of the Fukushima nuclear power plant crisis. Communications technology brings such events to us without delay and in high definition. This communications revolution, headlined by the explosion of social media, carries with it the almost unlimited potential to inform and educate. It also provides people and communities with new ability to influence and advance their causes – both benevolent and otherwise, as the dramatic events of recent years in North Africa and the Middle East have made clear. </w:t>
      </w:r>
      <w:r w:rsidRPr="006109AD">
        <w:rPr>
          <w:rFonts w:eastAsia="Calibri"/>
          <w:sz w:val="12"/>
        </w:rPr>
        <w:t>¶</w:t>
      </w:r>
      <w:r w:rsidRPr="006109AD">
        <w:rPr>
          <w:rFonts w:eastAsia="Calibri"/>
          <w:sz w:val="14"/>
        </w:rPr>
        <w:t xml:space="preserve"> </w:t>
      </w:r>
      <w:proofErr w:type="gramStart"/>
      <w:r w:rsidRPr="006109AD">
        <w:rPr>
          <w:rFonts w:eastAsia="Calibri"/>
          <w:u w:val="single"/>
        </w:rPr>
        <w:t>At</w:t>
      </w:r>
      <w:proofErr w:type="gramEnd"/>
      <w:r w:rsidRPr="006109AD">
        <w:rPr>
          <w:rFonts w:eastAsia="Calibri"/>
          <w:u w:val="single"/>
        </w:rPr>
        <w:t xml:space="preserve"> the same time, </w:t>
      </w:r>
      <w:r w:rsidRPr="00C855A4">
        <w:rPr>
          <w:rFonts w:eastAsia="Calibri"/>
          <w:u w:val="single"/>
        </w:rPr>
        <w:t xml:space="preserve">global </w:t>
      </w:r>
      <w:r w:rsidRPr="00F509A9">
        <w:rPr>
          <w:rFonts w:eastAsia="Calibri"/>
          <w:b/>
          <w:highlight w:val="cyan"/>
          <w:u w:val="single"/>
        </w:rPr>
        <w:t>power</w:t>
      </w:r>
      <w:r w:rsidRPr="00F509A9">
        <w:rPr>
          <w:rFonts w:eastAsia="Calibri"/>
          <w:u w:val="single"/>
        </w:rPr>
        <w:t xml:space="preserve"> is</w:t>
      </w:r>
      <w:r w:rsidRPr="00C855A4">
        <w:rPr>
          <w:rFonts w:eastAsia="Calibri"/>
          <w:u w:val="single"/>
        </w:rPr>
        <w:t xml:space="preserve"> </w:t>
      </w:r>
      <w:r w:rsidRPr="00F509A9">
        <w:rPr>
          <w:rFonts w:eastAsia="Calibri"/>
          <w:b/>
          <w:highlight w:val="cyan"/>
          <w:u w:val="single"/>
        </w:rPr>
        <w:t>more diffuse today than in centuries</w:t>
      </w:r>
      <w:r w:rsidRPr="006109AD">
        <w:rPr>
          <w:rFonts w:eastAsia="Calibri"/>
          <w:sz w:val="14"/>
        </w:rPr>
        <w:t xml:space="preserve">. </w:t>
      </w:r>
      <w:r w:rsidRPr="006109AD">
        <w:rPr>
          <w:rFonts w:eastAsia="Calibri"/>
          <w:u w:val="single"/>
        </w:rPr>
        <w:t xml:space="preserve">Although predictions of the nation-state’s demise have gone unrealized, </w:t>
      </w:r>
      <w:r w:rsidRPr="00F509A9">
        <w:rPr>
          <w:rFonts w:eastAsia="Calibri"/>
          <w:b/>
          <w:highlight w:val="cyan"/>
          <w:u w:val="single"/>
        </w:rPr>
        <w:t>non-state actors</w:t>
      </w:r>
      <w:r w:rsidRPr="006109AD">
        <w:rPr>
          <w:rFonts w:eastAsia="Calibri"/>
          <w:sz w:val="14"/>
        </w:rPr>
        <w:t xml:space="preserve"> – including NGOs, corporations, and international organizations - </w:t>
      </w:r>
      <w:r w:rsidRPr="00F509A9">
        <w:rPr>
          <w:rFonts w:eastAsia="Calibri"/>
          <w:b/>
          <w:highlight w:val="cyan"/>
          <w:u w:val="single"/>
        </w:rPr>
        <w:t>are more influential</w:t>
      </w:r>
      <w:r w:rsidRPr="00F509A9">
        <w:rPr>
          <w:rFonts w:eastAsia="Calibri"/>
          <w:highlight w:val="cyan"/>
          <w:u w:val="single"/>
        </w:rPr>
        <w:t xml:space="preserve"> </w:t>
      </w:r>
      <w:r w:rsidRPr="006109AD">
        <w:rPr>
          <w:rFonts w:eastAsia="Calibri"/>
          <w:u w:val="single"/>
        </w:rPr>
        <w:t>today than</w:t>
      </w:r>
      <w:r w:rsidRPr="006109AD">
        <w:rPr>
          <w:rFonts w:eastAsia="Calibri"/>
          <w:sz w:val="14"/>
        </w:rPr>
        <w:t xml:space="preserve"> perhaps </w:t>
      </w:r>
      <w:r w:rsidRPr="006109AD">
        <w:rPr>
          <w:rFonts w:eastAsia="Calibri"/>
          <w:u w:val="single"/>
        </w:rPr>
        <w:t>at any point in human history. The same might be said for transnational criminal networks and other harmful actors.</w:t>
      </w:r>
      <w:r w:rsidRPr="006109AD">
        <w:rPr>
          <w:rFonts w:eastAsia="Calibri"/>
          <w:sz w:val="14"/>
        </w:rPr>
        <w:t xml:space="preserve"> Concurrently, we are witnessing the rise of new centers of influence – the so-called “</w:t>
      </w:r>
      <w:r w:rsidRPr="00C855A4">
        <w:rPr>
          <w:rFonts w:eastAsia="Calibri"/>
          <w:sz w:val="14"/>
        </w:rPr>
        <w:t>emerging</w:t>
      </w:r>
      <w:r w:rsidRPr="006109AD">
        <w:rPr>
          <w:rFonts w:eastAsia="Calibri"/>
          <w:sz w:val="14"/>
        </w:rPr>
        <w:t xml:space="preserve">” nations – that are seeking and gaining positions of global leadership. These emerging powers bring unique histories and new perspectives to the discussion of current challenges and the future of global governance. Several of these countries are democracies and share many of the core values of the United States; others have sharply different political systems and perspectives. All are gauging how to be more active in the global arena. </w:t>
      </w:r>
      <w:r w:rsidRPr="006109AD">
        <w:rPr>
          <w:rFonts w:eastAsia="Calibri"/>
          <w:sz w:val="12"/>
        </w:rPr>
        <w:t>¶</w:t>
      </w:r>
      <w:r w:rsidRPr="006109AD">
        <w:rPr>
          <w:rFonts w:eastAsia="Calibri"/>
          <w:sz w:val="14"/>
        </w:rPr>
        <w:t xml:space="preserve"> </w:t>
      </w:r>
      <w:r w:rsidRPr="006109AD">
        <w:rPr>
          <w:rFonts w:eastAsia="Calibri"/>
          <w:u w:val="single"/>
        </w:rPr>
        <w:t>It is this new, more diffused global system that must now find means of addressing today’s pressing global challenges – challenges that in many cases demand Smart Power ingenuity.</w:t>
      </w:r>
      <w:r w:rsidRPr="006109AD">
        <w:rPr>
          <w:rFonts w:eastAsia="Calibri"/>
          <w:sz w:val="14"/>
        </w:rPr>
        <w:t xml:space="preserve"> </w:t>
      </w:r>
      <w:r w:rsidRPr="00F509A9">
        <w:rPr>
          <w:rFonts w:eastAsia="Calibri"/>
          <w:b/>
          <w:highlight w:val="cyan"/>
          <w:u w:val="single"/>
        </w:rPr>
        <w:t xml:space="preserve">From </w:t>
      </w:r>
      <w:r w:rsidRPr="00F509A9">
        <w:rPr>
          <w:rFonts w:eastAsia="Calibri"/>
          <w:b/>
          <w:iCs/>
          <w:highlight w:val="cyan"/>
          <w:u w:val="single"/>
          <w:bdr w:val="single" w:sz="8" w:space="0" w:color="auto"/>
        </w:rPr>
        <w:t>terrorism to</w:t>
      </w:r>
      <w:r w:rsidRPr="006109AD">
        <w:rPr>
          <w:rFonts w:eastAsia="Calibri"/>
        </w:rPr>
        <w:t xml:space="preserve"> </w:t>
      </w:r>
      <w:r w:rsidRPr="006109AD">
        <w:rPr>
          <w:rFonts w:eastAsia="Calibri"/>
          <w:sz w:val="14"/>
        </w:rPr>
        <w:t xml:space="preserve">nuclear </w:t>
      </w:r>
      <w:r w:rsidRPr="006109AD">
        <w:rPr>
          <w:rFonts w:eastAsia="Calibri"/>
          <w:sz w:val="14"/>
          <w:szCs w:val="14"/>
        </w:rPr>
        <w:t>proliferation</w:t>
      </w:r>
      <w:r w:rsidRPr="006109AD">
        <w:rPr>
          <w:rFonts w:eastAsia="Calibri"/>
        </w:rPr>
        <w:t xml:space="preserve">, </w:t>
      </w:r>
      <w:r w:rsidRPr="00F509A9">
        <w:rPr>
          <w:rFonts w:eastAsia="Calibri"/>
          <w:b/>
          <w:iCs/>
          <w:highlight w:val="cyan"/>
          <w:u w:val="single"/>
          <w:bdr w:val="single" w:sz="8" w:space="0" w:color="auto"/>
        </w:rPr>
        <w:t>climate</w:t>
      </w:r>
      <w:r w:rsidRPr="006109AD">
        <w:rPr>
          <w:rFonts w:eastAsia="Calibri"/>
          <w:iCs/>
          <w:u w:val="single"/>
          <w:bdr w:val="single" w:sz="8" w:space="0" w:color="auto"/>
        </w:rPr>
        <w:t xml:space="preserve"> change </w:t>
      </w:r>
      <w:r w:rsidRPr="00F509A9">
        <w:rPr>
          <w:rFonts w:eastAsia="Calibri"/>
          <w:b/>
          <w:iCs/>
          <w:highlight w:val="cyan"/>
          <w:u w:val="single"/>
          <w:bdr w:val="single" w:sz="8" w:space="0" w:color="auto"/>
        </w:rPr>
        <w:t>to pandemic disease</w:t>
      </w:r>
      <w:r w:rsidRPr="006109AD">
        <w:rPr>
          <w:rFonts w:eastAsia="Calibri"/>
          <w:iCs/>
          <w:u w:val="single"/>
          <w:bdr w:val="single" w:sz="8" w:space="0" w:color="auto"/>
        </w:rPr>
        <w:t xml:space="preserve">, transnational </w:t>
      </w:r>
      <w:r w:rsidRPr="00F509A9">
        <w:rPr>
          <w:rFonts w:eastAsia="Calibri"/>
          <w:b/>
          <w:iCs/>
          <w:highlight w:val="cyan"/>
          <w:u w:val="single"/>
          <w:bdr w:val="single" w:sz="8" w:space="0" w:color="auto"/>
        </w:rPr>
        <w:t>crime to cyber</w:t>
      </w:r>
      <w:r w:rsidRPr="006109AD">
        <w:rPr>
          <w:rFonts w:eastAsia="Calibri"/>
          <w:iCs/>
          <w:u w:val="single"/>
          <w:bdr w:val="single" w:sz="8" w:space="0" w:color="auto"/>
        </w:rPr>
        <w:t xml:space="preserve"> attacks,</w:t>
      </w:r>
      <w:r w:rsidRPr="006109AD">
        <w:rPr>
          <w:rFonts w:eastAsia="Calibri"/>
          <w:u w:val="single"/>
        </w:rPr>
        <w:t xml:space="preserve"> violations of fundamental </w:t>
      </w:r>
      <w:r w:rsidRPr="00F509A9">
        <w:rPr>
          <w:rFonts w:eastAsia="Calibri"/>
          <w:b/>
          <w:highlight w:val="cyan"/>
          <w:u w:val="single"/>
        </w:rPr>
        <w:t>human rights to natural disasters, today’s</w:t>
      </w:r>
      <w:r w:rsidRPr="00F509A9">
        <w:rPr>
          <w:rFonts w:eastAsia="Calibri"/>
          <w:highlight w:val="cyan"/>
          <w:u w:val="single"/>
        </w:rPr>
        <w:t xml:space="preserve"> </w:t>
      </w:r>
      <w:r w:rsidRPr="00C855A4">
        <w:rPr>
          <w:rFonts w:eastAsia="Calibri"/>
          <w:iCs/>
          <w:u w:val="single"/>
          <w:bdr w:val="single" w:sz="8" w:space="0" w:color="auto"/>
        </w:rPr>
        <w:t xml:space="preserve">most </w:t>
      </w:r>
      <w:r w:rsidRPr="00F509A9">
        <w:rPr>
          <w:rFonts w:eastAsia="Calibri"/>
          <w:b/>
          <w:iCs/>
          <w:highlight w:val="cyan"/>
          <w:u w:val="single"/>
          <w:bdr w:val="single" w:sz="8" w:space="0" w:color="auto"/>
        </w:rPr>
        <w:t>urgent security challenges</w:t>
      </w:r>
      <w:r w:rsidRPr="00F509A9">
        <w:rPr>
          <w:rFonts w:eastAsia="Calibri"/>
          <w:b/>
          <w:highlight w:val="cyan"/>
          <w:u w:val="single"/>
        </w:rPr>
        <w:t xml:space="preserve"> pay no heed to state borders</w:t>
      </w:r>
      <w:r w:rsidRPr="006109AD">
        <w:rPr>
          <w:rFonts w:eastAsia="Calibri"/>
          <w:u w:val="single"/>
        </w:rPr>
        <w:t xml:space="preserve">. </w:t>
      </w:r>
      <w:r w:rsidRPr="006109AD">
        <w:rPr>
          <w:rFonts w:eastAsia="Calibri"/>
          <w:sz w:val="12"/>
        </w:rPr>
        <w:t>¶</w:t>
      </w:r>
      <w:r w:rsidRPr="006109AD">
        <w:rPr>
          <w:rFonts w:eastAsia="Calibri"/>
          <w:sz w:val="14"/>
        </w:rPr>
        <w:t xml:space="preserve"> So, just as global power is more diffuse, so too are the opposing threats and challenges, and </w:t>
      </w:r>
      <w:r w:rsidRPr="006109AD">
        <w:rPr>
          <w:rFonts w:eastAsia="Calibri"/>
          <w:u w:val="single"/>
        </w:rPr>
        <w:t xml:space="preserve">it is in this new reality that </w:t>
      </w:r>
      <w:r w:rsidRPr="006109AD">
        <w:rPr>
          <w:rFonts w:eastAsia="Calibri"/>
          <w:iCs/>
          <w:u w:val="single"/>
          <w:bdr w:val="single" w:sz="8" w:space="0" w:color="auto"/>
        </w:rPr>
        <w:t>the United States must define and employ its Smart Power resources.</w:t>
      </w:r>
      <w:r w:rsidRPr="006109AD">
        <w:rPr>
          <w:rFonts w:eastAsia="Calibri"/>
          <w:sz w:val="14"/>
        </w:rPr>
        <w:t xml:space="preserve"> </w:t>
      </w:r>
      <w:r w:rsidRPr="006109AD">
        <w:rPr>
          <w:rFonts w:eastAsia="Calibri"/>
          <w:u w:val="single"/>
        </w:rPr>
        <w:t xml:space="preserve">That reality demands a definition that must now far </w:t>
      </w:r>
      <w:r w:rsidRPr="006109AD">
        <w:rPr>
          <w:rFonts w:eastAsia="Calibri"/>
          <w:iCs/>
          <w:u w:val="single"/>
          <w:bdr w:val="single" w:sz="8" w:space="0" w:color="auto"/>
        </w:rPr>
        <w:t xml:space="preserve">exceed the origin parameters of hard and soft. </w:t>
      </w:r>
      <w:r w:rsidRPr="006109AD">
        <w:rPr>
          <w:rFonts w:eastAsia="Calibri"/>
          <w:u w:val="single"/>
        </w:rPr>
        <w:t xml:space="preserve">Many of these challenges would be unresponsive to traditional </w:t>
      </w:r>
      <w:proofErr w:type="gramStart"/>
      <w:r w:rsidRPr="006109AD">
        <w:rPr>
          <w:rFonts w:eastAsia="Calibri"/>
          <w:u w:val="single"/>
        </w:rPr>
        <w:t>Hard</w:t>
      </w:r>
      <w:proofErr w:type="gramEnd"/>
      <w:r w:rsidRPr="006109AD">
        <w:rPr>
          <w:rFonts w:eastAsia="Calibri"/>
          <w:u w:val="single"/>
        </w:rPr>
        <w:t xml:space="preserve"> tools (coercion, economic sanctions, military force</w:t>
      </w:r>
      <w:r w:rsidRPr="006109AD">
        <w:rPr>
          <w:rFonts w:eastAsia="Calibri"/>
          <w:sz w:val="14"/>
        </w:rPr>
        <w:t xml:space="preserve">), </w:t>
      </w:r>
      <w:r w:rsidRPr="006109AD">
        <w:rPr>
          <w:rFonts w:eastAsia="Calibri"/>
          <w:u w:val="single"/>
        </w:rPr>
        <w:t xml:space="preserve">while the application of Soft tools (norm advancement, cultural influence, public diplomacy) in customary channels is likely to provide unsatisfactory impact. </w:t>
      </w:r>
      <w:r w:rsidRPr="006109AD">
        <w:rPr>
          <w:rFonts w:eastAsia="Calibri"/>
          <w:sz w:val="12"/>
        </w:rPr>
        <w:t>¶</w:t>
      </w:r>
      <w:r w:rsidRPr="006109AD">
        <w:rPr>
          <w:rFonts w:eastAsia="Calibri"/>
          <w:sz w:val="14"/>
        </w:rPr>
        <w:t xml:space="preserve"> </w:t>
      </w:r>
      <w:r w:rsidRPr="006109AD">
        <w:rPr>
          <w:rFonts w:eastAsia="Calibri"/>
          <w:u w:val="single"/>
        </w:rPr>
        <w:t xml:space="preserve">Ultimately, </w:t>
      </w:r>
      <w:r w:rsidRPr="00F509A9">
        <w:rPr>
          <w:rFonts w:eastAsia="Calibri"/>
          <w:b/>
          <w:highlight w:val="cyan"/>
          <w:u w:val="single"/>
        </w:rPr>
        <w:t xml:space="preserve">the </w:t>
      </w:r>
      <w:r w:rsidRPr="00F509A9">
        <w:rPr>
          <w:rFonts w:eastAsia="Calibri"/>
          <w:b/>
          <w:iCs/>
          <w:highlight w:val="cyan"/>
          <w:u w:val="single"/>
          <w:bdr w:val="single" w:sz="8" w:space="0" w:color="auto"/>
        </w:rPr>
        <w:t xml:space="preserve">other component </w:t>
      </w:r>
      <w:r w:rsidRPr="00C855A4">
        <w:rPr>
          <w:rFonts w:eastAsia="Calibri"/>
          <w:iCs/>
          <w:u w:val="single"/>
          <w:bdr w:val="single" w:sz="8" w:space="0" w:color="auto"/>
        </w:rPr>
        <w:t>necessary</w:t>
      </w:r>
      <w:r w:rsidRPr="006109AD">
        <w:rPr>
          <w:rFonts w:eastAsia="Calibri"/>
          <w:u w:val="single"/>
        </w:rPr>
        <w:t xml:space="preserve"> in today’s Smart Power</w:t>
      </w:r>
      <w:r w:rsidRPr="006109AD">
        <w:rPr>
          <w:rFonts w:eastAsia="Calibri"/>
          <w:sz w:val="14"/>
        </w:rPr>
        <w:t xml:space="preserve"> alchemy </w:t>
      </w:r>
      <w:r w:rsidRPr="00F509A9">
        <w:rPr>
          <w:rFonts w:eastAsia="Calibri"/>
          <w:b/>
          <w:highlight w:val="cyan"/>
          <w:u w:val="single"/>
        </w:rPr>
        <w:t>is</w:t>
      </w:r>
      <w:r w:rsidRPr="006109AD">
        <w:rPr>
          <w:rFonts w:eastAsia="Calibri"/>
          <w:u w:val="single"/>
        </w:rPr>
        <w:t xml:space="preserve"> </w:t>
      </w:r>
      <w:r w:rsidRPr="006109AD">
        <w:rPr>
          <w:rFonts w:eastAsia="Calibri"/>
          <w:sz w:val="14"/>
        </w:rPr>
        <w:t xml:space="preserve">robust, focused, and </w:t>
      </w:r>
      <w:r w:rsidRPr="00C855A4">
        <w:rPr>
          <w:rFonts w:eastAsia="Calibri"/>
          <w:iCs/>
          <w:u w:val="single"/>
          <w:bdr w:val="single" w:sz="8" w:space="0" w:color="auto"/>
        </w:rPr>
        <w:t xml:space="preserve">sustained </w:t>
      </w:r>
      <w:r w:rsidRPr="00F509A9">
        <w:rPr>
          <w:rFonts w:eastAsia="Calibri"/>
          <w:b/>
          <w:iCs/>
          <w:highlight w:val="cyan"/>
          <w:u w:val="single"/>
          <w:bdr w:val="single" w:sz="8" w:space="0" w:color="auto"/>
        </w:rPr>
        <w:t>international cooperation</w:t>
      </w:r>
      <w:r w:rsidRPr="006109AD">
        <w:rPr>
          <w:rFonts w:eastAsia="Calibri"/>
          <w:sz w:val="14"/>
        </w:rPr>
        <w:t xml:space="preserve">. In effect, </w:t>
      </w:r>
      <w:r w:rsidRPr="006109AD">
        <w:rPr>
          <w:rFonts w:eastAsia="Calibri"/>
          <w:u w:val="single"/>
        </w:rPr>
        <w:t>in an increasing number of instances, Smart Power must now feature shared power</w:t>
      </w:r>
      <w:r w:rsidRPr="006109AD">
        <w:rPr>
          <w:rFonts w:eastAsia="Calibri"/>
          <w:sz w:val="14"/>
        </w:rPr>
        <w:t xml:space="preserve">, and in that context foreign policy choices must follow two related but distinct axes. </w:t>
      </w:r>
      <w:r w:rsidRPr="006109AD">
        <w:rPr>
          <w:rFonts w:eastAsia="Calibri"/>
          <w:sz w:val="12"/>
        </w:rPr>
        <w:t>¶</w:t>
      </w:r>
      <w:r w:rsidRPr="006109AD">
        <w:rPr>
          <w:rFonts w:eastAsia="Calibri"/>
          <w:sz w:val="14"/>
        </w:rPr>
        <w:t xml:space="preserve"> First, those policy choices must strengthen a state’s overall stature and influence (rather than diminish it), leaving the state undertaking the action in a position of equal or greater global standing. This is easier said than done. </w:t>
      </w:r>
      <w:r w:rsidRPr="006109AD">
        <w:rPr>
          <w:rFonts w:eastAsia="Calibri"/>
          <w:u w:val="single"/>
        </w:rPr>
        <w:t xml:space="preserve">The proliferation in </w:t>
      </w:r>
      <w:r w:rsidRPr="00F509A9">
        <w:rPr>
          <w:rFonts w:eastAsia="Calibri"/>
          <w:b/>
          <w:highlight w:val="cyan"/>
          <w:u w:val="single"/>
        </w:rPr>
        <w:t>challenges</w:t>
      </w:r>
      <w:r w:rsidRPr="006109AD">
        <w:rPr>
          <w:rFonts w:eastAsia="Calibri"/>
          <w:u w:val="single"/>
        </w:rPr>
        <w:t xml:space="preserve"> facing all states </w:t>
      </w:r>
      <w:r w:rsidRPr="00C855A4">
        <w:rPr>
          <w:rFonts w:eastAsia="Calibri"/>
          <w:u w:val="single"/>
        </w:rPr>
        <w:t xml:space="preserve">has </w:t>
      </w:r>
      <w:r w:rsidRPr="00F509A9">
        <w:rPr>
          <w:rFonts w:eastAsia="Calibri"/>
          <w:b/>
          <w:highlight w:val="cyan"/>
          <w:u w:val="single"/>
        </w:rPr>
        <w:t>created a need for multiple, simultaneous diplomatic transactions</w:t>
      </w:r>
      <w:r w:rsidRPr="006109AD">
        <w:rPr>
          <w:rFonts w:eastAsia="Calibri"/>
          <w:u w:val="single"/>
        </w:rPr>
        <w:t xml:space="preserve"> among a broadening cast of actors. Given</w:t>
      </w:r>
      <w:r w:rsidRPr="006109AD">
        <w:rPr>
          <w:rFonts w:eastAsia="Calibri"/>
          <w:sz w:val="14"/>
        </w:rPr>
        <w:t xml:space="preserve"> the nature of today’s threats facing states both large and small, those transactions have never been more frequent and at times overlapping – a reality that requires new agility and synchronization within foreign policy hierarchies. </w:t>
      </w:r>
      <w:r w:rsidRPr="006109AD">
        <w:rPr>
          <w:rFonts w:eastAsia="Calibri"/>
          <w:u w:val="single"/>
        </w:rPr>
        <w:t>States that are less capable of responding to this new reality may experience diminished political capital and international standing by acting on contemporary threats in isolation or without a full appreciation of the reigning international sentiment</w:t>
      </w:r>
      <w:r w:rsidRPr="006109AD">
        <w:rPr>
          <w:rFonts w:eastAsia="Calibri"/>
          <w:sz w:val="14"/>
        </w:rPr>
        <w:t xml:space="preserve">. Many </w:t>
      </w:r>
      <w:r w:rsidRPr="006109AD">
        <w:rPr>
          <w:rFonts w:eastAsia="Calibri"/>
          <w:u w:val="single"/>
        </w:rPr>
        <w:t>observers have highlighted U.S. decision-making in</w:t>
      </w:r>
      <w:r w:rsidRPr="006109AD">
        <w:rPr>
          <w:rFonts w:eastAsia="Calibri"/>
          <w:sz w:val="14"/>
        </w:rPr>
        <w:t xml:space="preserve"> advance of the 2003 </w:t>
      </w:r>
      <w:r w:rsidRPr="006109AD">
        <w:rPr>
          <w:rFonts w:eastAsia="Calibri"/>
          <w:u w:val="single"/>
        </w:rPr>
        <w:t>Iraq</w:t>
      </w:r>
      <w:r w:rsidRPr="006109AD">
        <w:rPr>
          <w:rFonts w:eastAsia="Calibri"/>
          <w:sz w:val="14"/>
        </w:rPr>
        <w:t xml:space="preserve"> invasion </w:t>
      </w:r>
      <w:r w:rsidRPr="006109AD">
        <w:rPr>
          <w:rFonts w:eastAsia="Calibri"/>
          <w:u w:val="single"/>
        </w:rPr>
        <w:t>as indicative of just this phenomenon</w:t>
      </w:r>
      <w:r w:rsidRPr="006109AD">
        <w:rPr>
          <w:rFonts w:eastAsia="Calibri"/>
          <w:sz w:val="14"/>
        </w:rPr>
        <w:t xml:space="preserve">. </w:t>
      </w:r>
      <w:r w:rsidRPr="006109AD">
        <w:rPr>
          <w:rFonts w:eastAsia="Calibri"/>
          <w:sz w:val="12"/>
        </w:rPr>
        <w:t>¶</w:t>
      </w:r>
      <w:r w:rsidRPr="006109AD">
        <w:rPr>
          <w:rFonts w:eastAsia="Calibri"/>
          <w:sz w:val="14"/>
        </w:rPr>
        <w:t xml:space="preserve"> Alternatively, states applying a new Smart Power approach to their foreign policy recognize the overlapping need to maintain global standing and stature while seeking resolution of individual policy challenges. We see considerable effort on the part of emerging powers to find just that balance, and I would argue that the United States has also made great strides in that regard since 2009. </w:t>
      </w:r>
      <w:r w:rsidRPr="006109AD">
        <w:rPr>
          <w:rFonts w:eastAsia="Calibri"/>
          <w:sz w:val="12"/>
        </w:rPr>
        <w:t>¶</w:t>
      </w:r>
      <w:r w:rsidRPr="006109AD">
        <w:rPr>
          <w:rFonts w:eastAsia="Calibri"/>
          <w:sz w:val="14"/>
        </w:rPr>
        <w:t xml:space="preserve"> Second, </w:t>
      </w:r>
      <w:r w:rsidRPr="006109AD">
        <w:rPr>
          <w:rFonts w:eastAsia="Calibri"/>
          <w:u w:val="single"/>
        </w:rPr>
        <w:t xml:space="preserve">Smart Power policy choices must contribute to the </w:t>
      </w:r>
      <w:r w:rsidRPr="006109AD">
        <w:rPr>
          <w:rFonts w:eastAsia="Calibri"/>
          <w:iCs/>
          <w:u w:val="single"/>
          <w:bdr w:val="single" w:sz="8" w:space="0" w:color="auto"/>
        </w:rPr>
        <w:t>strength and resilience of the international system.</w:t>
      </w:r>
      <w:r w:rsidRPr="006109AD">
        <w:rPr>
          <w:rFonts w:eastAsia="Calibri"/>
          <w:u w:val="single"/>
        </w:rPr>
        <w:t xml:space="preserve"> </w:t>
      </w:r>
      <w:r w:rsidRPr="006109AD">
        <w:rPr>
          <w:rFonts w:eastAsia="Calibri"/>
          <w:sz w:val="14"/>
        </w:rPr>
        <w:t xml:space="preserve">As noted above, </w:t>
      </w:r>
      <w:r w:rsidRPr="006109AD">
        <w:rPr>
          <w:rFonts w:eastAsia="Calibri"/>
          <w:u w:val="single"/>
        </w:rPr>
        <w:t xml:space="preserve">the globalization of contemporary challenges and security threats has augmented the need for </w:t>
      </w:r>
      <w:r w:rsidRPr="006109AD">
        <w:rPr>
          <w:rFonts w:eastAsia="Calibri"/>
          <w:iCs/>
          <w:u w:val="single"/>
          <w:bdr w:val="single" w:sz="8" w:space="0" w:color="auto"/>
        </w:rPr>
        <w:t>effective cooperation among states and other international actors</w:t>
      </w:r>
      <w:r w:rsidRPr="006109AD">
        <w:rPr>
          <w:rFonts w:eastAsia="Calibri"/>
          <w:sz w:val="14"/>
        </w:rPr>
        <w:t xml:space="preserve">, </w:t>
      </w:r>
      <w:r w:rsidRPr="006109AD">
        <w:rPr>
          <w:rFonts w:eastAsia="Calibri"/>
          <w:u w:val="single"/>
        </w:rPr>
        <w:t xml:space="preserve">and placed even </w:t>
      </w:r>
      <w:r w:rsidRPr="006109AD">
        <w:rPr>
          <w:rFonts w:eastAsia="Calibri"/>
          <w:iCs/>
          <w:u w:val="single"/>
          <w:bdr w:val="single" w:sz="8" w:space="0" w:color="auto"/>
        </w:rPr>
        <w:t>greater demands</w:t>
      </w:r>
      <w:r w:rsidRPr="006109AD">
        <w:rPr>
          <w:rFonts w:eastAsia="Calibri"/>
          <w:u w:val="single"/>
        </w:rPr>
        <w:t xml:space="preserve"> on the global network of international institutions</w:t>
      </w:r>
      <w:r w:rsidRPr="006109AD">
        <w:rPr>
          <w:rFonts w:eastAsia="Calibri"/>
          <w:sz w:val="14"/>
        </w:rPr>
        <w:t xml:space="preserve">, conferences, frameworks, and groupings </w:t>
      </w:r>
      <w:r w:rsidRPr="006109AD">
        <w:rPr>
          <w:rFonts w:eastAsia="Calibri"/>
          <w:u w:val="single"/>
        </w:rPr>
        <w:t>in which these challenges are more and more frequently addressed.</w:t>
      </w:r>
      <w:r w:rsidRPr="006109AD">
        <w:rPr>
          <w:rFonts w:eastAsia="Calibri"/>
          <w:sz w:val="14"/>
        </w:rPr>
        <w:t xml:space="preserve"> Given this heightened need for structures to facilitate international collaboration, </w:t>
      </w:r>
      <w:proofErr w:type="gramStart"/>
      <w:r w:rsidRPr="006109AD">
        <w:rPr>
          <w:rFonts w:eastAsia="Calibri"/>
          <w:sz w:val="14"/>
        </w:rPr>
        <w:t>states are more rarely undertaking foreign policy courses of action that entirely lack a multilateral component, or that feature no interaction with or demands</w:t>
      </w:r>
      <w:proofErr w:type="gramEnd"/>
      <w:r w:rsidRPr="006109AD">
        <w:rPr>
          <w:rFonts w:eastAsia="Calibri"/>
          <w:sz w:val="14"/>
        </w:rPr>
        <w:t xml:space="preserve"> upon the international architecture. As recent American history shows, even states with unilateral tendencies have found themselves returning to the multilateral fold to address aspects of a threat or challenge that simply cannot be addressed effectively alone. </w:t>
      </w:r>
    </w:p>
    <w:p w14:paraId="40FB5965" w14:textId="77777777" w:rsidR="006F5FBC" w:rsidRPr="00F601E6" w:rsidRDefault="006F5FBC" w:rsidP="006F5FBC"/>
    <w:p w14:paraId="05A150DC" w14:textId="77777777" w:rsidR="006F5FBC" w:rsidRDefault="006F5FBC" w:rsidP="006F5FBC">
      <w:pPr>
        <w:pStyle w:val="Heading2"/>
      </w:pPr>
      <w:r>
        <w:t>Case</w:t>
      </w:r>
    </w:p>
    <w:p w14:paraId="18A7C13F" w14:textId="77777777" w:rsidR="006F5FBC" w:rsidRDefault="006F5FBC" w:rsidP="006F5FBC"/>
    <w:p w14:paraId="76AD3FA3" w14:textId="77777777" w:rsidR="00106A4F" w:rsidRDefault="00106A4F" w:rsidP="00106A4F">
      <w:pPr>
        <w:pStyle w:val="Heading3"/>
      </w:pPr>
      <w:r>
        <w:t xml:space="preserve">Strikes NQ – No benefit to the </w:t>
      </w:r>
      <w:proofErr w:type="spellStart"/>
      <w:r>
        <w:t>aff</w:t>
      </w:r>
      <w:proofErr w:type="spellEnd"/>
    </w:p>
    <w:p w14:paraId="6F6F416E" w14:textId="77777777" w:rsidR="00106A4F" w:rsidRPr="00106A4F" w:rsidRDefault="00106A4F" w:rsidP="00106A4F"/>
    <w:p w14:paraId="1A2E047C" w14:textId="77777777" w:rsidR="00106A4F" w:rsidRDefault="00106A4F" w:rsidP="00106A4F">
      <w:pPr>
        <w:pStyle w:val="Heading4"/>
      </w:pPr>
      <w:r>
        <w:t xml:space="preserve">Workers </w:t>
      </w:r>
      <w:r w:rsidRPr="00AC28AE">
        <w:rPr>
          <w:u w:val="single"/>
        </w:rPr>
        <w:t>don’t care</w:t>
      </w:r>
      <w:r>
        <w:t xml:space="preserve"> about legality – strikes are on the rise </w:t>
      </w:r>
      <w:r w:rsidRPr="00AC28AE">
        <w:rPr>
          <w:u w:val="single"/>
        </w:rPr>
        <w:t>absent</w:t>
      </w:r>
      <w:r>
        <w:t xml:space="preserve"> the </w:t>
      </w:r>
      <w:proofErr w:type="spellStart"/>
      <w:r>
        <w:t>aff</w:t>
      </w:r>
      <w:proofErr w:type="spellEnd"/>
      <w:r>
        <w:t>.</w:t>
      </w:r>
    </w:p>
    <w:p w14:paraId="726ED5B2" w14:textId="77777777" w:rsidR="00106A4F" w:rsidRPr="00AC28AE" w:rsidRDefault="00106A4F" w:rsidP="00106A4F">
      <w:r w:rsidRPr="00AC28AE">
        <w:rPr>
          <w:rStyle w:val="Style13ptBold"/>
        </w:rPr>
        <w:t>Notes 19</w:t>
      </w:r>
      <w:r>
        <w:t xml:space="preserve"> [Labor Notes; Media</w:t>
      </w:r>
      <w:r w:rsidRPr="00AC28AE">
        <w:t xml:space="preserve"> and organizing project that has been the voice of union activists who want to put the movement back in the labor movement since 1979</w:t>
      </w:r>
      <w:r>
        <w:t>; “</w:t>
      </w:r>
      <w:r w:rsidRPr="00AC28AE">
        <w:t>Why Strikes Matter</w:t>
      </w:r>
      <w:r>
        <w:t xml:space="preserve">,” LN; 10/17/19; </w:t>
      </w:r>
      <w:hyperlink r:id="rId19" w:history="1">
        <w:r w:rsidRPr="00540FF3">
          <w:rPr>
            <w:rStyle w:val="Hyperlink"/>
          </w:rPr>
          <w:t>https://labornotes.org/2019/10/why-strikes-matter</w:t>
        </w:r>
      </w:hyperlink>
      <w:r>
        <w:t>]//SJWen</w:t>
      </w:r>
    </w:p>
    <w:p w14:paraId="210906E6" w14:textId="77777777" w:rsidR="00106A4F" w:rsidRDefault="00106A4F" w:rsidP="00106A4F">
      <w:pPr>
        <w:rPr>
          <w:sz w:val="16"/>
        </w:rPr>
      </w:pPr>
      <w:r w:rsidRPr="00AC28AE">
        <w:rPr>
          <w:sz w:val="16"/>
        </w:rPr>
        <w:t xml:space="preserve">“Why do you rob banks?” a reporter once asked Willie Sutton. “Because that’s where the money is,” the infamous thief replied. Why go on strike? </w:t>
      </w:r>
      <w:proofErr w:type="gramStart"/>
      <w:r w:rsidRPr="00AC28AE">
        <w:rPr>
          <w:sz w:val="16"/>
        </w:rPr>
        <w:t>Because that’s where our power is.</w:t>
      </w:r>
      <w:proofErr w:type="gramEnd"/>
      <w:r w:rsidRPr="00AC28AE">
        <w:rPr>
          <w:sz w:val="16"/>
        </w:rPr>
        <w:t xml:space="preserve"> </w:t>
      </w:r>
      <w:r w:rsidRPr="00063A61">
        <w:rPr>
          <w:highlight w:val="green"/>
          <w:u w:val="single"/>
        </w:rPr>
        <w:t>Teachers</w:t>
      </w:r>
      <w:r w:rsidRPr="00AC28AE">
        <w:rPr>
          <w:u w:val="single"/>
        </w:rPr>
        <w:t xml:space="preserve"> in West Virginia </w:t>
      </w:r>
      <w:r w:rsidRPr="00AC28AE">
        <w:rPr>
          <w:rStyle w:val="Emphasis"/>
        </w:rPr>
        <w:t>showed it in 2018</w:t>
      </w:r>
      <w:r w:rsidRPr="00AC28AE">
        <w:rPr>
          <w:u w:val="single"/>
        </w:rPr>
        <w:t xml:space="preserve"> when they </w:t>
      </w:r>
      <w:r w:rsidRPr="00063A61">
        <w:rPr>
          <w:rStyle w:val="Emphasis"/>
          <w:highlight w:val="green"/>
        </w:rPr>
        <w:t>walked out</w:t>
      </w:r>
      <w:r w:rsidRPr="00AC28AE">
        <w:rPr>
          <w:sz w:val="16"/>
        </w:rPr>
        <w:t xml:space="preserve">, in a strike that bubbled up from below, </w:t>
      </w:r>
      <w:r w:rsidRPr="00063A61">
        <w:rPr>
          <w:highlight w:val="green"/>
          <w:u w:val="single"/>
        </w:rPr>
        <w:t>surprising</w:t>
      </w:r>
      <w:r w:rsidRPr="00AC28AE">
        <w:rPr>
          <w:u w:val="single"/>
        </w:rPr>
        <w:t xml:space="preserve"> even their </w:t>
      </w:r>
      <w:r w:rsidRPr="00AC28AE">
        <w:rPr>
          <w:rStyle w:val="Emphasis"/>
        </w:rPr>
        <w:t xml:space="preserve">statewide </w:t>
      </w:r>
      <w:r w:rsidRPr="00063A61">
        <w:rPr>
          <w:rStyle w:val="Emphasis"/>
          <w:highlight w:val="green"/>
        </w:rPr>
        <w:t>union leaders</w:t>
      </w:r>
      <w:r w:rsidRPr="00063A61">
        <w:rPr>
          <w:sz w:val="16"/>
          <w:highlight w:val="green"/>
        </w:rPr>
        <w:t>.</w:t>
      </w:r>
      <w:r w:rsidRPr="00AC28AE">
        <w:rPr>
          <w:sz w:val="16"/>
        </w:rPr>
        <w:t xml:space="preserve"> </w:t>
      </w:r>
      <w:r w:rsidRPr="00063A61">
        <w:rPr>
          <w:rStyle w:val="Emphasis"/>
          <w:highlight w:val="green"/>
        </w:rPr>
        <w:t>No one</w:t>
      </w:r>
      <w:r w:rsidRPr="00AC28AE">
        <w:rPr>
          <w:u w:val="single"/>
        </w:rPr>
        <w:t xml:space="preserve"> seemed </w:t>
      </w:r>
      <w:r w:rsidRPr="00063A61">
        <w:rPr>
          <w:highlight w:val="green"/>
          <w:u w:val="single"/>
        </w:rPr>
        <w:t>concerned that</w:t>
      </w:r>
      <w:r w:rsidRPr="00AC28AE">
        <w:rPr>
          <w:u w:val="single"/>
        </w:rPr>
        <w:t xml:space="preserve"> </w:t>
      </w:r>
      <w:r w:rsidRPr="00AC28AE">
        <w:rPr>
          <w:rStyle w:val="Emphasis"/>
        </w:rPr>
        <w:t xml:space="preserve">public sector </w:t>
      </w:r>
      <w:r w:rsidRPr="00063A61">
        <w:rPr>
          <w:rStyle w:val="Emphasis"/>
          <w:highlight w:val="green"/>
        </w:rPr>
        <w:t>strikes were unlawful</w:t>
      </w:r>
      <w:r w:rsidRPr="00AC28AE">
        <w:rPr>
          <w:sz w:val="16"/>
        </w:rPr>
        <w:t xml:space="preserve"> in West Virginia. “</w:t>
      </w:r>
      <w:r w:rsidRPr="00063A61">
        <w:rPr>
          <w:highlight w:val="green"/>
          <w:u w:val="single"/>
        </w:rPr>
        <w:t xml:space="preserve">What are they going to do, </w:t>
      </w:r>
      <w:r w:rsidRPr="00063A61">
        <w:rPr>
          <w:rStyle w:val="Emphasis"/>
          <w:highlight w:val="green"/>
        </w:rPr>
        <w:t>fire us all</w:t>
      </w:r>
      <w:r w:rsidRPr="00AC28AE">
        <w:rPr>
          <w:sz w:val="16"/>
        </w:rPr>
        <w:t>?” said Jay O’Neal, treasurer for the Kanawha County local. “</w:t>
      </w:r>
      <w:r w:rsidRPr="00063A61">
        <w:rPr>
          <w:rStyle w:val="Emphasis"/>
          <w:highlight w:val="green"/>
        </w:rPr>
        <w:t>Who</w:t>
      </w:r>
      <w:r w:rsidRPr="00063A61">
        <w:rPr>
          <w:highlight w:val="green"/>
          <w:u w:val="single"/>
        </w:rPr>
        <w:t xml:space="preserve"> would they get to replace us</w:t>
      </w:r>
      <w:r w:rsidRPr="00AC28AE">
        <w:rPr>
          <w:sz w:val="16"/>
        </w:rPr>
        <w:t xml:space="preserve">?” Already </w:t>
      </w:r>
      <w:r w:rsidRPr="00AC28AE">
        <w:rPr>
          <w:u w:val="single"/>
        </w:rPr>
        <w:t xml:space="preserve">the </w:t>
      </w:r>
      <w:r w:rsidRPr="00063A61">
        <w:rPr>
          <w:highlight w:val="green"/>
          <w:u w:val="single"/>
        </w:rPr>
        <w:t xml:space="preserve">state had </w:t>
      </w:r>
      <w:r w:rsidRPr="00063A61">
        <w:rPr>
          <w:rStyle w:val="Emphasis"/>
          <w:highlight w:val="green"/>
        </w:rPr>
        <w:t>700</w:t>
      </w:r>
      <w:r w:rsidRPr="00AC28AE">
        <w:rPr>
          <w:rStyle w:val="Emphasis"/>
        </w:rPr>
        <w:t xml:space="preserve"> teaching </w:t>
      </w:r>
      <w:r w:rsidRPr="00063A61">
        <w:rPr>
          <w:rStyle w:val="Emphasis"/>
          <w:highlight w:val="green"/>
        </w:rPr>
        <w:t>vacancies</w:t>
      </w:r>
      <w:r w:rsidRPr="00AC28AE">
        <w:rPr>
          <w:sz w:val="16"/>
        </w:rPr>
        <w:t xml:space="preserve">, thanks to the rock-bottom pay the strikers were protesting. After 13 days out, the teachers declared victory and returned to their classrooms with a 5 percent raise. They had also backed off corporate education “reformers” on a host of other issues. The biggest lesson: “Our labor is ours first,” West Virginia teacher Nicole McCormick told the crowd at the Labor Notes Conference that spring. “It is up to us to give our labor, or to withhold it.” </w:t>
      </w:r>
      <w:r w:rsidRPr="00AC28AE">
        <w:rPr>
          <w:u w:val="single"/>
        </w:rPr>
        <w:t xml:space="preserve">That’s the </w:t>
      </w:r>
      <w:r w:rsidRPr="00AC28AE">
        <w:rPr>
          <w:rStyle w:val="Emphasis"/>
        </w:rPr>
        <w:t>fundamental truth</w:t>
      </w:r>
      <w:r w:rsidRPr="00AC28AE">
        <w:rPr>
          <w:u w:val="single"/>
        </w:rPr>
        <w:t xml:space="preserve"> on which the labor movement was built.</w:t>
      </w:r>
      <w:r w:rsidRPr="00AC28AE">
        <w:rPr>
          <w:sz w:val="16"/>
        </w:rPr>
        <w:t xml:space="preserve"> Strikes by unorganized workers led to the founding of unions. Strikes won the first union contracts. Strikes over the years won bigger paychecks, vacations, seniority rights, and the right to tell the foreman “that’s not my job.” Without strikes we would have no labor movement, no unions, no contracts, and a far worse working and living situation. In short, strikes are the strongest tool in workers’ toolbox—our power not just to ask, </w:t>
      </w:r>
      <w:proofErr w:type="gramStart"/>
      <w:r w:rsidRPr="00AC28AE">
        <w:rPr>
          <w:sz w:val="16"/>
        </w:rPr>
        <w:t>but</w:t>
      </w:r>
      <w:proofErr w:type="gramEnd"/>
      <w:r w:rsidRPr="00AC28AE">
        <w:rPr>
          <w:sz w:val="16"/>
        </w:rPr>
        <w:t xml:space="preserve"> to force our employers to concede something. DISCOVER YOUR POWER The key word is “force.” </w:t>
      </w:r>
      <w:r w:rsidRPr="00AC28AE">
        <w:rPr>
          <w:u w:val="single"/>
        </w:rPr>
        <w:t xml:space="preserve">A strike is </w:t>
      </w:r>
      <w:r w:rsidRPr="00AC28AE">
        <w:rPr>
          <w:rStyle w:val="Emphasis"/>
        </w:rPr>
        <w:t>not</w:t>
      </w:r>
      <w:r w:rsidRPr="00AC28AE">
        <w:rPr>
          <w:u w:val="single"/>
        </w:rPr>
        <w:t xml:space="preserve"> just a symbolic protest</w:t>
      </w:r>
      <w:r w:rsidRPr="00AC28AE">
        <w:rPr>
          <w:sz w:val="16"/>
        </w:rPr>
        <w:t xml:space="preserve">. </w:t>
      </w:r>
      <w:r w:rsidRPr="00AC28AE">
        <w:rPr>
          <w:u w:val="single"/>
        </w:rPr>
        <w:t xml:space="preserve">It works because we </w:t>
      </w:r>
      <w:r w:rsidRPr="00AC28AE">
        <w:rPr>
          <w:rStyle w:val="Emphasis"/>
        </w:rPr>
        <w:t>withhold something that the employer needs</w:t>
      </w:r>
      <w:r w:rsidRPr="00AC28AE">
        <w:rPr>
          <w:sz w:val="16"/>
        </w:rPr>
        <w:t xml:space="preserve">—its production, its good public image, its profits, and above all its control over us. As one union slogan has it, “this university works because we do”—or this company, or this city. A strike reveals something that employers would prefer we not notice: they need us. </w:t>
      </w:r>
      <w:r w:rsidRPr="00AC28AE">
        <w:rPr>
          <w:u w:val="single"/>
        </w:rPr>
        <w:t>Workplaces are typically run as dictatorships</w:t>
      </w:r>
      <w:r w:rsidRPr="00AC28AE">
        <w:rPr>
          <w:sz w:val="16"/>
        </w:rPr>
        <w:t xml:space="preserve">. </w:t>
      </w:r>
      <w:r w:rsidRPr="00AC28AE">
        <w:rPr>
          <w:u w:val="single"/>
        </w:rPr>
        <w:t xml:space="preserve">The discovery that your boss does </w:t>
      </w:r>
      <w:r w:rsidRPr="00D222B3">
        <w:rPr>
          <w:rStyle w:val="Emphasis"/>
        </w:rPr>
        <w:t>not</w:t>
      </w:r>
      <w:r w:rsidRPr="00AC28AE">
        <w:rPr>
          <w:u w:val="single"/>
        </w:rPr>
        <w:t xml:space="preserve"> have absolute power</w:t>
      </w:r>
      <w:r w:rsidRPr="00AC28AE">
        <w:rPr>
          <w:sz w:val="16"/>
        </w:rPr>
        <w:t xml:space="preserve"> over you—</w:t>
      </w:r>
      <w:r w:rsidRPr="00AC28AE">
        <w:rPr>
          <w:u w:val="single"/>
        </w:rPr>
        <w:t>and that in fact, you and your co-workers can exert power over him</w:t>
      </w:r>
      <w:r w:rsidRPr="00AC28AE">
        <w:rPr>
          <w:sz w:val="16"/>
        </w:rPr>
        <w:t>—</w:t>
      </w:r>
      <w:r w:rsidRPr="00AC28AE">
        <w:rPr>
          <w:u w:val="single"/>
        </w:rPr>
        <w:t xml:space="preserve">is a </w:t>
      </w:r>
      <w:r w:rsidRPr="00D222B3">
        <w:rPr>
          <w:rStyle w:val="Emphasis"/>
        </w:rPr>
        <w:t>revelation</w:t>
      </w:r>
      <w:r w:rsidRPr="00AC28AE">
        <w:rPr>
          <w:sz w:val="16"/>
        </w:rPr>
        <w:t xml:space="preserve">. There’s no feeling like it. Going on strike changes you, personally and as a union. “Walking into work the first day back chanting ‘one day longer, one day stronger’ was the best morning I’ve ever had at Verizon,” said Pam </w:t>
      </w:r>
      <w:proofErr w:type="spellStart"/>
      <w:r w:rsidRPr="00AC28AE">
        <w:rPr>
          <w:sz w:val="16"/>
        </w:rPr>
        <w:t>Galpern</w:t>
      </w:r>
      <w:proofErr w:type="spellEnd"/>
      <w:r w:rsidRPr="00AC28AE">
        <w:rPr>
          <w:sz w:val="16"/>
        </w:rPr>
        <w:t xml:space="preserve">, a field tech and mobilizer with Communication Workers Local 1101, after workers beat the corporate giant in a 45-day strike in 2016. “There was such a tremendous feeling of accomplishment. People were smiling and happy. It was like a complete </w:t>
      </w:r>
      <w:proofErr w:type="gramStart"/>
      <w:r w:rsidRPr="00AC28AE">
        <w:rPr>
          <w:sz w:val="16"/>
        </w:rPr>
        <w:t>180-degree difference from before the strike,” when supervisors had been micromanaging and writing workers up for the smallest infractions.</w:t>
      </w:r>
      <w:proofErr w:type="gramEnd"/>
      <w:r w:rsidRPr="00AC28AE">
        <w:rPr>
          <w:sz w:val="16"/>
        </w:rPr>
        <w:t xml:space="preserve"> In a good strike, everyone has a meaningful role. Strikers develop new skills and a deeper sense that they own and run their union. New leaders emerge from the ranks and go on to become stewards. New friendships are formed; workers who didn’t know or trust one another before forge bonds of solidarity. A few stubborn co-workers finally see why the union matters and sign on as members. Allies from faith groups, neighborhood groups, or other unions adopt your cause. You and your co-workers lose some fear of the boss—and the boss gains some fear of you. In all these ways and more—not to mention the contract gains you may win—a strike can be a tremendous union-building activity. </w:t>
      </w:r>
    </w:p>
    <w:p w14:paraId="725A7B7F" w14:textId="77777777" w:rsidR="00106A4F" w:rsidRDefault="00106A4F" w:rsidP="00106A4F">
      <w:pPr>
        <w:rPr>
          <w:sz w:val="16"/>
        </w:rPr>
      </w:pPr>
    </w:p>
    <w:p w14:paraId="14409E17" w14:textId="77777777" w:rsidR="00106A4F" w:rsidRDefault="00106A4F" w:rsidP="00106A4F">
      <w:pPr>
        <w:pStyle w:val="Heading4"/>
        <w:jc w:val="both"/>
      </w:pPr>
      <w:r w:rsidRPr="00D222B3">
        <w:rPr>
          <w:u w:val="single"/>
        </w:rPr>
        <w:t>Every empiric</w:t>
      </w:r>
      <w:r>
        <w:t xml:space="preserve"> flows </w:t>
      </w:r>
      <w:r w:rsidRPr="00D222B3">
        <w:rPr>
          <w:u w:val="single"/>
        </w:rPr>
        <w:t>neg</w:t>
      </w:r>
      <w:r>
        <w:t>.</w:t>
      </w:r>
    </w:p>
    <w:p w14:paraId="0DFDA203" w14:textId="77777777" w:rsidR="00106A4F" w:rsidRPr="00D222B3" w:rsidRDefault="00106A4F" w:rsidP="00106A4F">
      <w:r w:rsidRPr="00D222B3">
        <w:rPr>
          <w:rStyle w:val="Style13ptBold"/>
        </w:rPr>
        <w:t>Greenhouse 18</w:t>
      </w:r>
      <w:r>
        <w:t xml:space="preserve"> [Steven; Editor at NYT, author of a book about history of labor unions; </w:t>
      </w:r>
      <w:r w:rsidRPr="00D222B3">
        <w:t>"Making Teachers’ Strikes Illegal Won’t Stop Them</w:t>
      </w:r>
      <w:r>
        <w:t xml:space="preserve">,” The New York Times; 5/9/18; </w:t>
      </w:r>
      <w:hyperlink r:id="rId20" w:history="1">
        <w:r w:rsidRPr="00540FF3">
          <w:rPr>
            <w:rStyle w:val="Hyperlink"/>
          </w:rPr>
          <w:t>https://www.nytimes.com/2018/05/09/opinion/teacher-strikes-illegal-arizona-carolina.html</w:t>
        </w:r>
      </w:hyperlink>
      <w:r>
        <w:t>]//</w:t>
      </w:r>
      <w:proofErr w:type="spellStart"/>
      <w:r>
        <w:t>SJWen</w:t>
      </w:r>
      <w:proofErr w:type="spellEnd"/>
    </w:p>
    <w:p w14:paraId="563D15C5" w14:textId="77777777" w:rsidR="00106A4F" w:rsidRPr="00D222B3" w:rsidRDefault="00106A4F" w:rsidP="00106A4F">
      <w:pPr>
        <w:rPr>
          <w:sz w:val="16"/>
        </w:rPr>
      </w:pPr>
      <w:r w:rsidRPr="00D222B3">
        <w:rPr>
          <w:sz w:val="16"/>
        </w:rPr>
        <w:t xml:space="preserve">In the five states where </w:t>
      </w:r>
      <w:r w:rsidRPr="00D222B3">
        <w:rPr>
          <w:u w:val="single"/>
        </w:rPr>
        <w:t xml:space="preserve">teachers have </w:t>
      </w:r>
      <w:r w:rsidRPr="00E50BDD">
        <w:rPr>
          <w:rStyle w:val="Emphasis"/>
        </w:rPr>
        <w:t>gone on strike this year</w:t>
      </w:r>
      <w:r w:rsidRPr="00D222B3">
        <w:rPr>
          <w:sz w:val="16"/>
        </w:rPr>
        <w:t xml:space="preserve">, </w:t>
      </w:r>
      <w:r w:rsidRPr="00D222B3">
        <w:rPr>
          <w:u w:val="single"/>
        </w:rPr>
        <w:t xml:space="preserve">teachers </w:t>
      </w:r>
      <w:r w:rsidRPr="00E50BDD">
        <w:rPr>
          <w:rStyle w:val="Emphasis"/>
        </w:rPr>
        <w:t>complain</w:t>
      </w:r>
      <w:r w:rsidRPr="00D222B3">
        <w:rPr>
          <w:u w:val="single"/>
        </w:rPr>
        <w:t xml:space="preserve"> about many of the same things</w:t>
      </w:r>
      <w:r w:rsidRPr="00D222B3">
        <w:rPr>
          <w:sz w:val="16"/>
        </w:rPr>
        <w:t xml:space="preserve">: low salaries, an education funding squeeze and teacher shortages. They have something else in common. </w:t>
      </w:r>
      <w:r w:rsidRPr="00D222B3">
        <w:rPr>
          <w:u w:val="single"/>
        </w:rPr>
        <w:t xml:space="preserve">In four of the five </w:t>
      </w:r>
      <w:r w:rsidRPr="00D222B3">
        <w:rPr>
          <w:sz w:val="16"/>
        </w:rPr>
        <w:t xml:space="preserve">— Arizona, Kentucky, Oklahoma and West Virginia — </w:t>
      </w:r>
      <w:r w:rsidRPr="00D222B3">
        <w:rPr>
          <w:u w:val="single"/>
        </w:rPr>
        <w:t xml:space="preserve">these </w:t>
      </w:r>
      <w:r w:rsidRPr="00E50BDD">
        <w:rPr>
          <w:rStyle w:val="Emphasis"/>
        </w:rPr>
        <w:t>strikes are illegal</w:t>
      </w:r>
      <w:r w:rsidRPr="00D222B3">
        <w:rPr>
          <w:u w:val="single"/>
        </w:rPr>
        <w:t xml:space="preserve"> under state law.</w:t>
      </w:r>
      <w:r w:rsidRPr="00D222B3">
        <w:rPr>
          <w:sz w:val="16"/>
        </w:rPr>
        <w:t xml:space="preserve"> (Colorado, the fifth state where teachers walked out, allows them.)</w:t>
      </w:r>
    </w:p>
    <w:p w14:paraId="007907C1" w14:textId="77777777" w:rsidR="00106A4F" w:rsidRPr="00D222B3" w:rsidRDefault="00106A4F" w:rsidP="00106A4F">
      <w:pPr>
        <w:rPr>
          <w:u w:val="single"/>
        </w:rPr>
      </w:pPr>
      <w:r w:rsidRPr="00D222B3">
        <w:rPr>
          <w:sz w:val="16"/>
        </w:rPr>
        <w:t xml:space="preserve">While </w:t>
      </w:r>
      <w:r w:rsidRPr="00D222B3">
        <w:rPr>
          <w:u w:val="single"/>
        </w:rPr>
        <w:t>private-sector workers generally have a right to strike under federal law</w:t>
      </w:r>
      <w:r w:rsidRPr="00D222B3">
        <w:rPr>
          <w:sz w:val="16"/>
        </w:rPr>
        <w:t xml:space="preserve">, </w:t>
      </w:r>
      <w:r w:rsidRPr="00D222B3">
        <w:rPr>
          <w:u w:val="single"/>
        </w:rPr>
        <w:t>state law governs whether teachers and other state and local government workers can strike</w:t>
      </w:r>
      <w:r w:rsidRPr="00D222B3">
        <w:rPr>
          <w:sz w:val="16"/>
        </w:rPr>
        <w:t xml:space="preserve">. </w:t>
      </w:r>
      <w:proofErr w:type="gramStart"/>
      <w:r w:rsidRPr="00E50BDD">
        <w:rPr>
          <w:rStyle w:val="Emphasis"/>
        </w:rPr>
        <w:t>Three dozen</w:t>
      </w:r>
      <w:proofErr w:type="gramEnd"/>
      <w:r w:rsidRPr="00E50BDD">
        <w:rPr>
          <w:rStyle w:val="Emphasis"/>
        </w:rPr>
        <w:t xml:space="preserve"> states have laws</w:t>
      </w:r>
      <w:r w:rsidRPr="00D222B3">
        <w:rPr>
          <w:u w:val="single"/>
        </w:rPr>
        <w:t xml:space="preserve"> </w:t>
      </w:r>
      <w:r w:rsidRPr="00E50BDD">
        <w:rPr>
          <w:rStyle w:val="Emphasis"/>
        </w:rPr>
        <w:t>prohibiting teachers from striking</w:t>
      </w:r>
      <w:r w:rsidRPr="00D222B3">
        <w:rPr>
          <w:sz w:val="16"/>
        </w:rPr>
        <w:t xml:space="preserve">. Clearly, </w:t>
      </w:r>
      <w:r w:rsidRPr="00063A61">
        <w:rPr>
          <w:highlight w:val="green"/>
          <w:u w:val="single"/>
        </w:rPr>
        <w:t>making</w:t>
      </w:r>
      <w:r w:rsidRPr="00D222B3">
        <w:rPr>
          <w:u w:val="single"/>
        </w:rPr>
        <w:t xml:space="preserve"> teacher </w:t>
      </w:r>
      <w:r w:rsidRPr="00063A61">
        <w:rPr>
          <w:highlight w:val="green"/>
          <w:u w:val="single"/>
        </w:rPr>
        <w:t xml:space="preserve">strikes illegal will </w:t>
      </w:r>
      <w:r w:rsidRPr="00063A61">
        <w:rPr>
          <w:rStyle w:val="Emphasis"/>
          <w:highlight w:val="green"/>
        </w:rPr>
        <w:t>not</w:t>
      </w:r>
      <w:r w:rsidRPr="00D222B3">
        <w:rPr>
          <w:u w:val="single"/>
        </w:rPr>
        <w:t xml:space="preserve"> necessarily </w:t>
      </w:r>
      <w:r w:rsidRPr="00063A61">
        <w:rPr>
          <w:highlight w:val="green"/>
          <w:u w:val="single"/>
        </w:rPr>
        <w:t>prevent them</w:t>
      </w:r>
      <w:r w:rsidRPr="00D222B3">
        <w:rPr>
          <w:u w:val="single"/>
        </w:rPr>
        <w:t>.</w:t>
      </w:r>
    </w:p>
    <w:p w14:paraId="3E2B1AC8" w14:textId="77777777" w:rsidR="00106A4F" w:rsidRPr="00D222B3" w:rsidRDefault="00106A4F" w:rsidP="00106A4F">
      <w:pPr>
        <w:rPr>
          <w:sz w:val="16"/>
        </w:rPr>
      </w:pPr>
      <w:r w:rsidRPr="00D222B3">
        <w:rPr>
          <w:sz w:val="16"/>
        </w:rPr>
        <w:t xml:space="preserve">In the states where teachers walked out, many teachers felt they had to beg their state legislatures to approve raises and </w:t>
      </w:r>
      <w:r w:rsidRPr="00E50BDD">
        <w:rPr>
          <w:rStyle w:val="Emphasis"/>
        </w:rPr>
        <w:t>the</w:t>
      </w:r>
      <w:r w:rsidRPr="00D222B3">
        <w:rPr>
          <w:sz w:val="16"/>
        </w:rPr>
        <w:t xml:space="preserve"> funding to pay for them. But their pleas were largely ignored. Joseph </w:t>
      </w:r>
      <w:proofErr w:type="spellStart"/>
      <w:r w:rsidRPr="00D222B3">
        <w:rPr>
          <w:sz w:val="16"/>
        </w:rPr>
        <w:t>McCartin</w:t>
      </w:r>
      <w:proofErr w:type="spellEnd"/>
      <w:r w:rsidRPr="00D222B3">
        <w:rPr>
          <w:sz w:val="16"/>
        </w:rPr>
        <w:t>, a labor historian at Georgetown University, says that when workers feel they are at a dead end in negotiating raises, militant outbursts — such as illegal walkouts — are inevitable. “When collective bargaining isn’t allowed or doesn’t work, that doesn’t mean collective action isn’t possible,” he said.</w:t>
      </w:r>
    </w:p>
    <w:p w14:paraId="16AF2FD2" w14:textId="77777777" w:rsidR="00106A4F" w:rsidRPr="00D222B3" w:rsidRDefault="00106A4F" w:rsidP="00106A4F">
      <w:pPr>
        <w:rPr>
          <w:sz w:val="16"/>
        </w:rPr>
      </w:pPr>
      <w:r w:rsidRPr="00063A61">
        <w:rPr>
          <w:highlight w:val="green"/>
          <w:u w:val="single"/>
        </w:rPr>
        <w:t>Labor’s</w:t>
      </w:r>
      <w:r w:rsidRPr="00D222B3">
        <w:rPr>
          <w:u w:val="single"/>
        </w:rPr>
        <w:t xml:space="preserve"> most potent </w:t>
      </w:r>
      <w:r w:rsidRPr="00063A61">
        <w:rPr>
          <w:highlight w:val="green"/>
          <w:u w:val="single"/>
        </w:rPr>
        <w:t>weapon is the strike</w:t>
      </w:r>
      <w:r w:rsidRPr="00063A61">
        <w:rPr>
          <w:sz w:val="16"/>
          <w:highlight w:val="green"/>
        </w:rPr>
        <w:t xml:space="preserve">, </w:t>
      </w:r>
      <w:r w:rsidRPr="00063A61">
        <w:rPr>
          <w:rStyle w:val="Emphasis"/>
          <w:highlight w:val="green"/>
        </w:rPr>
        <w:t>even when</w:t>
      </w:r>
      <w:r w:rsidRPr="00E50BDD">
        <w:rPr>
          <w:rStyle w:val="Emphasis"/>
        </w:rPr>
        <w:t xml:space="preserve"> it’s </w:t>
      </w:r>
      <w:r w:rsidRPr="00063A61">
        <w:rPr>
          <w:rStyle w:val="Emphasis"/>
          <w:highlight w:val="green"/>
        </w:rPr>
        <w:t>illega</w:t>
      </w:r>
      <w:r w:rsidRPr="00063A61">
        <w:rPr>
          <w:highlight w:val="green"/>
          <w:u w:val="single"/>
        </w:rPr>
        <w:t>l</w:t>
      </w:r>
      <w:r w:rsidRPr="00D222B3">
        <w:rPr>
          <w:u w:val="single"/>
        </w:rPr>
        <w:t xml:space="preserve">. Workers will often risk </w:t>
      </w:r>
      <w:r w:rsidRPr="00E50BDD">
        <w:rPr>
          <w:rStyle w:val="Emphasis"/>
        </w:rPr>
        <w:t xml:space="preserve">engaging in an </w:t>
      </w:r>
      <w:r w:rsidRPr="00063A61">
        <w:rPr>
          <w:rStyle w:val="Emphasis"/>
          <w:highlight w:val="green"/>
        </w:rPr>
        <w:t>illegal strike</w:t>
      </w:r>
      <w:r w:rsidRPr="00D222B3">
        <w:rPr>
          <w:sz w:val="16"/>
        </w:rPr>
        <w:t>, even though it could mean getting fined, fired and conceivably jailed. In a legal strike, workers typically lose just a few days’ or weeks’ pay.</w:t>
      </w:r>
    </w:p>
    <w:p w14:paraId="59CA3CF7" w14:textId="77777777" w:rsidR="00106A4F" w:rsidRPr="00D222B3" w:rsidRDefault="00106A4F" w:rsidP="00106A4F">
      <w:pPr>
        <w:rPr>
          <w:u w:val="single"/>
        </w:rPr>
      </w:pPr>
      <w:r w:rsidRPr="00D222B3">
        <w:rPr>
          <w:u w:val="single"/>
        </w:rPr>
        <w:t xml:space="preserve">Explosions of worker militancy </w:t>
      </w:r>
      <w:r w:rsidRPr="00063A61">
        <w:rPr>
          <w:highlight w:val="green"/>
          <w:u w:val="single"/>
        </w:rPr>
        <w:t xml:space="preserve">have been a </w:t>
      </w:r>
      <w:r w:rsidRPr="00063A61">
        <w:rPr>
          <w:rStyle w:val="Emphasis"/>
          <w:highlight w:val="green"/>
        </w:rPr>
        <w:t>recurring pattern</w:t>
      </w:r>
      <w:r w:rsidRPr="00D222B3">
        <w:rPr>
          <w:sz w:val="16"/>
        </w:rPr>
        <w:t xml:space="preserve"> throughout American history. </w:t>
      </w:r>
      <w:r w:rsidRPr="00D222B3">
        <w:rPr>
          <w:u w:val="single"/>
        </w:rPr>
        <w:t>West Virginia teachers</w:t>
      </w:r>
      <w:r w:rsidRPr="00D222B3">
        <w:rPr>
          <w:sz w:val="16"/>
        </w:rPr>
        <w:t xml:space="preserve">, for example, </w:t>
      </w:r>
      <w:r w:rsidRPr="00D222B3">
        <w:rPr>
          <w:u w:val="single"/>
        </w:rPr>
        <w:t xml:space="preserve">said their </w:t>
      </w:r>
      <w:proofErr w:type="gramStart"/>
      <w:r w:rsidRPr="00D222B3">
        <w:rPr>
          <w:u w:val="single"/>
        </w:rPr>
        <w:t xml:space="preserve">walkout was </w:t>
      </w:r>
      <w:r w:rsidRPr="00E50BDD">
        <w:rPr>
          <w:rStyle w:val="Emphasis"/>
        </w:rPr>
        <w:t>inspired</w:t>
      </w:r>
      <w:r w:rsidRPr="00D222B3">
        <w:rPr>
          <w:u w:val="single"/>
        </w:rPr>
        <w:t xml:space="preserve"> by their state’s coal miners</w:t>
      </w:r>
      <w:r w:rsidRPr="00D222B3">
        <w:rPr>
          <w:sz w:val="16"/>
        </w:rPr>
        <w:t xml:space="preserve">, </w:t>
      </w:r>
      <w:r w:rsidRPr="00D222B3">
        <w:rPr>
          <w:u w:val="single"/>
        </w:rPr>
        <w:t>who were part of a historic miners’ strike during World War II</w:t>
      </w:r>
      <w:proofErr w:type="gramEnd"/>
      <w:r w:rsidRPr="00D222B3">
        <w:rPr>
          <w:u w:val="single"/>
        </w:rPr>
        <w:t>.</w:t>
      </w:r>
    </w:p>
    <w:p w14:paraId="3E91B9FB" w14:textId="77777777" w:rsidR="00106A4F" w:rsidRPr="00D222B3" w:rsidRDefault="00106A4F" w:rsidP="00106A4F">
      <w:pPr>
        <w:rPr>
          <w:sz w:val="16"/>
        </w:rPr>
      </w:pPr>
      <w:r w:rsidRPr="00D222B3">
        <w:rPr>
          <w:sz w:val="16"/>
        </w:rPr>
        <w:t xml:space="preserve">Ten days after Pearl Harbor was attacked in 1941, President Franklin D. Roosevelt summoned labor and business leaders to a conference where unions pledged not to strike during the war. The National War Labor Board, which included labor representatives, dictated a nationwide formula that capped how </w:t>
      </w:r>
      <w:proofErr w:type="gramStart"/>
      <w:r w:rsidRPr="00D222B3">
        <w:rPr>
          <w:sz w:val="16"/>
        </w:rPr>
        <w:t>large a raise unions</w:t>
      </w:r>
      <w:proofErr w:type="gramEnd"/>
      <w:r w:rsidRPr="00D222B3">
        <w:rPr>
          <w:sz w:val="16"/>
        </w:rPr>
        <w:t xml:space="preserve"> could obtain in bargaining. But the raises often failed to keep up with inflation, angering millions of workers.</w:t>
      </w:r>
    </w:p>
    <w:p w14:paraId="77989B63" w14:textId="77777777" w:rsidR="00106A4F" w:rsidRPr="00D222B3" w:rsidRDefault="00106A4F" w:rsidP="00106A4F">
      <w:pPr>
        <w:rPr>
          <w:sz w:val="16"/>
        </w:rPr>
      </w:pPr>
      <w:r w:rsidRPr="00D222B3">
        <w:rPr>
          <w:sz w:val="16"/>
        </w:rPr>
        <w:t xml:space="preserve">As a result, </w:t>
      </w:r>
      <w:r w:rsidRPr="00D222B3">
        <w:rPr>
          <w:u w:val="single"/>
        </w:rPr>
        <w:t xml:space="preserve">there were </w:t>
      </w:r>
      <w:r w:rsidRPr="00E50BDD">
        <w:rPr>
          <w:rStyle w:val="Emphasis"/>
        </w:rPr>
        <w:t>dozens</w:t>
      </w:r>
      <w:r w:rsidRPr="00D222B3">
        <w:rPr>
          <w:u w:val="single"/>
        </w:rPr>
        <w:t xml:space="preserve"> of short wildcat strikes</w:t>
      </w:r>
      <w:r w:rsidRPr="00D222B3">
        <w:rPr>
          <w:sz w:val="16"/>
        </w:rPr>
        <w:t xml:space="preserve"> — strikes without union authorization — </w:t>
      </w:r>
      <w:r w:rsidRPr="00D222B3">
        <w:rPr>
          <w:u w:val="single"/>
        </w:rPr>
        <w:t>in defiance of Roosevelt and union leaders</w:t>
      </w:r>
      <w:r w:rsidRPr="00D222B3">
        <w:rPr>
          <w:sz w:val="16"/>
        </w:rPr>
        <w:t>. The biggest confrontation came in 1943, when the United Mine Workers’ brilliant but bullheaded president, John L. Lewis, gave 500,000 coal miners a wink and a nod, tacit approval for a walkout.</w:t>
      </w:r>
    </w:p>
    <w:p w14:paraId="348E1090" w14:textId="77777777" w:rsidR="00106A4F" w:rsidRPr="00D222B3" w:rsidRDefault="00106A4F" w:rsidP="00106A4F">
      <w:pPr>
        <w:rPr>
          <w:sz w:val="16"/>
        </w:rPr>
      </w:pPr>
      <w:r w:rsidRPr="00D222B3">
        <w:rPr>
          <w:sz w:val="16"/>
        </w:rPr>
        <w:t>Roosevelt implored the miners to return to work. “Every idle miner directly and individually is obstructing the war effort,” he said in a fireside chat. He had the federal government seize the mines and ordered miners back to work, but eager to restore labor peace, he figured out a way to meet most of their pay demands.</w:t>
      </w:r>
    </w:p>
    <w:p w14:paraId="491E37DB" w14:textId="77777777" w:rsidR="00106A4F" w:rsidRPr="00D222B3" w:rsidRDefault="00106A4F" w:rsidP="00106A4F">
      <w:pPr>
        <w:rPr>
          <w:sz w:val="16"/>
        </w:rPr>
      </w:pPr>
      <w:r w:rsidRPr="00D222B3">
        <w:rPr>
          <w:sz w:val="16"/>
        </w:rPr>
        <w:t>In 1962, President John F. Kennedy issued an executive order giving most federal employees the right to bargain collectively over some working conditions, but not wages, and he barred them from striking. For years, postal workers seethed about low pay, and their frustration boiled over after members of Congress received a 41 percent raise in 1969.</w:t>
      </w:r>
    </w:p>
    <w:p w14:paraId="2751BAB4" w14:textId="77777777" w:rsidR="00106A4F" w:rsidRPr="00D222B3" w:rsidRDefault="00106A4F" w:rsidP="00106A4F">
      <w:pPr>
        <w:rPr>
          <w:u w:val="single"/>
        </w:rPr>
      </w:pPr>
      <w:r w:rsidRPr="00D222B3">
        <w:rPr>
          <w:u w:val="single"/>
        </w:rPr>
        <w:t xml:space="preserve">On March 18, </w:t>
      </w:r>
      <w:r w:rsidRPr="00063A61">
        <w:rPr>
          <w:highlight w:val="green"/>
          <w:u w:val="single"/>
        </w:rPr>
        <w:t>1970</w:t>
      </w:r>
      <w:r w:rsidRPr="00D222B3">
        <w:rPr>
          <w:u w:val="single"/>
        </w:rPr>
        <w:t xml:space="preserve">, letter </w:t>
      </w:r>
      <w:r w:rsidRPr="00063A61">
        <w:rPr>
          <w:highlight w:val="green"/>
          <w:u w:val="single"/>
        </w:rPr>
        <w:t>carriers walked out in New York</w:t>
      </w:r>
      <w:r w:rsidRPr="00D222B3">
        <w:rPr>
          <w:u w:val="single"/>
        </w:rPr>
        <w:t xml:space="preserve"> City, and within days, more than </w:t>
      </w:r>
      <w:r w:rsidRPr="00063A61">
        <w:rPr>
          <w:rStyle w:val="Emphasis"/>
          <w:highlight w:val="green"/>
        </w:rPr>
        <w:t xml:space="preserve">150,000 </w:t>
      </w:r>
      <w:r w:rsidRPr="00E50BDD">
        <w:rPr>
          <w:rStyle w:val="Emphasis"/>
        </w:rPr>
        <w:t xml:space="preserve">of the nation’s 600,000 postal workers had </w:t>
      </w:r>
      <w:r w:rsidRPr="00063A61">
        <w:rPr>
          <w:rStyle w:val="Emphasis"/>
          <w:highlight w:val="green"/>
        </w:rPr>
        <w:t>joined the illegal strike</w:t>
      </w:r>
      <w:r w:rsidRPr="00D222B3">
        <w:rPr>
          <w:u w:val="single"/>
        </w:rPr>
        <w:t>. One letter carrier boasted that the strikers were “standing 10 feet tall, instead of groveling in the dust.”</w:t>
      </w:r>
    </w:p>
    <w:p w14:paraId="057465AF" w14:textId="77777777" w:rsidR="00106A4F" w:rsidRPr="00D222B3" w:rsidRDefault="00106A4F" w:rsidP="00106A4F">
      <w:pPr>
        <w:rPr>
          <w:sz w:val="16"/>
        </w:rPr>
      </w:pPr>
      <w:r w:rsidRPr="00D222B3">
        <w:rPr>
          <w:sz w:val="16"/>
        </w:rPr>
        <w:t>During the 1970 postal workers’ strike, military personnel sorted mail at New York City’s main post office.</w:t>
      </w:r>
    </w:p>
    <w:p w14:paraId="5D6D9954" w14:textId="77777777" w:rsidR="00106A4F" w:rsidRPr="00D222B3" w:rsidRDefault="00106A4F" w:rsidP="00106A4F">
      <w:pPr>
        <w:rPr>
          <w:sz w:val="16"/>
        </w:rPr>
      </w:pPr>
      <w:r w:rsidRPr="00D222B3">
        <w:rPr>
          <w:sz w:val="16"/>
        </w:rPr>
        <w:t>President Richard M. Nixon denounced the strike, but he didn’t seek to fire or jail the strikers. He mobilized 24,000 military personnel to deliver the mail — not very successfully — and reached a deal that ended the strike after eight days. The postal workers won an initial 6 percent raise, and when Nixon signed the Postal Reorganization Act that summer, they received an additional 8 percent.</w:t>
      </w:r>
    </w:p>
    <w:p w14:paraId="50A0128B" w14:textId="77777777" w:rsidR="00106A4F" w:rsidRPr="00D222B3" w:rsidRDefault="00106A4F" w:rsidP="00106A4F">
      <w:pPr>
        <w:rPr>
          <w:sz w:val="16"/>
        </w:rPr>
      </w:pPr>
      <w:r w:rsidRPr="00D222B3">
        <w:rPr>
          <w:sz w:val="16"/>
        </w:rPr>
        <w:t xml:space="preserve">H. R. </w:t>
      </w:r>
      <w:proofErr w:type="spellStart"/>
      <w:r w:rsidRPr="00D222B3">
        <w:rPr>
          <w:sz w:val="16"/>
        </w:rPr>
        <w:t>Haldeman</w:t>
      </w:r>
      <w:proofErr w:type="spellEnd"/>
      <w:r w:rsidRPr="00D222B3">
        <w:rPr>
          <w:sz w:val="16"/>
        </w:rPr>
        <w:t xml:space="preserve">, Nixon’s chief of staff, acknowledged a big obstacle to punishing these unlawful strikers. “The mailman is a family friend, so you can’t hurt him,” </w:t>
      </w:r>
      <w:proofErr w:type="spellStart"/>
      <w:r w:rsidRPr="00D222B3">
        <w:rPr>
          <w:sz w:val="16"/>
        </w:rPr>
        <w:t>Haldeman</w:t>
      </w:r>
      <w:proofErr w:type="spellEnd"/>
      <w:r w:rsidRPr="00D222B3">
        <w:rPr>
          <w:sz w:val="16"/>
        </w:rPr>
        <w:t xml:space="preserve"> said.</w:t>
      </w:r>
    </w:p>
    <w:p w14:paraId="27F42EF9" w14:textId="77777777" w:rsidR="00106A4F" w:rsidRPr="00E50BDD" w:rsidRDefault="00106A4F" w:rsidP="00106A4F">
      <w:pPr>
        <w:rPr>
          <w:rStyle w:val="Emphasis"/>
        </w:rPr>
      </w:pPr>
      <w:r w:rsidRPr="00063A61">
        <w:rPr>
          <w:highlight w:val="green"/>
          <w:u w:val="single"/>
        </w:rPr>
        <w:t>State officials</w:t>
      </w:r>
      <w:r w:rsidRPr="00D222B3">
        <w:rPr>
          <w:u w:val="single"/>
        </w:rPr>
        <w:t xml:space="preserve"> unhappy about the recent strikes have realized the same thing: They </w:t>
      </w:r>
      <w:r w:rsidRPr="00063A61">
        <w:rPr>
          <w:rStyle w:val="Emphasis"/>
          <w:highlight w:val="green"/>
        </w:rPr>
        <w:t>can’t</w:t>
      </w:r>
      <w:r w:rsidRPr="00E50BDD">
        <w:rPr>
          <w:rStyle w:val="Emphasis"/>
        </w:rPr>
        <w:t xml:space="preserve"> really </w:t>
      </w:r>
      <w:r w:rsidRPr="00063A61">
        <w:rPr>
          <w:rStyle w:val="Emphasis"/>
          <w:highlight w:val="green"/>
        </w:rPr>
        <w:t>punish or replace</w:t>
      </w:r>
      <w:r w:rsidRPr="00E50BDD">
        <w:rPr>
          <w:rStyle w:val="Emphasis"/>
        </w:rPr>
        <w:t xml:space="preserve"> the teachers</w:t>
      </w:r>
      <w:r w:rsidRPr="00D222B3">
        <w:rPr>
          <w:u w:val="single"/>
        </w:rPr>
        <w:t xml:space="preserve">. </w:t>
      </w:r>
      <w:r w:rsidRPr="00063A61">
        <w:rPr>
          <w:highlight w:val="green"/>
          <w:u w:val="single"/>
        </w:rPr>
        <w:t xml:space="preserve">They’re </w:t>
      </w:r>
      <w:r w:rsidRPr="00063A61">
        <w:rPr>
          <w:rStyle w:val="Emphasis"/>
          <w:highlight w:val="green"/>
        </w:rPr>
        <w:t>too popular</w:t>
      </w:r>
      <w:r w:rsidRPr="00D222B3">
        <w:rPr>
          <w:sz w:val="16"/>
        </w:rPr>
        <w:t xml:space="preserve">, </w:t>
      </w:r>
      <w:r w:rsidRPr="00D222B3">
        <w:rPr>
          <w:u w:val="single"/>
        </w:rPr>
        <w:t xml:space="preserve">there are </w:t>
      </w:r>
      <w:r w:rsidRPr="00063A61">
        <w:rPr>
          <w:rStyle w:val="Emphasis"/>
          <w:highlight w:val="green"/>
        </w:rPr>
        <w:t>too many</w:t>
      </w:r>
      <w:r w:rsidRPr="00E50BDD">
        <w:rPr>
          <w:rStyle w:val="Emphasis"/>
        </w:rPr>
        <w:t xml:space="preserve"> to replace</w:t>
      </w:r>
      <w:r w:rsidRPr="00D222B3">
        <w:rPr>
          <w:sz w:val="16"/>
        </w:rPr>
        <w:t xml:space="preserve">, </w:t>
      </w:r>
      <w:r w:rsidRPr="00063A61">
        <w:rPr>
          <w:highlight w:val="green"/>
          <w:u w:val="single"/>
        </w:rPr>
        <w:t>and</w:t>
      </w:r>
      <w:r w:rsidRPr="00D222B3">
        <w:rPr>
          <w:u w:val="single"/>
        </w:rPr>
        <w:t xml:space="preserve"> if state officials try to jail a few ringleaders, that </w:t>
      </w:r>
      <w:r w:rsidRPr="00063A61">
        <w:rPr>
          <w:highlight w:val="green"/>
          <w:u w:val="single"/>
        </w:rPr>
        <w:t xml:space="preserve">might spur </w:t>
      </w:r>
      <w:r w:rsidRPr="00063A61">
        <w:rPr>
          <w:rStyle w:val="Emphasis"/>
          <w:highlight w:val="green"/>
        </w:rPr>
        <w:t>new strikes</w:t>
      </w:r>
      <w:r w:rsidRPr="00E50BDD">
        <w:rPr>
          <w:rStyle w:val="Emphasis"/>
        </w:rPr>
        <w:t>.</w:t>
      </w:r>
    </w:p>
    <w:p w14:paraId="5DBABD14" w14:textId="77777777" w:rsidR="00106A4F" w:rsidRPr="00D222B3" w:rsidRDefault="00106A4F" w:rsidP="00106A4F">
      <w:pPr>
        <w:rPr>
          <w:sz w:val="16"/>
        </w:rPr>
      </w:pPr>
      <w:r w:rsidRPr="00D222B3">
        <w:rPr>
          <w:sz w:val="16"/>
        </w:rPr>
        <w:t>Not every illegal walkout ends well for workers. When air traffic controllers went on strike in 1981, President Ronald Reagan fired 11,345 controllers and rallied the public against their union, the Professional Air Traffic Controllers Organization, emphasizing that every controller had taken a no-strike pledge upon being hired. Reagan also lambasted the union for rejecting the 11 percent raise his administration was offering, about twice what other federal employees had received at the time.</w:t>
      </w:r>
    </w:p>
    <w:p w14:paraId="5FF49210" w14:textId="77777777" w:rsidR="00106A4F" w:rsidRDefault="00106A4F" w:rsidP="00106A4F">
      <w:pPr>
        <w:rPr>
          <w:rStyle w:val="Emphasis"/>
        </w:rPr>
      </w:pPr>
      <w:r w:rsidRPr="00D222B3">
        <w:rPr>
          <w:sz w:val="16"/>
        </w:rPr>
        <w:t xml:space="preserve">With the end of the Arizona teachers’ walkout last Thursday, there are rumblings about which state might be next. In North Carolina, educators are angry that teacher salaries and per-pupil spending have not kept up </w:t>
      </w:r>
      <w:proofErr w:type="gramStart"/>
      <w:r w:rsidRPr="00D222B3">
        <w:rPr>
          <w:sz w:val="16"/>
        </w:rPr>
        <w:t>with</w:t>
      </w:r>
      <w:proofErr w:type="gramEnd"/>
      <w:r w:rsidRPr="00D222B3">
        <w:rPr>
          <w:sz w:val="16"/>
        </w:rPr>
        <w:t xml:space="preserve"> inflation. Even though teacher strikes are illegal in North Carolina, teachers there say they will walk out next Wednesday, the day that the state legislature opens. Lawmakers should take them seriously. Teachers have so far managed to win gains and skirt the law without any penalty because public opinion — and </w:t>
      </w:r>
      <w:r w:rsidRPr="00D222B3">
        <w:rPr>
          <w:u w:val="single"/>
        </w:rPr>
        <w:t xml:space="preserve">a lot of </w:t>
      </w:r>
      <w:r w:rsidRPr="00063A61">
        <w:rPr>
          <w:highlight w:val="green"/>
          <w:u w:val="single"/>
        </w:rPr>
        <w:t>history</w:t>
      </w:r>
      <w:r w:rsidRPr="00D222B3">
        <w:rPr>
          <w:u w:val="single"/>
        </w:rPr>
        <w:t xml:space="preserve"> — seems to be </w:t>
      </w:r>
      <w:r w:rsidRPr="00063A61">
        <w:rPr>
          <w:rStyle w:val="Emphasis"/>
          <w:highlight w:val="green"/>
        </w:rPr>
        <w:t>on their side.</w:t>
      </w:r>
    </w:p>
    <w:p w14:paraId="44945BEF" w14:textId="77777777" w:rsidR="006F5FBC" w:rsidRDefault="00E22B86" w:rsidP="00106A4F">
      <w:pPr>
        <w:pStyle w:val="Heading3"/>
      </w:pPr>
      <w:r>
        <w:t>Solvency</w:t>
      </w:r>
    </w:p>
    <w:p w14:paraId="0A97BDCA" w14:textId="77777777" w:rsidR="00E22B86" w:rsidRDefault="00E22B86" w:rsidP="00E22B86"/>
    <w:p w14:paraId="7A589950" w14:textId="77777777" w:rsidR="00E22B86" w:rsidRDefault="00E22B86" w:rsidP="00E22B86">
      <w:pPr>
        <w:rPr>
          <w:b/>
        </w:rPr>
      </w:pPr>
      <w:r>
        <w:rPr>
          <w:b/>
        </w:rPr>
        <w:t>All of their evidence is about the right to organize, not the right to strike. The plan does nothing because it doesn’t let agricultural workers start unions.</w:t>
      </w:r>
    </w:p>
    <w:p w14:paraId="33FE9557" w14:textId="77777777" w:rsidR="00D743E4" w:rsidRDefault="00D743E4" w:rsidP="00E22B86">
      <w:pPr>
        <w:rPr>
          <w:b/>
        </w:rPr>
      </w:pPr>
    </w:p>
    <w:p w14:paraId="48B3E713" w14:textId="77777777" w:rsidR="00D743E4" w:rsidRDefault="00D743E4" w:rsidP="00D743E4">
      <w:pPr>
        <w:pStyle w:val="Heading3"/>
      </w:pPr>
      <w:r>
        <w:t>Econ link</w:t>
      </w:r>
    </w:p>
    <w:p w14:paraId="38B48DC8" w14:textId="77777777" w:rsidR="00D743E4" w:rsidRDefault="00D743E4" w:rsidP="00D743E4"/>
    <w:p w14:paraId="01B00F3F" w14:textId="77777777" w:rsidR="00D743E4" w:rsidRPr="00D743E4" w:rsidRDefault="00D743E4" w:rsidP="00D743E4">
      <w:pPr>
        <w:rPr>
          <w:b/>
        </w:rPr>
      </w:pPr>
      <w:r>
        <w:rPr>
          <w:b/>
        </w:rPr>
        <w:t xml:space="preserve">1. Turn – the economy is expanding too fast </w:t>
      </w:r>
      <w:proofErr w:type="spellStart"/>
      <w:r>
        <w:rPr>
          <w:b/>
        </w:rPr>
        <w:t>rn</w:t>
      </w:r>
      <w:proofErr w:type="spellEnd"/>
      <w:r>
        <w:rPr>
          <w:b/>
        </w:rPr>
        <w:t xml:space="preserve"> so we need to restrict spending to keep prices under control – the link just amplifies the inflation DA</w:t>
      </w:r>
      <w:bookmarkStart w:id="0" w:name="_GoBack"/>
      <w:bookmarkEnd w:id="0"/>
    </w:p>
    <w:p w14:paraId="5A459257" w14:textId="77777777" w:rsidR="00106A4F" w:rsidRDefault="00106A4F" w:rsidP="00106A4F">
      <w:pPr>
        <w:pStyle w:val="Heading3"/>
      </w:pPr>
      <w:r>
        <w:t>Food Shortages</w:t>
      </w:r>
    </w:p>
    <w:p w14:paraId="3A0C0520" w14:textId="77777777" w:rsidR="00106A4F" w:rsidRDefault="00106A4F" w:rsidP="00106A4F"/>
    <w:p w14:paraId="7A2D6E38" w14:textId="77777777" w:rsidR="00106A4F" w:rsidRPr="00106A4F" w:rsidRDefault="00106A4F" w:rsidP="00106A4F">
      <w:pPr>
        <w:pStyle w:val="ListParagraph"/>
        <w:numPr>
          <w:ilvl w:val="0"/>
          <w:numId w:val="18"/>
        </w:numPr>
        <w:rPr>
          <w:b/>
        </w:rPr>
      </w:pPr>
      <w:r w:rsidRPr="00106A4F">
        <w:rPr>
          <w:b/>
        </w:rPr>
        <w:t xml:space="preserve">It’s NQ – the </w:t>
      </w:r>
      <w:proofErr w:type="spellStart"/>
      <w:r w:rsidRPr="00106A4F">
        <w:rPr>
          <w:b/>
        </w:rPr>
        <w:t>Tian</w:t>
      </w:r>
      <w:proofErr w:type="spellEnd"/>
      <w:r w:rsidRPr="00106A4F">
        <w:rPr>
          <w:b/>
        </w:rPr>
        <w:t xml:space="preserve"> et al card talks about food shortages due to land shortages, not lack of productivity</w:t>
      </w:r>
      <w:r>
        <w:rPr>
          <w:b/>
        </w:rPr>
        <w:t>. Strikes can’t solve for agricultural land expansion.</w:t>
      </w:r>
    </w:p>
    <w:p w14:paraId="3BEA5321" w14:textId="77777777" w:rsidR="00E80748" w:rsidRDefault="00106A4F" w:rsidP="00E22B86">
      <w:pPr>
        <w:pStyle w:val="ListParagraph"/>
        <w:numPr>
          <w:ilvl w:val="0"/>
          <w:numId w:val="18"/>
        </w:numPr>
        <w:rPr>
          <w:b/>
        </w:rPr>
      </w:pPr>
      <w:r>
        <w:rPr>
          <w:b/>
        </w:rPr>
        <w:t xml:space="preserve">The </w:t>
      </w:r>
      <w:proofErr w:type="spellStart"/>
      <w:r>
        <w:rPr>
          <w:b/>
        </w:rPr>
        <w:t>aff</w:t>
      </w:r>
      <w:proofErr w:type="spellEnd"/>
      <w:r>
        <w:rPr>
          <w:b/>
        </w:rPr>
        <w:t xml:space="preserve"> links because strikes cause major </w:t>
      </w:r>
      <w:proofErr w:type="gramStart"/>
      <w:r>
        <w:rPr>
          <w:b/>
        </w:rPr>
        <w:t>short term</w:t>
      </w:r>
      <w:proofErr w:type="gramEnd"/>
      <w:r>
        <w:rPr>
          <w:b/>
        </w:rPr>
        <w:t xml:space="preserve"> shortages. Strikes only work if they lead to a drop in productivity so either the plan can’t solve or it links to extinction.</w:t>
      </w:r>
    </w:p>
    <w:p w14:paraId="2783EB56" w14:textId="77777777" w:rsidR="00D743E4" w:rsidRPr="00E22B86" w:rsidRDefault="00D743E4" w:rsidP="00E22B86">
      <w:pPr>
        <w:pStyle w:val="ListParagraph"/>
        <w:numPr>
          <w:ilvl w:val="0"/>
          <w:numId w:val="18"/>
        </w:numPr>
        <w:rPr>
          <w:b/>
        </w:rPr>
      </w:pPr>
      <w:r>
        <w:rPr>
          <w:b/>
        </w:rPr>
        <w:t xml:space="preserve">No </w:t>
      </w:r>
      <w:proofErr w:type="spellStart"/>
      <w:r>
        <w:rPr>
          <w:b/>
        </w:rPr>
        <w:t>briteline</w:t>
      </w:r>
      <w:proofErr w:type="spellEnd"/>
      <w:r>
        <w:rPr>
          <w:b/>
        </w:rPr>
        <w:t xml:space="preserve"> for bio-d loss: some agricultural expansion in the US alone won’t cause the widespread loss in biodiversity loss bad enough to cause extinction</w:t>
      </w:r>
    </w:p>
    <w:sectPr w:rsidR="00D743E4" w:rsidRPr="00E22B8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5F7091"/>
    <w:multiLevelType w:val="hybridMultilevel"/>
    <w:tmpl w:val="A4CE25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1E1DE7"/>
    <w:multiLevelType w:val="hybridMultilevel"/>
    <w:tmpl w:val="E9EA57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5700CE2"/>
    <w:multiLevelType w:val="hybridMultilevel"/>
    <w:tmpl w:val="4EDA6B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9AC0B26"/>
    <w:multiLevelType w:val="hybridMultilevel"/>
    <w:tmpl w:val="A300E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C4F0479"/>
    <w:multiLevelType w:val="hybridMultilevel"/>
    <w:tmpl w:val="CA76CB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50B2FCB"/>
    <w:multiLevelType w:val="hybridMultilevel"/>
    <w:tmpl w:val="BF8C0F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026236C"/>
    <w:multiLevelType w:val="hybridMultilevel"/>
    <w:tmpl w:val="713C8B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39023F3"/>
    <w:multiLevelType w:val="hybridMultilevel"/>
    <w:tmpl w:val="1CA2D0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8"/>
  </w:num>
  <w:num w:numId="14">
    <w:abstractNumId w:val="17"/>
  </w:num>
  <w:num w:numId="15">
    <w:abstractNumId w:val="12"/>
  </w:num>
  <w:num w:numId="16">
    <w:abstractNumId w:val="11"/>
  </w:num>
  <w:num w:numId="17">
    <w:abstractNumId w:val="13"/>
  </w:num>
  <w:num w:numId="18">
    <w:abstractNumId w:val="16"/>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8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6F5FB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A4F"/>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5FB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43E4"/>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2B86"/>
    <w:rsid w:val="00E353A2"/>
    <w:rsid w:val="00E36881"/>
    <w:rsid w:val="00E42E4C"/>
    <w:rsid w:val="00E47013"/>
    <w:rsid w:val="00E541F9"/>
    <w:rsid w:val="00E57B79"/>
    <w:rsid w:val="00E63419"/>
    <w:rsid w:val="00E64496"/>
    <w:rsid w:val="00E72115"/>
    <w:rsid w:val="00E80748"/>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6CB8E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6F5FBC"/>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6F5F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5FB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F5FB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No Spacing,Tag,Normal Tag,small text,Big card,body,heading 2,Ch,TAG,no read,No Spacing211,No Spacing12,No Spacing2111,No Spacing111111,No Spacing4,No Spacing11111,Tags,Card,No Spacing5,small space,T,ta,t,Dont use,Very Small Text,No Spacing1, Ch"/>
    <w:basedOn w:val="Normal"/>
    <w:next w:val="Normal"/>
    <w:link w:val="Heading4Char"/>
    <w:uiPriority w:val="9"/>
    <w:unhideWhenUsed/>
    <w:qFormat/>
    <w:rsid w:val="006F5FB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F5F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5FBC"/>
  </w:style>
  <w:style w:type="character" w:customStyle="1" w:styleId="Heading1Char">
    <w:name w:val="Heading 1 Char"/>
    <w:aliases w:val="Pocket Char"/>
    <w:basedOn w:val="DefaultParagraphFont"/>
    <w:link w:val="Heading1"/>
    <w:uiPriority w:val="9"/>
    <w:rsid w:val="006F5FB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5FB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F5FBC"/>
    <w:rPr>
      <w:rFonts w:ascii="Calibri" w:eastAsiaTheme="majorEastAsia" w:hAnsi="Calibri" w:cstheme="majorBidi"/>
      <w:b/>
      <w:bCs/>
      <w:sz w:val="32"/>
      <w:szCs w:val="32"/>
      <w:u w:val="single"/>
    </w:rPr>
  </w:style>
  <w:style w:type="character" w:customStyle="1" w:styleId="Heading4Char">
    <w:name w:val="Heading 4 Char"/>
    <w:aliases w:val="Tag Char,No Spacing Char,Normal Tag Char,small text Char,Big card Char,body Char,heading 2 Char,Ch Char,TAG Char,no read Char,No Spacing211 Char,No Spacing12 Char,No Spacing2111 Char,No Spacing111111 Char,No Spacing4 Char,Tags Char,T Char"/>
    <w:basedOn w:val="DefaultParagraphFont"/>
    <w:link w:val="Heading4"/>
    <w:uiPriority w:val="9"/>
    <w:rsid w:val="006F5FB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6F5FBC"/>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c"/>
    <w:basedOn w:val="DefaultParagraphFont"/>
    <w:uiPriority w:val="1"/>
    <w:qFormat/>
    <w:rsid w:val="006F5FBC"/>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6F5FB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F5FB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6F5FBC"/>
    <w:rPr>
      <w:color w:val="auto"/>
      <w:u w:val="none"/>
    </w:rPr>
  </w:style>
  <w:style w:type="paragraph" w:styleId="DocumentMap">
    <w:name w:val="Document Map"/>
    <w:basedOn w:val="Normal"/>
    <w:link w:val="DocumentMapChar"/>
    <w:uiPriority w:val="99"/>
    <w:semiHidden/>
    <w:unhideWhenUsed/>
    <w:rsid w:val="006F5FBC"/>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6F5FBC"/>
    <w:rPr>
      <w:rFonts w:ascii="Lucida Grande" w:hAnsi="Lucida Grande" w:cs="Lucida Grande"/>
    </w:rPr>
  </w:style>
  <w:style w:type="paragraph" w:styleId="ListParagraph">
    <w:name w:val="List Paragraph"/>
    <w:aliases w:val="6 font"/>
    <w:basedOn w:val="Normal"/>
    <w:uiPriority w:val="34"/>
    <w:qFormat/>
    <w:rsid w:val="006F5FBC"/>
    <w:pPr>
      <w:ind w:left="720"/>
      <w:contextualSpacing/>
    </w:pPr>
  </w:style>
  <w:style w:type="paragraph" w:styleId="NormalWeb">
    <w:name w:val="Normal (Web)"/>
    <w:basedOn w:val="Normal"/>
    <w:uiPriority w:val="99"/>
    <w:unhideWhenUsed/>
    <w:rsid w:val="006F5FBC"/>
    <w:pPr>
      <w:spacing w:before="100" w:beforeAutospacing="1" w:after="100" w:afterAutospacing="1" w:line="240" w:lineRule="auto"/>
    </w:pPr>
    <w:rPr>
      <w:rFonts w:ascii="Times New Roman" w:hAnsi="Times New Roman" w:cs="Times New Roman"/>
      <w:sz w:val="20"/>
      <w:szCs w:val="20"/>
    </w:rPr>
  </w:style>
  <w:style w:type="character" w:styleId="Strong">
    <w:name w:val="Strong"/>
    <w:basedOn w:val="DefaultParagraphFont"/>
    <w:uiPriority w:val="22"/>
    <w:qFormat/>
    <w:rsid w:val="006F5FBC"/>
    <w:rPr>
      <w:b/>
      <w:bCs/>
    </w:rPr>
  </w:style>
  <w:style w:type="character" w:customStyle="1" w:styleId="underline">
    <w:name w:val="underline"/>
    <w:basedOn w:val="DefaultParagraphFont"/>
    <w:rsid w:val="006F5FBC"/>
  </w:style>
  <w:style w:type="paragraph" w:customStyle="1" w:styleId="textbold">
    <w:name w:val="text bold"/>
    <w:basedOn w:val="Normal"/>
    <w:link w:val="Emphasis"/>
    <w:uiPriority w:val="20"/>
    <w:qFormat/>
    <w:rsid w:val="006F5FBC"/>
    <w:pPr>
      <w:pBdr>
        <w:top w:val="single" w:sz="8" w:space="0" w:color="auto"/>
        <w:left w:val="single" w:sz="8" w:space="0" w:color="auto"/>
        <w:bottom w:val="single" w:sz="8" w:space="0" w:color="auto"/>
        <w:right w:val="single" w:sz="8" w:space="0" w:color="auto"/>
      </w:pBdr>
      <w:spacing w:line="256" w:lineRule="auto"/>
      <w:ind w:left="720"/>
    </w:pPr>
    <w:rPr>
      <w:b/>
      <w:iCs/>
      <w:sz w:val="22"/>
      <w:u w:val="single"/>
    </w:rPr>
  </w:style>
  <w:style w:type="paragraph" w:styleId="BalloonText">
    <w:name w:val="Balloon Text"/>
    <w:basedOn w:val="Normal"/>
    <w:link w:val="BalloonTextChar"/>
    <w:uiPriority w:val="99"/>
    <w:semiHidden/>
    <w:unhideWhenUsed/>
    <w:rsid w:val="006F5FB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F5FBC"/>
    <w:rPr>
      <w:rFonts w:ascii="Lucida Grande" w:hAnsi="Lucida Grande" w:cs="Lucida Grande"/>
      <w:sz w:val="18"/>
      <w:szCs w:val="18"/>
    </w:rPr>
  </w:style>
  <w:style w:type="paragraph" w:customStyle="1" w:styleId="Emphasis1">
    <w:name w:val="Emphasis1"/>
    <w:basedOn w:val="Normal"/>
    <w:autoRedefine/>
    <w:uiPriority w:val="20"/>
    <w:qFormat/>
    <w:rsid w:val="00106A4F"/>
    <w:pPr>
      <w:pBdr>
        <w:top w:val="single" w:sz="4" w:space="1" w:color="auto"/>
        <w:left w:val="single" w:sz="4" w:space="4" w:color="auto"/>
        <w:bottom w:val="single" w:sz="4" w:space="1" w:color="auto"/>
        <w:right w:val="single" w:sz="4" w:space="4" w:color="auto"/>
      </w:pBdr>
      <w:ind w:left="720"/>
      <w:jc w:val="both"/>
    </w:pPr>
    <w:rPr>
      <w:b/>
      <w:iCs/>
      <w:sz w:val="22"/>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6F5FBC"/>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6F5F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5FB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F5FB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No Spacing,Tag,Normal Tag,small text,Big card,body,heading 2,Ch,TAG,no read,No Spacing211,No Spacing12,No Spacing2111,No Spacing111111,No Spacing4,No Spacing11111,Tags,Card,No Spacing5,small space,T,ta,t,Dont use,Very Small Text,No Spacing1, Ch"/>
    <w:basedOn w:val="Normal"/>
    <w:next w:val="Normal"/>
    <w:link w:val="Heading4Char"/>
    <w:uiPriority w:val="9"/>
    <w:unhideWhenUsed/>
    <w:qFormat/>
    <w:rsid w:val="006F5FB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F5F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5FBC"/>
  </w:style>
  <w:style w:type="character" w:customStyle="1" w:styleId="Heading1Char">
    <w:name w:val="Heading 1 Char"/>
    <w:aliases w:val="Pocket Char"/>
    <w:basedOn w:val="DefaultParagraphFont"/>
    <w:link w:val="Heading1"/>
    <w:uiPriority w:val="9"/>
    <w:rsid w:val="006F5FB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5FB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F5FBC"/>
    <w:rPr>
      <w:rFonts w:ascii="Calibri" w:eastAsiaTheme="majorEastAsia" w:hAnsi="Calibri" w:cstheme="majorBidi"/>
      <w:b/>
      <w:bCs/>
      <w:sz w:val="32"/>
      <w:szCs w:val="32"/>
      <w:u w:val="single"/>
    </w:rPr>
  </w:style>
  <w:style w:type="character" w:customStyle="1" w:styleId="Heading4Char">
    <w:name w:val="Heading 4 Char"/>
    <w:aliases w:val="Tag Char,No Spacing Char,Normal Tag Char,small text Char,Big card Char,body Char,heading 2 Char,Ch Char,TAG Char,no read Char,No Spacing211 Char,No Spacing12 Char,No Spacing2111 Char,No Spacing111111 Char,No Spacing4 Char,Tags Char,T Char"/>
    <w:basedOn w:val="DefaultParagraphFont"/>
    <w:link w:val="Heading4"/>
    <w:uiPriority w:val="9"/>
    <w:rsid w:val="006F5FB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6F5FBC"/>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c"/>
    <w:basedOn w:val="DefaultParagraphFont"/>
    <w:uiPriority w:val="1"/>
    <w:qFormat/>
    <w:rsid w:val="006F5FBC"/>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6F5FB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F5FB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6F5FBC"/>
    <w:rPr>
      <w:color w:val="auto"/>
      <w:u w:val="none"/>
    </w:rPr>
  </w:style>
  <w:style w:type="paragraph" w:styleId="DocumentMap">
    <w:name w:val="Document Map"/>
    <w:basedOn w:val="Normal"/>
    <w:link w:val="DocumentMapChar"/>
    <w:uiPriority w:val="99"/>
    <w:semiHidden/>
    <w:unhideWhenUsed/>
    <w:rsid w:val="006F5FBC"/>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6F5FBC"/>
    <w:rPr>
      <w:rFonts w:ascii="Lucida Grande" w:hAnsi="Lucida Grande" w:cs="Lucida Grande"/>
    </w:rPr>
  </w:style>
  <w:style w:type="paragraph" w:styleId="ListParagraph">
    <w:name w:val="List Paragraph"/>
    <w:aliases w:val="6 font"/>
    <w:basedOn w:val="Normal"/>
    <w:uiPriority w:val="34"/>
    <w:qFormat/>
    <w:rsid w:val="006F5FBC"/>
    <w:pPr>
      <w:ind w:left="720"/>
      <w:contextualSpacing/>
    </w:pPr>
  </w:style>
  <w:style w:type="paragraph" w:styleId="NormalWeb">
    <w:name w:val="Normal (Web)"/>
    <w:basedOn w:val="Normal"/>
    <w:uiPriority w:val="99"/>
    <w:unhideWhenUsed/>
    <w:rsid w:val="006F5FBC"/>
    <w:pPr>
      <w:spacing w:before="100" w:beforeAutospacing="1" w:after="100" w:afterAutospacing="1" w:line="240" w:lineRule="auto"/>
    </w:pPr>
    <w:rPr>
      <w:rFonts w:ascii="Times New Roman" w:hAnsi="Times New Roman" w:cs="Times New Roman"/>
      <w:sz w:val="20"/>
      <w:szCs w:val="20"/>
    </w:rPr>
  </w:style>
  <w:style w:type="character" w:styleId="Strong">
    <w:name w:val="Strong"/>
    <w:basedOn w:val="DefaultParagraphFont"/>
    <w:uiPriority w:val="22"/>
    <w:qFormat/>
    <w:rsid w:val="006F5FBC"/>
    <w:rPr>
      <w:b/>
      <w:bCs/>
    </w:rPr>
  </w:style>
  <w:style w:type="character" w:customStyle="1" w:styleId="underline">
    <w:name w:val="underline"/>
    <w:basedOn w:val="DefaultParagraphFont"/>
    <w:rsid w:val="006F5FBC"/>
  </w:style>
  <w:style w:type="paragraph" w:customStyle="1" w:styleId="textbold">
    <w:name w:val="text bold"/>
    <w:basedOn w:val="Normal"/>
    <w:link w:val="Emphasis"/>
    <w:uiPriority w:val="20"/>
    <w:qFormat/>
    <w:rsid w:val="006F5FBC"/>
    <w:pPr>
      <w:pBdr>
        <w:top w:val="single" w:sz="8" w:space="0" w:color="auto"/>
        <w:left w:val="single" w:sz="8" w:space="0" w:color="auto"/>
        <w:bottom w:val="single" w:sz="8" w:space="0" w:color="auto"/>
        <w:right w:val="single" w:sz="8" w:space="0" w:color="auto"/>
      </w:pBdr>
      <w:spacing w:line="256" w:lineRule="auto"/>
      <w:ind w:left="720"/>
    </w:pPr>
    <w:rPr>
      <w:b/>
      <w:iCs/>
      <w:sz w:val="22"/>
      <w:u w:val="single"/>
    </w:rPr>
  </w:style>
  <w:style w:type="paragraph" w:styleId="BalloonText">
    <w:name w:val="Balloon Text"/>
    <w:basedOn w:val="Normal"/>
    <w:link w:val="BalloonTextChar"/>
    <w:uiPriority w:val="99"/>
    <w:semiHidden/>
    <w:unhideWhenUsed/>
    <w:rsid w:val="006F5FB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F5FBC"/>
    <w:rPr>
      <w:rFonts w:ascii="Lucida Grande" w:hAnsi="Lucida Grande" w:cs="Lucida Grande"/>
      <w:sz w:val="18"/>
      <w:szCs w:val="18"/>
    </w:rPr>
  </w:style>
  <w:style w:type="paragraph" w:customStyle="1" w:styleId="Emphasis1">
    <w:name w:val="Emphasis1"/>
    <w:basedOn w:val="Normal"/>
    <w:autoRedefine/>
    <w:uiPriority w:val="20"/>
    <w:qFormat/>
    <w:rsid w:val="00106A4F"/>
    <w:pPr>
      <w:pBdr>
        <w:top w:val="single" w:sz="4" w:space="1" w:color="auto"/>
        <w:left w:val="single" w:sz="4" w:space="4" w:color="auto"/>
        <w:bottom w:val="single" w:sz="4" w:space="1" w:color="auto"/>
        <w:right w:val="single" w:sz="4" w:space="4" w:color="auto"/>
      </w:pBdr>
      <w:ind w:left="720"/>
      <w:jc w:val="both"/>
    </w:pPr>
    <w:rPr>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hyperlink" Target="https://www.nytimes.com/2018/05/09/opinion/teacher-strikes-illegal-arizona-carolina.html" TargetMode="Externa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s://thehill.com/opinion/finance/577933-bidens-big-labor-policies-will-create-next-round-of-inflation?rl=1" TargetMode="External"/><Relationship Id="rId11" Type="http://schemas.openxmlformats.org/officeDocument/2006/relationships/hyperlink" Target="https://www.nytimes.com/2020/08/19/business/dealbook/stock-market-record-high.html" TargetMode="External"/><Relationship Id="rId12" Type="http://schemas.openxmlformats.org/officeDocument/2006/relationships/image" Target="media/image1.png"/><Relationship Id="rId13" Type="http://schemas.openxmlformats.org/officeDocument/2006/relationships/hyperlink" Target="https://academic.oup.com/qje/article-abstract/127/1/333/1834007?redirectedFrom=fulltext" TargetMode="External"/><Relationship Id="rId14" Type="http://schemas.openxmlformats.org/officeDocument/2006/relationships/hyperlink" Target="https://www.thinkadvisor.com/2021/03/10/harry-dent-biggest-crash-ever-likely-by-end-of-june/" TargetMode="External"/><Relationship Id="rId15" Type="http://schemas.openxmlformats.org/officeDocument/2006/relationships/hyperlink" Target="https://digitalcommons.law.yale.edu/cgi/viewcontent.cgi?article=1710&amp;context=yjil" TargetMode="External"/><Relationship Id="rId16" Type="http://schemas.openxmlformats.org/officeDocument/2006/relationships/hyperlink" Target="https://global-labour-university.org/fileadmin/GLU_Working_Papers/GLU_WP_No.40.pdf" TargetMode="External"/><Relationship Id="rId17" Type="http://schemas.openxmlformats.org/officeDocument/2006/relationships/hyperlink" Target="https://www.un.org/pga/73/2018/10/25/report-of-the-international-court-of-justice/" TargetMode="External"/><Relationship Id="rId18" Type="http://schemas.openxmlformats.org/officeDocument/2006/relationships/hyperlink" Target="http://transatlantic.sais-jhu.edu/publications/books/Smarter%20Power/Chapter%204%20brimmer.pdf" TargetMode="External"/><Relationship Id="rId19" Type="http://schemas.openxmlformats.org/officeDocument/2006/relationships/hyperlink" Target="https://labornotes.org/2019/10/why-strikes-matter"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1DFA44B-E2C7-6240-A932-78EF38DAD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7</Pages>
  <Words>10009</Words>
  <Characters>57056</Characters>
  <Application>Microsoft Macintosh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66932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2</cp:revision>
  <dcterms:created xsi:type="dcterms:W3CDTF">2021-12-03T15:37:00Z</dcterms:created>
  <dcterms:modified xsi:type="dcterms:W3CDTF">2021-12-03T16:13:00Z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