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DF6557" w14:textId="77777777" w:rsidR="00E42E4C" w:rsidRDefault="00393DC5" w:rsidP="00393DC5">
      <w:pPr>
        <w:pStyle w:val="Heading1"/>
      </w:pPr>
      <w:r>
        <w:t>1NC</w:t>
      </w:r>
    </w:p>
    <w:p w14:paraId="223FB843" w14:textId="77777777" w:rsidR="00393DC5" w:rsidRDefault="00393DC5" w:rsidP="00393DC5"/>
    <w:p w14:paraId="018CAD59" w14:textId="77777777" w:rsidR="00DC073E" w:rsidRDefault="00DC073E" w:rsidP="00DC073E">
      <w:pPr>
        <w:pStyle w:val="Heading2"/>
      </w:pPr>
      <w:r>
        <w:t>1 - T</w:t>
      </w:r>
    </w:p>
    <w:p w14:paraId="0CE2DBFE" w14:textId="77777777" w:rsidR="00DC073E" w:rsidRPr="00DC073E" w:rsidRDefault="00DC073E" w:rsidP="00DC073E"/>
    <w:p w14:paraId="761E5CA3" w14:textId="77777777" w:rsidR="00DC073E" w:rsidRDefault="00DC073E" w:rsidP="00DC073E">
      <w:pPr>
        <w:rPr>
          <w:b/>
        </w:rPr>
      </w:pPr>
      <w:r>
        <w:rPr>
          <w:b/>
        </w:rPr>
        <w:t xml:space="preserve">Interpretation: </w:t>
      </w:r>
      <w:r w:rsidRPr="00BA5768">
        <w:rPr>
          <w:b/>
        </w:rPr>
        <w:t>Aff</w:t>
      </w:r>
      <w:r>
        <w:rPr>
          <w:b/>
        </w:rPr>
        <w:t>irmative debaters may</w:t>
      </w:r>
      <w:r w:rsidRPr="00BA5768">
        <w:rPr>
          <w:b/>
        </w:rPr>
        <w:t xml:space="preserve"> only garner offense from actions directly supported by the text of the resolution</w:t>
      </w:r>
      <w:r>
        <w:rPr>
          <w:b/>
        </w:rPr>
        <w:t>.</w:t>
      </w:r>
    </w:p>
    <w:p w14:paraId="05D4DBDB" w14:textId="77777777" w:rsidR="00DC073E" w:rsidRDefault="00DC073E" w:rsidP="00DC073E">
      <w:pPr>
        <w:rPr>
          <w:b/>
        </w:rPr>
      </w:pPr>
      <w:r>
        <w:rPr>
          <w:b/>
        </w:rPr>
        <w:t xml:space="preserve">Violation: They defend a plan, which is not supported by “Resolved: The appropriation of outer space by private entities is unjust.” Their expansion of the public trust doctrine is a normative action that goes beyond the rcognition of private appropriation as unjust. The resolution only asks us to answer an ethical question, not to propose a policy solution. Therefore, they violate, because the plan-text is extra-topical. </w:t>
      </w:r>
    </w:p>
    <w:p w14:paraId="52031B60" w14:textId="77777777" w:rsidR="00DC073E" w:rsidRDefault="00DC073E" w:rsidP="00DC073E">
      <w:pPr>
        <w:rPr>
          <w:b/>
        </w:rPr>
      </w:pPr>
      <w:r>
        <w:rPr>
          <w:b/>
        </w:rPr>
        <w:t>Standards:</w:t>
      </w:r>
    </w:p>
    <w:p w14:paraId="5C3E2244" w14:textId="77777777" w:rsidR="00DC073E" w:rsidRPr="00280CAC" w:rsidRDefault="00DC073E" w:rsidP="00DC073E">
      <w:pPr>
        <w:pStyle w:val="Heading4"/>
        <w:numPr>
          <w:ilvl w:val="0"/>
          <w:numId w:val="12"/>
        </w:numPr>
        <w:rPr>
          <w:sz w:val="24"/>
          <w:szCs w:val="24"/>
        </w:rPr>
      </w:pPr>
      <w:r>
        <w:rPr>
          <w:sz w:val="24"/>
          <w:szCs w:val="24"/>
        </w:rPr>
        <w:t>Strat skew: t</w:t>
      </w:r>
      <w:r w:rsidRPr="00280CAC">
        <w:rPr>
          <w:sz w:val="24"/>
          <w:szCs w:val="24"/>
        </w:rPr>
        <w:t>heir extra-topical advocacy allows them to fiat</w:t>
      </w:r>
      <w:r>
        <w:rPr>
          <w:sz w:val="24"/>
          <w:szCs w:val="24"/>
        </w:rPr>
        <w:t xml:space="preserve"> any world that involves a restriction on private space appropriation </w:t>
      </w:r>
      <w:r w:rsidRPr="00280CAC">
        <w:rPr>
          <w:sz w:val="24"/>
          <w:szCs w:val="24"/>
        </w:rPr>
        <w:t xml:space="preserve">– impossible for the negative to </w:t>
      </w:r>
      <w:r>
        <w:rPr>
          <w:sz w:val="24"/>
          <w:szCs w:val="24"/>
        </w:rPr>
        <w:t>engage because they can fiat infinitely good policies that have no disadvantage or kritik ground.</w:t>
      </w:r>
    </w:p>
    <w:p w14:paraId="56B57639" w14:textId="77777777" w:rsidR="00DC073E" w:rsidRDefault="00DC073E" w:rsidP="00DC073E">
      <w:pPr>
        <w:pStyle w:val="ListParagraph"/>
        <w:numPr>
          <w:ilvl w:val="0"/>
          <w:numId w:val="12"/>
        </w:numPr>
        <w:rPr>
          <w:b/>
          <w:sz w:val="24"/>
        </w:rPr>
      </w:pPr>
      <w:r w:rsidRPr="00280CAC">
        <w:rPr>
          <w:b/>
          <w:sz w:val="24"/>
        </w:rPr>
        <w:t xml:space="preserve">Clash – we don’t do prep on things outside the resolution so the neg can’t read good arguments – </w:t>
      </w:r>
      <w:r>
        <w:rPr>
          <w:b/>
          <w:sz w:val="24"/>
        </w:rPr>
        <w:t>I prepared philosophical and critical negatives based on whether the appropriation of outer space is unjust because of the topic’s wording, so I’m forced to go for generics or improvised arguments when they read a plan, which gives me a major disadvantage. Also, going for worse arguments reduces the quality of education.</w:t>
      </w:r>
    </w:p>
    <w:p w14:paraId="0A855BA7" w14:textId="77777777" w:rsidR="00DC073E" w:rsidRDefault="00DC073E" w:rsidP="00DC073E">
      <w:pPr>
        <w:rPr>
          <w:b/>
        </w:rPr>
      </w:pPr>
      <w:r w:rsidRPr="00BE66DC">
        <w:rPr>
          <w:b/>
        </w:rPr>
        <w:t xml:space="preserve">Fairness is a voter because </w:t>
      </w:r>
    </w:p>
    <w:p w14:paraId="3919BB35" w14:textId="77777777" w:rsidR="00DC073E" w:rsidRPr="00875E52" w:rsidRDefault="00DC073E" w:rsidP="00DC073E">
      <w:pPr>
        <w:pStyle w:val="ListParagraph"/>
        <w:numPr>
          <w:ilvl w:val="0"/>
          <w:numId w:val="14"/>
        </w:numPr>
        <w:spacing w:after="0" w:line="240" w:lineRule="auto"/>
        <w:rPr>
          <w:b/>
        </w:rPr>
      </w:pPr>
      <w:r w:rsidRPr="00875E52">
        <w:rPr>
          <w:b/>
        </w:rPr>
        <w:t>The only way a judge can determine who’s better is if we enter the debate on an even playing field.</w:t>
      </w:r>
    </w:p>
    <w:p w14:paraId="2B2FBA2B" w14:textId="77777777" w:rsidR="00DC073E" w:rsidRPr="00875E52" w:rsidRDefault="00DC073E" w:rsidP="00DC073E">
      <w:pPr>
        <w:pStyle w:val="ListParagraph"/>
        <w:numPr>
          <w:ilvl w:val="0"/>
          <w:numId w:val="14"/>
        </w:numPr>
        <w:spacing w:after="0" w:line="240" w:lineRule="auto"/>
        <w:rPr>
          <w:b/>
        </w:rPr>
      </w:pPr>
      <w:r w:rsidRPr="00875E52">
        <w:rPr>
          <w:b/>
        </w:rPr>
        <w:t>People quit if they lose to unfair arguments so fairness is a prereq to debate’s existence.</w:t>
      </w:r>
    </w:p>
    <w:p w14:paraId="6105DC42" w14:textId="77777777" w:rsidR="00DC073E" w:rsidRDefault="00DC073E" w:rsidP="00DC073E">
      <w:pPr>
        <w:rPr>
          <w:b/>
        </w:rPr>
      </w:pPr>
    </w:p>
    <w:p w14:paraId="38DFCB9C" w14:textId="77777777" w:rsidR="00DC073E" w:rsidRDefault="00DC073E" w:rsidP="00DC073E">
      <w:pPr>
        <w:rPr>
          <w:b/>
        </w:rPr>
      </w:pPr>
      <w:r>
        <w:rPr>
          <w:b/>
        </w:rPr>
        <w:t>Education is voter because:</w:t>
      </w:r>
    </w:p>
    <w:p w14:paraId="7C92EE45" w14:textId="77777777" w:rsidR="00DC073E" w:rsidRPr="00BE66DC" w:rsidRDefault="00DC073E" w:rsidP="00DC073E">
      <w:pPr>
        <w:pStyle w:val="ListParagraph"/>
        <w:numPr>
          <w:ilvl w:val="0"/>
          <w:numId w:val="13"/>
        </w:numPr>
        <w:spacing w:after="0" w:line="240" w:lineRule="auto"/>
        <w:rPr>
          <w:b/>
        </w:rPr>
      </w:pPr>
      <w:r w:rsidRPr="00BE66DC">
        <w:rPr>
          <w:b/>
        </w:rPr>
        <w:t>It’s the only portable benefit of debate</w:t>
      </w:r>
      <w:r>
        <w:rPr>
          <w:b/>
        </w:rPr>
        <w:t>.</w:t>
      </w:r>
    </w:p>
    <w:p w14:paraId="2BCBBBAA" w14:textId="77777777" w:rsidR="00DC073E" w:rsidRPr="00BE66DC" w:rsidRDefault="00DC073E" w:rsidP="00DC073E">
      <w:pPr>
        <w:pStyle w:val="ListParagraph"/>
        <w:numPr>
          <w:ilvl w:val="0"/>
          <w:numId w:val="13"/>
        </w:numPr>
        <w:spacing w:after="0" w:line="240" w:lineRule="auto"/>
        <w:rPr>
          <w:b/>
        </w:rPr>
      </w:pPr>
      <w:r>
        <w:rPr>
          <w:b/>
        </w:rPr>
        <w:t>It’s the only reason we get funding.</w:t>
      </w:r>
    </w:p>
    <w:p w14:paraId="41EB2021" w14:textId="77777777" w:rsidR="00DC073E" w:rsidRDefault="00DC073E" w:rsidP="00DC073E"/>
    <w:p w14:paraId="743C74BE" w14:textId="77777777" w:rsidR="00DC073E" w:rsidRDefault="00DC073E" w:rsidP="00DC073E">
      <w:pPr>
        <w:rPr>
          <w:b/>
        </w:rPr>
      </w:pPr>
      <w:r>
        <w:rPr>
          <w:b/>
        </w:rPr>
        <w:t xml:space="preserve">Theory is drop the debater: </w:t>
      </w:r>
    </w:p>
    <w:p w14:paraId="4E57864C" w14:textId="2249DA13" w:rsidR="00DC073E" w:rsidRPr="00875E52" w:rsidRDefault="00DC073E" w:rsidP="00DC073E">
      <w:pPr>
        <w:pStyle w:val="ListParagraph"/>
        <w:numPr>
          <w:ilvl w:val="0"/>
          <w:numId w:val="15"/>
        </w:numPr>
        <w:rPr>
          <w:b/>
        </w:rPr>
      </w:pPr>
      <w:r w:rsidRPr="00875E52">
        <w:rPr>
          <w:b/>
        </w:rPr>
        <w:t xml:space="preserve">Only DTD enables theory to deter bad behavior </w:t>
      </w:r>
      <w:r w:rsidR="00CE203D">
        <w:rPr>
          <w:b/>
        </w:rPr>
        <w:t>and be a tool for norm setting.</w:t>
      </w:r>
    </w:p>
    <w:p w14:paraId="0EC7F365" w14:textId="4630FB3F" w:rsidR="00DC073E" w:rsidRPr="00875E52" w:rsidRDefault="00DC073E" w:rsidP="00DC073E">
      <w:pPr>
        <w:pStyle w:val="ListParagraph"/>
        <w:numPr>
          <w:ilvl w:val="0"/>
          <w:numId w:val="15"/>
        </w:numPr>
        <w:rPr>
          <w:b/>
        </w:rPr>
      </w:pPr>
      <w:r w:rsidRPr="00875E52">
        <w:rPr>
          <w:b/>
        </w:rPr>
        <w:t>Dropping the</w:t>
      </w:r>
      <w:r w:rsidR="00CE203D">
        <w:rPr>
          <w:b/>
        </w:rPr>
        <w:t xml:space="preserve"> arg means you drop the entire aff.</w:t>
      </w:r>
    </w:p>
    <w:p w14:paraId="27D11EBE" w14:textId="77777777" w:rsidR="00DC073E" w:rsidRDefault="00DC073E" w:rsidP="00DC073E">
      <w:pPr>
        <w:rPr>
          <w:b/>
        </w:rPr>
      </w:pPr>
    </w:p>
    <w:p w14:paraId="1C952994" w14:textId="77777777" w:rsidR="00DC073E" w:rsidRDefault="00DC073E" w:rsidP="00DC073E">
      <w:pPr>
        <w:rPr>
          <w:b/>
        </w:rPr>
      </w:pPr>
      <w:r>
        <w:rPr>
          <w:b/>
        </w:rPr>
        <w:t xml:space="preserve">No RVI’s: </w:t>
      </w:r>
    </w:p>
    <w:p w14:paraId="2168E257" w14:textId="758D9283" w:rsidR="00DC073E" w:rsidRPr="00875E52" w:rsidRDefault="00DC073E" w:rsidP="00DC073E">
      <w:pPr>
        <w:pStyle w:val="ListParagraph"/>
        <w:numPr>
          <w:ilvl w:val="0"/>
          <w:numId w:val="16"/>
        </w:numPr>
        <w:spacing w:after="0" w:line="240" w:lineRule="auto"/>
        <w:rPr>
          <w:b/>
        </w:rPr>
      </w:pPr>
      <w:r w:rsidRPr="00875E52">
        <w:rPr>
          <w:b/>
        </w:rPr>
        <w:t>they’re illogical – it doesn’t make sense to reward some</w:t>
      </w:r>
      <w:r w:rsidR="00F911FC">
        <w:rPr>
          <w:b/>
        </w:rPr>
        <w:t>one for not doing anything bad.</w:t>
      </w:r>
    </w:p>
    <w:p w14:paraId="4FBFF9B3" w14:textId="77777777" w:rsidR="00DC073E" w:rsidRPr="00875E52" w:rsidRDefault="00DC073E" w:rsidP="00DC073E">
      <w:pPr>
        <w:pStyle w:val="ListParagraph"/>
        <w:numPr>
          <w:ilvl w:val="0"/>
          <w:numId w:val="16"/>
        </w:numPr>
        <w:spacing w:after="0" w:line="240" w:lineRule="auto"/>
        <w:rPr>
          <w:b/>
        </w:rPr>
      </w:pPr>
      <w:r w:rsidRPr="00875E52">
        <w:rPr>
          <w:b/>
        </w:rPr>
        <w:t>RVI’s chill legitimate theory, justifying even more abuse.</w:t>
      </w:r>
    </w:p>
    <w:p w14:paraId="12DB168E" w14:textId="77777777" w:rsidR="00DC073E" w:rsidRDefault="00DC073E" w:rsidP="00DC073E">
      <w:pPr>
        <w:rPr>
          <w:b/>
        </w:rPr>
      </w:pPr>
    </w:p>
    <w:p w14:paraId="46E10678" w14:textId="54874749" w:rsidR="00DC073E" w:rsidRPr="00F911FC" w:rsidRDefault="00F911FC" w:rsidP="00F911FC">
      <w:pPr>
        <w:rPr>
          <w:b/>
        </w:rPr>
      </w:pPr>
      <w:r>
        <w:rPr>
          <w:b/>
        </w:rPr>
        <w:t xml:space="preserve">Competing Interps: </w:t>
      </w:r>
      <w:r w:rsidR="00DC073E" w:rsidRPr="00F911FC">
        <w:rPr>
          <w:b/>
        </w:rPr>
        <w:t>Reasonability lets them arbitrarily choose a brightline that favors their arguments – skews fairness.</w:t>
      </w:r>
    </w:p>
    <w:p w14:paraId="7B6B7D12" w14:textId="77777777" w:rsidR="00F400A2" w:rsidRDefault="00F400A2" w:rsidP="00F400A2">
      <w:pPr>
        <w:rPr>
          <w:b/>
        </w:rPr>
      </w:pPr>
    </w:p>
    <w:p w14:paraId="3F62EC8C" w14:textId="17928030" w:rsidR="00F400A2" w:rsidRDefault="00F400A2" w:rsidP="00F400A2">
      <w:pPr>
        <w:pStyle w:val="Heading2"/>
      </w:pPr>
      <w:r>
        <w:t>2 – DA</w:t>
      </w:r>
    </w:p>
    <w:p w14:paraId="5119883B" w14:textId="77777777" w:rsidR="00F400A2" w:rsidRDefault="00F400A2" w:rsidP="00F400A2"/>
    <w:p w14:paraId="0FD0D64C" w14:textId="77777777" w:rsidR="00F400A2" w:rsidRPr="00BF5632" w:rsidRDefault="00F400A2" w:rsidP="00F400A2">
      <w:pPr>
        <w:pStyle w:val="Heading4"/>
        <w:rPr>
          <w:rFonts w:cs="Calibri"/>
        </w:rPr>
      </w:pPr>
      <w:r w:rsidRPr="00BF5632">
        <w:rPr>
          <w:rFonts w:cs="Calibri"/>
        </w:rPr>
        <w:t>Private sector development is happening now and is necessary to scale up and lock in India’s status as a powerhouse in space</w:t>
      </w:r>
      <w:r>
        <w:rPr>
          <w:rFonts w:cs="Calibri"/>
        </w:rPr>
        <w:t xml:space="preserve">. </w:t>
      </w:r>
    </w:p>
    <w:p w14:paraId="59B9C845" w14:textId="77777777" w:rsidR="00F400A2" w:rsidRPr="00BF5632" w:rsidRDefault="00F400A2" w:rsidP="00F400A2">
      <w:r w:rsidRPr="00BF5632">
        <w:rPr>
          <w:rStyle w:val="Style13ptBold"/>
        </w:rPr>
        <w:t>EdexLive</w:t>
      </w:r>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14:paraId="4744F4C7" w14:textId="77777777" w:rsidR="00F400A2" w:rsidRPr="00563191" w:rsidRDefault="00F400A2" w:rsidP="00F400A2">
      <w:pPr>
        <w:rPr>
          <w:sz w:val="12"/>
        </w:rPr>
      </w:pPr>
      <w:r w:rsidRPr="00BF5632">
        <w:rPr>
          <w:rStyle w:val="StyleUnderline"/>
        </w:rPr>
        <w:t>SRO chief K Sivan</w:t>
      </w:r>
      <w:r w:rsidRPr="00563191">
        <w:rPr>
          <w:sz w:val="12"/>
        </w:rPr>
        <w:t xml:space="preserve"> on Thursday stated that </w:t>
      </w:r>
      <w:r w:rsidRPr="000F2CD0">
        <w:rPr>
          <w:rStyle w:val="Emphasis"/>
          <w:highlight w:val="cyan"/>
        </w:rPr>
        <w:t>opening</w:t>
      </w:r>
      <w:r w:rsidRPr="00BF5632">
        <w:rPr>
          <w:rStyle w:val="Emphasis"/>
        </w:rPr>
        <w:t xml:space="preserve"> the </w:t>
      </w:r>
      <w:r w:rsidRPr="000F2CD0">
        <w:rPr>
          <w:rStyle w:val="Emphasis"/>
          <w:highlight w:val="cyan"/>
        </w:rPr>
        <w:t>space</w:t>
      </w:r>
      <w:r w:rsidRPr="00BF5632">
        <w:rPr>
          <w:rStyle w:val="Emphasis"/>
        </w:rPr>
        <w:t xml:space="preserve"> sector for private enterprises will help </w:t>
      </w:r>
      <w:r w:rsidRPr="000F2CD0">
        <w:rPr>
          <w:rStyle w:val="Emphasis"/>
          <w:highlight w:val="cyan"/>
        </w:rPr>
        <w:t>scale up benefits from space technology</w:t>
      </w:r>
      <w:r w:rsidRPr="00BF5632">
        <w:rPr>
          <w:rStyle w:val="StyleUnderline"/>
        </w:rPr>
        <w:t xml:space="preserve"> and enable Indian industry to be an </w:t>
      </w:r>
      <w:r w:rsidRPr="00BF5632">
        <w:rPr>
          <w:rStyle w:val="Emphasis"/>
        </w:rPr>
        <w:t xml:space="preserve">important player </w:t>
      </w:r>
      <w:r w:rsidRPr="000F2CD0">
        <w:rPr>
          <w:rStyle w:val="Emphasis"/>
          <w:highlight w:val="cyan"/>
        </w:rPr>
        <w:t>in the global space economy</w:t>
      </w:r>
      <w:r w:rsidRPr="00BF5632">
        <w:rPr>
          <w:rStyle w:val="Emphasis"/>
        </w:rPr>
        <w:t>.</w:t>
      </w:r>
      <w:r w:rsidRPr="00BF5632">
        <w:rPr>
          <w:rStyle w:val="StyleUnderline"/>
        </w:rPr>
        <w:t xml:space="preserve"> "If the space sector is opened (for private enterprises), the potential of the entire country can be utilised to scale up benefits from space technology. It will not only result in the accelerated growth of the sector but also enable Indian industry to be an important player in the global space economy,"</w:t>
      </w:r>
      <w:r w:rsidRPr="00563191">
        <w:rPr>
          <w:sz w:val="12"/>
        </w:rPr>
        <w:t xml:space="preserve"> the Indian Space Research Organisation chief said. Sivan said that far-reaching reforms in space technology in India will put the country in the league of the select countries. "</w:t>
      </w:r>
      <w:r w:rsidRPr="00BF5632">
        <w:rPr>
          <w:rStyle w:val="StyleUnderline"/>
        </w:rPr>
        <w:t xml:space="preserve">As part of longer socio-economic reform, space reforms will improve access to space-based services for India's development. Far-reaching reforms will put </w:t>
      </w:r>
      <w:r w:rsidRPr="000F2CD0">
        <w:rPr>
          <w:rStyle w:val="StyleUnderline"/>
          <w:highlight w:val="cyan"/>
        </w:rPr>
        <w:t xml:space="preserve">India in the </w:t>
      </w:r>
      <w:r w:rsidRPr="000F2CD0">
        <w:rPr>
          <w:rStyle w:val="Emphasis"/>
          <w:highlight w:val="cyan"/>
        </w:rPr>
        <w:t>league of few countries</w:t>
      </w:r>
      <w:r w:rsidRPr="000F2CD0">
        <w:rPr>
          <w:rStyle w:val="StyleUnderline"/>
          <w:highlight w:val="cyan"/>
        </w:rPr>
        <w:t xml:space="preserve"> with efficient </w:t>
      </w:r>
      <w:r w:rsidRPr="00EB11F2">
        <w:rPr>
          <w:rStyle w:val="StyleUnderline"/>
        </w:rPr>
        <w:t xml:space="preserve">promotional and authorisation </w:t>
      </w:r>
      <w:r w:rsidRPr="000F2CD0">
        <w:rPr>
          <w:rStyle w:val="StyleUnderline"/>
          <w:highlight w:val="cyan"/>
        </w:rPr>
        <w:t>mechanism for private-sector space activities,</w:t>
      </w:r>
      <w:r w:rsidRPr="00BF5632">
        <w:rPr>
          <w:rStyle w:val="StyleUnderline"/>
        </w:rPr>
        <w:t xml:space="preserve">" </w:t>
      </w:r>
      <w:r w:rsidRPr="00563191">
        <w:rPr>
          <w:sz w:val="12"/>
        </w:rPr>
        <w:t>he said. Talking about reforms that the government is planning to implement in the country's space sector, he said, "</w:t>
      </w:r>
      <w:r w:rsidRPr="00BF5632">
        <w:rPr>
          <w:rStyle w:val="StyleUnderline"/>
        </w:rPr>
        <w:t xml:space="preserve">Space sector, where India is among a handful of countries with </w:t>
      </w:r>
      <w:r w:rsidRPr="000F2CD0">
        <w:rPr>
          <w:rStyle w:val="StyleUnderline"/>
          <w:highlight w:val="cyan"/>
        </w:rPr>
        <w:t>advanced space technology, can play a</w:t>
      </w:r>
      <w:r w:rsidRPr="00BF5632">
        <w:rPr>
          <w:rStyle w:val="StyleUnderline"/>
        </w:rPr>
        <w:t xml:space="preserve"> significant </w:t>
      </w:r>
      <w:r w:rsidRPr="000F2CD0">
        <w:rPr>
          <w:rStyle w:val="StyleUnderline"/>
          <w:highlight w:val="cyan"/>
        </w:rPr>
        <w:t>role in boosting the industrial base of India</w:t>
      </w:r>
      <w:r w:rsidRPr="00BF5632">
        <w:rPr>
          <w:rStyle w:val="StyleUnderline"/>
        </w:rPr>
        <w:t>." "The government's decision is to implement reform measures to leverage ISRO's achievement by opening the space sector for private enterprises,"</w:t>
      </w:r>
      <w:r w:rsidRPr="00563191">
        <w:rPr>
          <w:sz w:val="12"/>
        </w:rPr>
        <w:t xml:space="preserve"> he added. He further said that "</w:t>
      </w:r>
      <w:r w:rsidRPr="00BF5632">
        <w:rPr>
          <w:rStyle w:val="StyleUnderline"/>
        </w:rPr>
        <w:t xml:space="preserve">Department of </w:t>
      </w:r>
      <w:r w:rsidRPr="00EB11F2">
        <w:rPr>
          <w:rStyle w:val="StyleUnderline"/>
        </w:rPr>
        <w:t>Space will promote sector space activities</w:t>
      </w:r>
      <w:r w:rsidRPr="00BF5632">
        <w:rPr>
          <w:rStyle w:val="StyleUnderline"/>
        </w:rPr>
        <w:t xml:space="preserve"> to enable it to provide end to end space services, including building and launching of rockets and satellites as well as providing space-based services on a commercial basis."</w:t>
      </w:r>
      <w:r w:rsidRPr="00563191">
        <w:rPr>
          <w:sz w:val="12"/>
        </w:rPr>
        <w:t xml:space="preserve"> "</w:t>
      </w:r>
      <w:r w:rsidRPr="00BF5632">
        <w:rPr>
          <w:rStyle w:val="Emphasis"/>
        </w:rPr>
        <w:t>With this</w:t>
      </w:r>
      <w:r w:rsidRPr="00563191">
        <w:rPr>
          <w:sz w:val="12"/>
        </w:rPr>
        <w:t xml:space="preserve">, there is an opportunity for large scale employment in the technology sector and </w:t>
      </w:r>
      <w:r w:rsidRPr="000F2CD0">
        <w:rPr>
          <w:rStyle w:val="Emphasis"/>
          <w:highlight w:val="cyan"/>
        </w:rPr>
        <w:t xml:space="preserve">India becoming a </w:t>
      </w:r>
      <w:r w:rsidRPr="00EB11F2">
        <w:rPr>
          <w:rStyle w:val="Emphasis"/>
          <w:b w:val="0"/>
        </w:rPr>
        <w:t>global technology</w:t>
      </w:r>
      <w:r w:rsidRPr="00EB11F2">
        <w:rPr>
          <w:rStyle w:val="Emphasis"/>
        </w:rPr>
        <w:t xml:space="preserve"> </w:t>
      </w:r>
      <w:r w:rsidRPr="000F2CD0">
        <w:rPr>
          <w:rStyle w:val="Emphasis"/>
          <w:highlight w:val="cyan"/>
        </w:rPr>
        <w:t>powerhouse</w:t>
      </w:r>
      <w:r w:rsidRPr="00BF5632">
        <w:rPr>
          <w:rStyle w:val="Emphasis"/>
        </w:rPr>
        <w:t>,</w:t>
      </w:r>
      <w:r w:rsidRPr="00563191">
        <w:rPr>
          <w:sz w:val="12"/>
        </w:rPr>
        <w:t>"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Authorisation Centre - for taking independent decisions with respect to permitting and regulating the activities of private companies in the space sector," said ISRO chief. "It will act as a national nodal agency for handholding and promoting the private sector in space endeavours and for this ISRO will share its technical expertise as well as facilities," he added.</w:t>
      </w:r>
    </w:p>
    <w:p w14:paraId="3B6F5DD8" w14:textId="77777777" w:rsidR="00F400A2" w:rsidRPr="00BF5632" w:rsidRDefault="00F400A2" w:rsidP="00F400A2">
      <w:pPr>
        <w:pStyle w:val="Heading4"/>
        <w:rPr>
          <w:rFonts w:cs="Calibri"/>
        </w:rPr>
      </w:pPr>
      <w:r w:rsidRPr="00BF5632">
        <w:rPr>
          <w:rFonts w:cs="Calibri"/>
        </w:rPr>
        <w:t xml:space="preserve">India private sector is key to space success – low cost operations, transparency, and accountability. </w:t>
      </w:r>
    </w:p>
    <w:p w14:paraId="3A70025C" w14:textId="77777777" w:rsidR="00F400A2" w:rsidRPr="00BF5632" w:rsidRDefault="00F400A2" w:rsidP="00F400A2">
      <w:r w:rsidRPr="00BF5632">
        <w:rPr>
          <w:rStyle w:val="Style13ptBold"/>
        </w:rPr>
        <w:t>Rajagopalan ’20</w:t>
      </w:r>
      <w:r w:rsidRPr="00BF5632">
        <w:t xml:space="preserve"> [Dr Rajeswari (Raji) Pillai Rajagopalan is the Director of the Centre for Security, Strategy and Technology (CSST) at the Observer Research Foundation, New Delhi., 5-24-2020, "India’s Space Programme: A role for the private sector, finally?," ORF, </w:t>
      </w:r>
      <w:hyperlink r:id="rId10" w:history="1">
        <w:r w:rsidRPr="00BF5632">
          <w:rPr>
            <w:rStyle w:val="Hyperlink"/>
          </w:rPr>
          <w:t>https://www.orfonline.org/research/indias-space-programme-a-role-for-the-private-sector-finally-66661/</w:t>
        </w:r>
      </w:hyperlink>
      <w:r w:rsidRPr="00BF5632">
        <w:t>] TDI</w:t>
      </w:r>
    </w:p>
    <w:p w14:paraId="7617438F" w14:textId="77777777" w:rsidR="00F400A2" w:rsidRPr="00563191" w:rsidRDefault="00F400A2" w:rsidP="00F400A2">
      <w:pPr>
        <w:rPr>
          <w:rFonts w:eastAsia="Times New Roman"/>
          <w:color w:val="000000"/>
          <w:spacing w:val="2"/>
          <w:sz w:val="12"/>
          <w:szCs w:val="22"/>
        </w:rPr>
      </w:pPr>
      <w:r w:rsidRPr="00563191">
        <w:rPr>
          <w:rFonts w:eastAsia="Times New Roman"/>
          <w:color w:val="000000"/>
          <w:spacing w:val="2"/>
          <w:sz w:val="12"/>
          <w:szCs w:val="22"/>
        </w:rPr>
        <w:t xml:space="preserve">India’s finance minister Nirmala Sitharaman announced last week that </w:t>
      </w:r>
      <w:r w:rsidRPr="000F2CD0">
        <w:rPr>
          <w:rStyle w:val="StyleUnderline"/>
          <w:highlight w:val="cyan"/>
        </w:rPr>
        <w:t>India’s private sector will play a key role in augmenting India’s space programme</w:t>
      </w:r>
      <w:r w:rsidRPr="000F2CD0">
        <w:rPr>
          <w:rFonts w:eastAsia="Times New Roman"/>
          <w:color w:val="000000"/>
          <w:spacing w:val="2"/>
          <w:sz w:val="12"/>
          <w:szCs w:val="22"/>
          <w:highlight w:val="cyan"/>
        </w:rPr>
        <w:t>,</w:t>
      </w:r>
      <w:r w:rsidRPr="00563191">
        <w:rPr>
          <w:rFonts w:eastAsia="Times New Roman"/>
          <w:color w:val="000000"/>
          <w:spacing w:val="2"/>
          <w:sz w:val="12"/>
          <w:szCs w:val="22"/>
        </w:rPr>
        <w:t xml:space="preserve"> and that the government intends to share the facilities of the Indian Space Research Organisation (ISRO) with the private sector. This announcement was part of the Narendra Modi government’s call for new and bold reforms in an effort to promote its ‘self-reliant India’ mission. It is the fourth segment of the Rs 20 lakh crore Aatma Nirbhar Bharat Abhiyan special economic stimulus. </w:t>
      </w:r>
      <w:r w:rsidRPr="00BF5632">
        <w:rPr>
          <w:rStyle w:val="StyleUnderline"/>
        </w:rPr>
        <w:t xml:space="preserve">Sitharaman’s announcement entails a role for the private sector, possibly with </w:t>
      </w:r>
      <w:r w:rsidRPr="00EB11F2">
        <w:rPr>
          <w:rStyle w:val="StyleUnderline"/>
        </w:rPr>
        <w:t>the goal of greater investments in technology development and acquisition, capacity-building and space exploration, includ</w:t>
      </w:r>
      <w:r w:rsidRPr="00BF5632">
        <w:rPr>
          <w:rStyle w:val="StyleUnderline"/>
        </w:rPr>
        <w:t>ing planetary exploration.</w:t>
      </w:r>
      <w:r w:rsidRPr="00563191">
        <w:rPr>
          <w:rFonts w:eastAsia="Times New Roman"/>
          <w:color w:val="000000"/>
          <w:spacing w:val="2"/>
          <w:sz w:val="12"/>
          <w:szCs w:val="22"/>
        </w:rPr>
        <w:t xml:space="preserve"> The minister, while announcing these reforms, appeared to understand that the private sector can help augment India’s space capability. While praising the work done by ISRO, she also pointed out </w:t>
      </w:r>
      <w:r w:rsidRPr="00EB11F2">
        <w:rPr>
          <w:rFonts w:eastAsia="Times New Roman"/>
          <w:color w:val="000000"/>
          <w:spacing w:val="2"/>
          <w:sz w:val="12"/>
          <w:szCs w:val="22"/>
        </w:rPr>
        <w:t xml:space="preserve">that </w:t>
      </w:r>
      <w:r w:rsidRPr="00EB11F2">
        <w:rPr>
          <w:rStyle w:val="StyleUnderline"/>
        </w:rPr>
        <w:t>the private sector is also doing a lot of work in developing space technology</w:t>
      </w:r>
      <w:r w:rsidRPr="00BF5632">
        <w:rPr>
          <w:rStyle w:val="StyleUnderline"/>
        </w:rPr>
        <w:t>.</w:t>
      </w:r>
      <w:r w:rsidRPr="00563191">
        <w:rPr>
          <w:rFonts w:eastAsia="Times New Roman"/>
          <w:color w:val="000000"/>
          <w:spacing w:val="2"/>
          <w:sz w:val="12"/>
          <w:szCs w:val="22"/>
        </w:rPr>
        <w:t xml:space="preserve"> She also acknowledged that the existing regulations prevent private entities from using or even testing their products. Therefore, to level the playing field, </w:t>
      </w:r>
      <w:r w:rsidRPr="00BF5632">
        <w:rPr>
          <w:rStyle w:val="StyleUnderline"/>
        </w:rPr>
        <w:t>the government “will make a provision for the private sector to benefit from the assets which are available to ISRO</w:t>
      </w:r>
      <w:r w:rsidRPr="00563191">
        <w:rPr>
          <w:rFonts w:eastAsia="Times New Roman"/>
          <w:color w:val="000000"/>
          <w:spacing w:val="2"/>
          <w:sz w:val="12"/>
          <w:szCs w:val="22"/>
        </w:rPr>
        <w:t xml:space="preserve">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0F2CD0">
        <w:rPr>
          <w:rStyle w:val="StyleUnderline"/>
          <w:highlight w:val="cyan"/>
        </w:rPr>
        <w:t>the entry of the private sector</w:t>
      </w:r>
      <w:r w:rsidRPr="00563191">
        <w:rPr>
          <w:rFonts w:eastAsia="Times New Roman"/>
          <w:color w:val="000000"/>
          <w:spacing w:val="2"/>
          <w:sz w:val="12"/>
          <w:szCs w:val="22"/>
        </w:rPr>
        <w:t xml:space="preserve">, as in the telecom sector, </w:t>
      </w:r>
      <w:r w:rsidRPr="000F2CD0">
        <w:rPr>
          <w:rStyle w:val="StyleUnderline"/>
          <w:highlight w:val="cyan"/>
        </w:rPr>
        <w:t>can bring</w:t>
      </w:r>
      <w:r w:rsidRPr="00BF5632">
        <w:rPr>
          <w:rStyle w:val="StyleUnderline"/>
        </w:rPr>
        <w:t xml:space="preserve"> several </w:t>
      </w:r>
      <w:r w:rsidRPr="000F2CD0">
        <w:rPr>
          <w:rStyle w:val="StyleUnderline"/>
          <w:highlight w:val="cyan"/>
        </w:rPr>
        <w:t xml:space="preserve">advantages in </w:t>
      </w:r>
      <w:r w:rsidRPr="00866A54">
        <w:rPr>
          <w:rStyle w:val="StyleUnderline"/>
        </w:rPr>
        <w:t xml:space="preserve">terms of </w:t>
      </w:r>
      <w:r w:rsidRPr="000F2CD0">
        <w:rPr>
          <w:rStyle w:val="StyleUnderline"/>
          <w:highlight w:val="cyan"/>
        </w:rPr>
        <w:t>cost and access</w:t>
      </w:r>
      <w:r w:rsidRPr="00563191">
        <w:rPr>
          <w:rFonts w:eastAsia="Times New Roman"/>
          <w:color w:val="000000"/>
          <w:spacing w:val="2"/>
          <w:sz w:val="12"/>
          <w:szCs w:val="22"/>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ISRO has in the last few years been opening up to the Indian private space sector in a gradual manner – mostly as a matter of compulsion because ISRO simply does not have the in-house capacity to address India’s growing requirements. Today, the Indian space programme is not just about civilian applications for remote-sensing, meteorology and communication, as in the early decades. </w:t>
      </w:r>
      <w:r w:rsidRPr="00BF5632">
        <w:rPr>
          <w:rStyle w:val="StyleUnderline"/>
        </w:rPr>
        <w:t>India’s space sector and its requirements have grown enormously in the last decade to include television and broadband services, space science and exploration, space-based navigation and</w:t>
      </w:r>
      <w:r w:rsidRPr="00563191">
        <w:rPr>
          <w:sz w:val="12"/>
        </w:rPr>
        <w:t>, of course,</w:t>
      </w:r>
      <w:r w:rsidRPr="00BF5632">
        <w:rPr>
          <w:rStyle w:val="StyleUnderline"/>
        </w:rPr>
        <w:t xml:space="preserve"> defence and security applications.</w:t>
      </w:r>
      <w:r>
        <w:rPr>
          <w:rStyle w:val="StyleUnderline"/>
        </w:rPr>
        <w:t xml:space="preserve"> </w:t>
      </w:r>
      <w:r w:rsidRPr="00563191">
        <w:rPr>
          <w:rFonts w:eastAsia="Times New Roman"/>
          <w:color w:val="000000"/>
          <w:spacing w:val="2"/>
          <w:sz w:val="12"/>
          <w:szCs w:val="22"/>
        </w:rPr>
        <w:t>Among others, Ambassador Rakesh Sood has articulated the need for legislation to facilitate ISRO’s partnership with industries and entrepreneurs. Narayan Prasad and Prateep Basu, two prominent faces in the Indian space start-up segment, have argued that despite ISRO’s successes, “</w:t>
      </w:r>
      <w:r w:rsidRPr="00791DB1">
        <w:rPr>
          <w:rStyle w:val="Emphasis"/>
          <w:b w:val="0"/>
        </w:rPr>
        <w:t>India’s space competitiveness has suffered from the absence of a globally reputed, private space industry</w:t>
      </w:r>
      <w:r w:rsidRPr="00791DB1">
        <w:rPr>
          <w:rFonts w:eastAsia="Times New Roman"/>
          <w:b/>
          <w:color w:val="000000"/>
          <w:spacing w:val="2"/>
          <w:sz w:val="12"/>
          <w:szCs w:val="22"/>
        </w:rPr>
        <w:t>.”</w:t>
      </w:r>
      <w:r w:rsidRPr="00563191">
        <w:rPr>
          <w:rFonts w:eastAsia="Times New Roman"/>
          <w:color w:val="000000"/>
          <w:spacing w:val="2"/>
          <w:sz w:val="12"/>
          <w:szCs w:val="22"/>
        </w:rPr>
        <w:t xml:space="preserve"> </w:t>
      </w:r>
      <w:r w:rsidRPr="000F2CD0">
        <w:rPr>
          <w:rStyle w:val="StyleUnderline"/>
          <w:highlight w:val="cyan"/>
        </w:rPr>
        <w:t>The private sector</w:t>
      </w:r>
      <w:r w:rsidRPr="000F2CD0">
        <w:rPr>
          <w:rFonts w:eastAsia="Times New Roman"/>
          <w:color w:val="000000"/>
          <w:spacing w:val="2"/>
          <w:sz w:val="12"/>
          <w:szCs w:val="22"/>
          <w:highlight w:val="cyan"/>
        </w:rPr>
        <w:t>,</w:t>
      </w:r>
      <w:r w:rsidRPr="00563191">
        <w:rPr>
          <w:rFonts w:eastAsia="Times New Roman"/>
          <w:color w:val="000000"/>
          <w:spacing w:val="2"/>
          <w:sz w:val="12"/>
          <w:szCs w:val="22"/>
        </w:rPr>
        <w:t xml:space="preserve"> especially the NewSpace industry and start-ups, </w:t>
      </w:r>
      <w:r w:rsidRPr="000F2CD0">
        <w:rPr>
          <w:rStyle w:val="StyleUnderline"/>
          <w:highlight w:val="cyan"/>
        </w:rPr>
        <w:t>have</w:t>
      </w:r>
      <w:r w:rsidRPr="00BF5632">
        <w:rPr>
          <w:rStyle w:val="StyleUnderline"/>
        </w:rPr>
        <w:t xml:space="preserve"> an advantage in terms of </w:t>
      </w:r>
      <w:r w:rsidRPr="000F2CD0">
        <w:rPr>
          <w:rStyle w:val="StyleUnderline"/>
          <w:highlight w:val="cyan"/>
        </w:rPr>
        <w:t>low-cost operations,</w:t>
      </w:r>
      <w:r w:rsidRPr="00BF5632">
        <w:rPr>
          <w:rStyle w:val="StyleUnderline"/>
        </w:rPr>
        <w:t xml:space="preserve"> which itself should be a big incentive for the government to make it an active stakeholder.</w:t>
      </w:r>
      <w:r w:rsidRPr="00563191">
        <w:rPr>
          <w:rFonts w:eastAsia="Times New Roman"/>
          <w:color w:val="000000"/>
          <w:spacing w:val="2"/>
          <w:sz w:val="12"/>
          <w:szCs w:val="22"/>
        </w:rPr>
        <w:t xml:space="preserve"> A certain amount of democratisation of space technology with the participation of the private sector can ensure costs are kept low. </w:t>
      </w:r>
      <w:r w:rsidRPr="000F2CD0">
        <w:rPr>
          <w:rFonts w:eastAsia="Times New Roman"/>
          <w:color w:val="000000"/>
          <w:spacing w:val="2"/>
          <w:sz w:val="12"/>
          <w:szCs w:val="22"/>
          <w:highlight w:val="cyan"/>
        </w:rPr>
        <w:t xml:space="preserve">And </w:t>
      </w:r>
      <w:r w:rsidRPr="000F2CD0">
        <w:rPr>
          <w:rStyle w:val="StyleUnderline"/>
          <w:highlight w:val="cyan"/>
        </w:rPr>
        <w:t>expanding</w:t>
      </w:r>
      <w:r w:rsidRPr="00BF5632">
        <w:rPr>
          <w:rStyle w:val="StyleUnderline"/>
        </w:rPr>
        <w:t xml:space="preserve"> the number of </w:t>
      </w:r>
      <w:r w:rsidRPr="000F2CD0">
        <w:rPr>
          <w:rStyle w:val="StyleUnderline"/>
          <w:highlight w:val="cyan"/>
        </w:rPr>
        <w:t>stakeholders will</w:t>
      </w:r>
      <w:r w:rsidRPr="00BF5632">
        <w:rPr>
          <w:rStyle w:val="StyleUnderline"/>
        </w:rPr>
        <w:t xml:space="preserve"> also </w:t>
      </w:r>
      <w:r w:rsidRPr="000F2CD0">
        <w:rPr>
          <w:rStyle w:val="StyleUnderline"/>
          <w:highlight w:val="cyan"/>
        </w:rPr>
        <w:t>ensure</w:t>
      </w:r>
      <w:r w:rsidRPr="00BF5632">
        <w:rPr>
          <w:rStyle w:val="StyleUnderline"/>
        </w:rPr>
        <w:t xml:space="preserve"> more </w:t>
      </w:r>
      <w:r w:rsidRPr="000F2CD0">
        <w:rPr>
          <w:rStyle w:val="StyleUnderline"/>
          <w:highlight w:val="cyan"/>
        </w:rPr>
        <w:t>transparency and better accountability and regulatory practices</w:t>
      </w:r>
      <w:r w:rsidRPr="00BF5632">
        <w:rPr>
          <w:rStyle w:val="StyleUnderline"/>
        </w:rPr>
        <w:t>.</w:t>
      </w:r>
      <w:r w:rsidRPr="00563191">
        <w:rPr>
          <w:rFonts w:eastAsia="Times New Roman"/>
          <w:color w:val="000000"/>
          <w:spacing w:val="2"/>
          <w:sz w:val="12"/>
          <w:szCs w:val="22"/>
        </w:rPr>
        <w:t xml:space="preserve"> This has been missing in India’s space sector. </w:t>
      </w:r>
      <w:r w:rsidRPr="00BF5632">
        <w:rPr>
          <w:rStyle w:val="StyleUnderline"/>
        </w:rPr>
        <w:t>The same agency has undertaken promotion, commercialisation and regulatory functions – which is not healthy</w:t>
      </w:r>
      <w:r w:rsidRPr="00563191">
        <w:rPr>
          <w:rFonts w:eastAsia="Times New Roman"/>
          <w:color w:val="000000"/>
          <w:spacing w:val="2"/>
          <w:sz w:val="12"/>
          <w:szCs w:val="22"/>
        </w:rPr>
        <w:t>.</w:t>
      </w:r>
    </w:p>
    <w:p w14:paraId="7587B15E" w14:textId="77777777" w:rsidR="00F400A2" w:rsidRPr="00BF5632" w:rsidRDefault="00F400A2" w:rsidP="00F400A2">
      <w:pPr>
        <w:pStyle w:val="Heading4"/>
        <w:rPr>
          <w:rFonts w:cs="Calibri"/>
        </w:rPr>
      </w:pPr>
      <w:r w:rsidRPr="00BF5632">
        <w:rPr>
          <w:rFonts w:cs="Calibri"/>
        </w:rPr>
        <w:t>India space key to soft power</w:t>
      </w:r>
      <w:r>
        <w:rPr>
          <w:rFonts w:cs="Calibri"/>
        </w:rPr>
        <w:t xml:space="preserve">. </w:t>
      </w:r>
    </w:p>
    <w:p w14:paraId="71AC5D0E" w14:textId="77777777" w:rsidR="00F400A2" w:rsidRPr="00BF5632" w:rsidRDefault="00F400A2" w:rsidP="00F400A2">
      <w:r w:rsidRPr="00BF5632">
        <w:rPr>
          <w:rStyle w:val="Style13ptBold"/>
        </w:rPr>
        <w:t xml:space="preserve">Hickert 17 </w:t>
      </w:r>
      <w:r w:rsidRPr="00BF5632">
        <w:rPr>
          <w:sz w:val="18"/>
          <w:szCs w:val="18"/>
        </w:rPr>
        <w:t>Cameron Hickert, Harvard’s Belfer Center for Science and International Affairs</w:t>
      </w:r>
      <w:r w:rsidRPr="00BF5632">
        <w:t xml:space="preserve">, </w:t>
      </w:r>
      <w:r w:rsidRPr="00BF5632">
        <w:rPr>
          <w:sz w:val="18"/>
          <w:szCs w:val="18"/>
        </w:rPr>
        <w:t>Schwarzman Scholars</w:t>
      </w:r>
      <w:r w:rsidRPr="00BF5632">
        <w:t xml:space="preserve">, </w:t>
      </w:r>
      <w:r w:rsidRPr="00BF5632">
        <w:rPr>
          <w:sz w:val="18"/>
          <w:szCs w:val="18"/>
        </w:rPr>
        <w:t>"Space Rivals: Power and Strategy in the China-India Space Race - Schwarzman Scholars"</w:t>
      </w:r>
      <w:r w:rsidRPr="00BF5632">
        <w:t xml:space="preserve">, </w:t>
      </w:r>
      <w:r w:rsidRPr="00BF5632">
        <w:rPr>
          <w:sz w:val="18"/>
          <w:szCs w:val="18"/>
        </w:rPr>
        <w:t>August 14, 2017</w:t>
      </w:r>
      <w:r w:rsidRPr="00BF5632">
        <w:t xml:space="preserve">, </w:t>
      </w:r>
      <w:hyperlink r:id="rId11" w:history="1">
        <w:r w:rsidRPr="00BF5632">
          <w:rPr>
            <w:rStyle w:val="Hyperlink"/>
            <w:sz w:val="18"/>
            <w:szCs w:val="18"/>
          </w:rPr>
          <w:t>https://www.schwarzmanscholars.org/events-and-news/space-rivals-power-strategy-china-india-space-race/</w:t>
        </w:r>
      </w:hyperlink>
      <w:r w:rsidRPr="00BF5632">
        <w:rPr>
          <w:rStyle w:val="Hyperlink"/>
          <w:sz w:val="18"/>
          <w:szCs w:val="18"/>
        </w:rPr>
        <w:t xml:space="preserve"> TDI</w:t>
      </w:r>
    </w:p>
    <w:p w14:paraId="7C7AD04D" w14:textId="77777777" w:rsidR="00F400A2" w:rsidRPr="00BF5632" w:rsidRDefault="00F400A2" w:rsidP="00F400A2">
      <w:pPr>
        <w:rPr>
          <w:rStyle w:val="Emphasis"/>
        </w:rPr>
      </w:pPr>
      <w:r w:rsidRPr="00563191">
        <w:rPr>
          <w:sz w:val="12"/>
        </w:rPr>
        <w:t xml:space="preserve">The </w:t>
      </w:r>
      <w:r w:rsidRPr="00BF5632">
        <w:rPr>
          <w:rStyle w:val="StyleUnderline"/>
        </w:rPr>
        <w:t xml:space="preserve">regional rivalry between India and China has long simmered, and </w:t>
      </w:r>
      <w:r w:rsidRPr="000F2CD0">
        <w:rPr>
          <w:rStyle w:val="Emphasis"/>
          <w:highlight w:val="cyan"/>
        </w:rPr>
        <w:t>the next frontier increasingly</w:t>
      </w:r>
      <w:r w:rsidRPr="00BF5632">
        <w:rPr>
          <w:rStyle w:val="Emphasis"/>
        </w:rPr>
        <w:t xml:space="preserve"> </w:t>
      </w:r>
      <w:r w:rsidRPr="000F2CD0">
        <w:rPr>
          <w:rStyle w:val="Emphasis"/>
          <w:highlight w:val="cyan"/>
        </w:rPr>
        <w:t>appears to be space</w:t>
      </w:r>
      <w:r w:rsidRPr="000F2CD0">
        <w:rPr>
          <w:rStyle w:val="StyleUnderline"/>
          <w:highlight w:val="cyan"/>
        </w:rPr>
        <w:t>.</w:t>
      </w:r>
      <w:r w:rsidRPr="00563191">
        <w:rPr>
          <w:sz w:val="12"/>
        </w:rPr>
        <w:t xml:space="preserve"> Beyond the hard power dimension, </w:t>
      </w:r>
      <w:r w:rsidRPr="000F2CD0">
        <w:rPr>
          <w:rStyle w:val="StyleUnderline"/>
          <w:highlight w:val="cyan"/>
        </w:rPr>
        <w:t>this</w:t>
      </w:r>
      <w:r w:rsidRPr="00BF5632">
        <w:rPr>
          <w:rStyle w:val="StyleUnderline"/>
        </w:rPr>
        <w:t xml:space="preserve"> regional space </w:t>
      </w:r>
      <w:r w:rsidRPr="000F2CD0">
        <w:rPr>
          <w:rStyle w:val="StyleUnderline"/>
          <w:highlight w:val="cyan"/>
        </w:rPr>
        <w:t xml:space="preserve">race has </w:t>
      </w:r>
      <w:r w:rsidRPr="000F2CD0">
        <w:rPr>
          <w:rStyle w:val="Emphasis"/>
          <w:highlight w:val="cyan"/>
        </w:rPr>
        <w:t>taken on</w:t>
      </w:r>
      <w:r w:rsidRPr="00BF5632">
        <w:rPr>
          <w:rStyle w:val="Emphasis"/>
        </w:rPr>
        <w:t xml:space="preserve"> many of the </w:t>
      </w:r>
      <w:r w:rsidRPr="000F2CD0">
        <w:rPr>
          <w:rStyle w:val="Emphasis"/>
          <w:highlight w:val="cyan"/>
        </w:rPr>
        <w:t>soft power characteristics</w:t>
      </w:r>
      <w:r w:rsidRPr="00BF5632">
        <w:rPr>
          <w:rStyle w:val="Emphasis"/>
        </w:rPr>
        <w:t xml:space="preserve"> </w:t>
      </w:r>
      <w:r w:rsidRPr="00BF5632">
        <w:rPr>
          <w:rStyle w:val="StyleUnderline"/>
        </w:rPr>
        <w:t>of the competition between the U.S. and U.S.S.R. during the Cold War</w:t>
      </w:r>
      <w:r w:rsidRPr="00563191">
        <w:rPr>
          <w:sz w:val="12"/>
        </w:rPr>
        <w:t>. It should not be forgotten, “</w:t>
      </w:r>
      <w:r w:rsidRPr="00BF5632">
        <w:rPr>
          <w:rStyle w:val="StyleUnderline"/>
        </w:rPr>
        <w:t xml:space="preserve">a major factor in the Asian space race is prestige, as rapidly developing countries there use technology to jockey for status. </w:t>
      </w:r>
      <w:r w:rsidRPr="000F2CD0">
        <w:rPr>
          <w:rStyle w:val="Emphasis"/>
          <w:highlight w:val="cyan"/>
        </w:rPr>
        <w:t>Space technology</w:t>
      </w:r>
      <w:r w:rsidRPr="00BF5632">
        <w:rPr>
          <w:rStyle w:val="Emphasis"/>
        </w:rPr>
        <w:t xml:space="preserve"> in particular, being flashy and complex, often </w:t>
      </w:r>
      <w:r w:rsidRPr="000F2CD0">
        <w:rPr>
          <w:rStyle w:val="Emphasis"/>
          <w:highlight w:val="cyan"/>
        </w:rPr>
        <w:t>captures the most cache</w:t>
      </w:r>
      <w:r w:rsidRPr="00BF5632">
        <w:rPr>
          <w:rStyle w:val="Emphasis"/>
        </w:rPr>
        <w:t>.”</w:t>
      </w:r>
      <w:r w:rsidRPr="00563191">
        <w:rPr>
          <w:sz w:val="12"/>
        </w:rPr>
        <w:t xml:space="preserve"> </w:t>
      </w:r>
      <w:r w:rsidRPr="00BF5632">
        <w:rPr>
          <w:rStyle w:val="StyleUnderline"/>
        </w:rPr>
        <w:t xml:space="preserve">Because soft power is about perception and attraction, </w:t>
      </w:r>
      <w:r w:rsidRPr="000F2CD0">
        <w:rPr>
          <w:rStyle w:val="Emphasis"/>
          <w:highlight w:val="cyan"/>
        </w:rPr>
        <w:t>demonstrating prowess</w:t>
      </w:r>
      <w:r w:rsidRPr="00BF5632">
        <w:rPr>
          <w:rStyle w:val="Emphasis"/>
        </w:rPr>
        <w:t xml:space="preserve"> in space capabilities </w:t>
      </w:r>
      <w:r w:rsidRPr="000F2CD0">
        <w:rPr>
          <w:rStyle w:val="Emphasis"/>
          <w:highlight w:val="cyan"/>
        </w:rPr>
        <w:t xml:space="preserve">is </w:t>
      </w:r>
      <w:r w:rsidRPr="00866A54">
        <w:rPr>
          <w:rStyle w:val="Emphasis"/>
        </w:rPr>
        <w:t xml:space="preserve">a </w:t>
      </w:r>
      <w:r w:rsidRPr="000F2CD0">
        <w:rPr>
          <w:rStyle w:val="Emphasis"/>
          <w:highlight w:val="cyan"/>
        </w:rPr>
        <w:t>crucial</w:t>
      </w:r>
      <w:r w:rsidRPr="00BF5632">
        <w:rPr>
          <w:rStyle w:val="Emphasis"/>
        </w:rPr>
        <w:t xml:space="preserve"> step </w:t>
      </w:r>
      <w:r w:rsidRPr="000F2CD0">
        <w:rPr>
          <w:rStyle w:val="Emphasis"/>
          <w:highlight w:val="cyan"/>
        </w:rPr>
        <w:t>in building</w:t>
      </w:r>
      <w:r w:rsidRPr="00BF5632">
        <w:rPr>
          <w:rStyle w:val="Emphasis"/>
        </w:rPr>
        <w:t xml:space="preserve"> this </w:t>
      </w:r>
      <w:r w:rsidRPr="000F2CD0">
        <w:rPr>
          <w:rStyle w:val="Emphasis"/>
          <w:highlight w:val="cyan"/>
        </w:rPr>
        <w:t>power regionally</w:t>
      </w:r>
      <w:r w:rsidRPr="00BF5632">
        <w:rPr>
          <w:rStyle w:val="StyleUnderline"/>
        </w:rPr>
        <w:t xml:space="preserve">. Many of the feats that China and India are pursuing have already been achieved by the U.S., </w:t>
      </w:r>
      <w:r w:rsidRPr="00BF5632">
        <w:rPr>
          <w:rStyle w:val="Emphasis"/>
        </w:rPr>
        <w:t>so mistakes are costlier in terms of international credibility</w:t>
      </w:r>
      <w:r w:rsidRPr="00563191">
        <w:rPr>
          <w:sz w:val="12"/>
        </w:rPr>
        <w:t xml:space="preserve"> </w:t>
      </w:r>
      <w:r w:rsidRPr="00BF5632">
        <w:rPr>
          <w:rStyle w:val="Emphasis"/>
        </w:rPr>
        <w:t xml:space="preserve">– </w:t>
      </w:r>
      <w:r w:rsidRPr="000F2CD0">
        <w:rPr>
          <w:rStyle w:val="Emphasis"/>
          <w:highlight w:val="cyan"/>
        </w:rPr>
        <w:t>failures are perceived as worse when another nation has</w:t>
      </w:r>
      <w:r w:rsidRPr="00BF5632">
        <w:rPr>
          <w:rStyle w:val="Emphasis"/>
        </w:rPr>
        <w:t xml:space="preserve"> already </w:t>
      </w:r>
      <w:r w:rsidRPr="000F2CD0">
        <w:rPr>
          <w:rStyle w:val="Emphasis"/>
          <w:highlight w:val="cyan"/>
        </w:rPr>
        <w:t>been successful</w:t>
      </w:r>
      <w:r w:rsidRPr="00BF5632">
        <w:rPr>
          <w:rStyle w:val="Emphasis"/>
        </w:rPr>
        <w:t>.</w:t>
      </w:r>
      <w:r w:rsidRPr="00563191">
        <w:rPr>
          <w:sz w:val="12"/>
        </w:rPr>
        <w:t xml:space="preserve"> </w:t>
      </w:r>
      <w:r w:rsidRPr="00BF5632">
        <w:rPr>
          <w:rStyle w:val="StyleUnderline"/>
        </w:rPr>
        <w:t>Yet the attraction power of spaceflight achievements is more lucrative than in the past,</w:t>
      </w:r>
      <w:r w:rsidRPr="00563191">
        <w:rPr>
          <w:sz w:val="12"/>
        </w:rPr>
        <w:t xml:space="preserve"> </w:t>
      </w:r>
      <w:r w:rsidRPr="00BF5632">
        <w:rPr>
          <w:rStyle w:val="Emphasis"/>
        </w:rPr>
        <w:t xml:space="preserve">as </w:t>
      </w:r>
      <w:r w:rsidRPr="000F2CD0">
        <w:rPr>
          <w:rStyle w:val="Emphasis"/>
          <w:highlight w:val="cyan"/>
        </w:rPr>
        <w:t>private entities</w:t>
      </w:r>
      <w:r w:rsidRPr="00BF5632">
        <w:rPr>
          <w:rStyle w:val="Emphasis"/>
        </w:rPr>
        <w:t xml:space="preserve"> around the world </w:t>
      </w:r>
      <w:r w:rsidRPr="000F2CD0">
        <w:rPr>
          <w:rStyle w:val="Emphasis"/>
          <w:highlight w:val="cyan"/>
        </w:rPr>
        <w:t>face tighter competition and shorter timelines</w:t>
      </w:r>
      <w:r w:rsidRPr="00BF5632">
        <w:rPr>
          <w:rStyle w:val="Emphasis"/>
        </w:rPr>
        <w:t xml:space="preserve"> in launching satellites</w:t>
      </w:r>
      <w:r w:rsidRPr="00563191">
        <w:rPr>
          <w:sz w:val="12"/>
        </w:rPr>
        <w:t>, and are therefore willing to bring their business to any nation that can demonstrate the ability to launch cargo safely and cheaply</w:t>
      </w:r>
      <w:r w:rsidRPr="00BF5632">
        <w:rPr>
          <w:rStyle w:val="StyleUnderline"/>
        </w:rPr>
        <w:t xml:space="preserve">. A prime example is India’s recent launch of 20 satellites on a single rocket; this mission included satellites from around the world, including the United States. The increased soft power borne out of a successful space program therefore is not only useful in the struggle for regional prestige, </w:t>
      </w:r>
      <w:r w:rsidRPr="00BF5632">
        <w:rPr>
          <w:rStyle w:val="Emphasis"/>
        </w:rPr>
        <w:t xml:space="preserve">but </w:t>
      </w:r>
      <w:r w:rsidRPr="000F2CD0">
        <w:rPr>
          <w:rStyle w:val="Emphasis"/>
          <w:highlight w:val="cyan"/>
        </w:rPr>
        <w:t>also paves the way for increased economic success</w:t>
      </w:r>
      <w:r w:rsidRPr="00BF5632">
        <w:rPr>
          <w:rStyle w:val="Emphasis"/>
        </w:rPr>
        <w:t xml:space="preserve"> in a fast-growing industry.</w:t>
      </w:r>
    </w:p>
    <w:p w14:paraId="0E9621AC" w14:textId="77777777" w:rsidR="00F400A2" w:rsidRDefault="00F400A2" w:rsidP="00F400A2">
      <w:pPr>
        <w:pStyle w:val="Heading4"/>
      </w:pPr>
      <w:r>
        <w:t>Continued Indian soft power key to South-Asian stability – it solves for goodwill among nuclear powers</w:t>
      </w:r>
    </w:p>
    <w:p w14:paraId="3096752A" w14:textId="77777777" w:rsidR="00F400A2" w:rsidRDefault="00F400A2" w:rsidP="00F400A2">
      <w:pPr>
        <w:rPr>
          <w:rStyle w:val="Style13ptBold"/>
        </w:rPr>
      </w:pPr>
      <w:r>
        <w:rPr>
          <w:rStyle w:val="Style13ptBold"/>
        </w:rPr>
        <w:t>Kugiel 12</w:t>
      </w:r>
    </w:p>
    <w:p w14:paraId="17199025" w14:textId="77777777" w:rsidR="00F400A2" w:rsidRPr="009912B9" w:rsidRDefault="00F400A2" w:rsidP="00F400A2">
      <w:pPr>
        <w:rPr>
          <w:sz w:val="20"/>
          <w:szCs w:val="20"/>
        </w:rPr>
      </w:pPr>
      <w:r w:rsidRPr="009912B9">
        <w:rPr>
          <w:sz w:val="20"/>
          <w:szCs w:val="20"/>
          <w:shd w:val="clear" w:color="auto" w:fill="FFFFFF"/>
        </w:rPr>
        <w:t>Kugiel, Patryk. “India’s Soft Power in South Asia.” </w:t>
      </w:r>
      <w:r w:rsidRPr="009912B9">
        <w:rPr>
          <w:i/>
          <w:iCs/>
          <w:sz w:val="20"/>
          <w:szCs w:val="20"/>
          <w:shd w:val="clear" w:color="auto" w:fill="FFFFFF"/>
        </w:rPr>
        <w:t>International Studies</w:t>
      </w:r>
      <w:r w:rsidRPr="009912B9">
        <w:rPr>
          <w:sz w:val="20"/>
          <w:szCs w:val="20"/>
          <w:shd w:val="clear" w:color="auto" w:fill="FFFFFF"/>
        </w:rPr>
        <w:t>, vol. 49, no. 3–4, July 2012, http://dcac.du.ac.in/documents/E-Resource/2020/Metrial/420CihnnitaBaruah2.pdf</w:t>
      </w:r>
    </w:p>
    <w:p w14:paraId="4ABBA4A5" w14:textId="77777777" w:rsidR="00F400A2" w:rsidRPr="009912B9" w:rsidRDefault="00F400A2" w:rsidP="00F400A2">
      <w:pPr>
        <w:rPr>
          <w:rStyle w:val="Style13ptBold"/>
          <w:b w:val="0"/>
          <w:sz w:val="20"/>
          <w:szCs w:val="20"/>
        </w:rPr>
      </w:pPr>
      <w:r w:rsidRPr="009912B9">
        <w:rPr>
          <w:rStyle w:val="Style13ptBold"/>
          <w:b w:val="0"/>
          <w:sz w:val="20"/>
          <w:szCs w:val="20"/>
        </w:rPr>
        <w:t>Kugiel is a partner at the Polish Institute of International Affairs.</w:t>
      </w:r>
      <w:r>
        <w:rPr>
          <w:rStyle w:val="Style13ptBold"/>
          <w:b w:val="0"/>
          <w:sz w:val="20"/>
          <w:szCs w:val="20"/>
        </w:rPr>
        <w:t xml:space="preserve"> // Park City NL</w:t>
      </w:r>
    </w:p>
    <w:p w14:paraId="1BA8398A" w14:textId="77777777" w:rsidR="00F400A2" w:rsidRDefault="00F400A2" w:rsidP="00F400A2">
      <w:pPr>
        <w:rPr>
          <w:u w:val="single"/>
        </w:rPr>
      </w:pPr>
      <w:r w:rsidRPr="00EA2F1E">
        <w:rPr>
          <w:sz w:val="16"/>
        </w:rPr>
        <w:t xml:space="preserve">Despite its theoretical and practical flaws, soft power occupies an important place in contemporary international relations and has been incorporated into the foreign policy strategies of many countries. </w:t>
      </w:r>
      <w:r w:rsidRPr="009912B9">
        <w:rPr>
          <w:b/>
          <w:highlight w:val="cyan"/>
          <w:u w:val="single"/>
        </w:rPr>
        <w:t>India has significant soft power resources</w:t>
      </w:r>
      <w:r w:rsidRPr="00EA2F1E">
        <w:rPr>
          <w:u w:val="single"/>
        </w:rPr>
        <w:t xml:space="preserve"> and is, in fact</w:t>
      </w:r>
      <w:r w:rsidRPr="009912B9">
        <w:rPr>
          <w:b/>
          <w:highlight w:val="cyan"/>
          <w:u w:val="single"/>
        </w:rPr>
        <w:t>, one of the few countries</w:t>
      </w:r>
      <w:r w:rsidRPr="00EA2F1E">
        <w:rPr>
          <w:u w:val="single"/>
        </w:rPr>
        <w:t xml:space="preserve"> capable of </w:t>
      </w:r>
      <w:r w:rsidRPr="009912B9">
        <w:rPr>
          <w:b/>
          <w:highlight w:val="cyan"/>
          <w:u w:val="single"/>
        </w:rPr>
        <w:t>providing alternative</w:t>
      </w:r>
      <w:r w:rsidRPr="00EA2F1E">
        <w:rPr>
          <w:u w:val="single"/>
        </w:rPr>
        <w:t xml:space="preserve"> political, economic and cultural </w:t>
      </w:r>
      <w:r w:rsidRPr="009912B9">
        <w:rPr>
          <w:b/>
          <w:highlight w:val="cyan"/>
          <w:u w:val="single"/>
        </w:rPr>
        <w:t>models to the West</w:t>
      </w:r>
      <w:r w:rsidRPr="00EA2F1E">
        <w:rPr>
          <w:u w:val="single"/>
        </w:rPr>
        <w:t>. However, India has only recently rediscovered the importance of its international attractiveness and has started using soft power capabilities by developing new instruments and strengthening institutions responsible for its projection abroad. In the end</w:t>
      </w:r>
      <w:r w:rsidRPr="009912B9">
        <w:rPr>
          <w:b/>
          <w:highlight w:val="cyan"/>
          <w:u w:val="single"/>
        </w:rPr>
        <w:t>, India’s soft power</w:t>
      </w:r>
      <w:r w:rsidRPr="009912B9">
        <w:rPr>
          <w:b/>
          <w:u w:val="single"/>
        </w:rPr>
        <w:t xml:space="preserve"> </w:t>
      </w:r>
      <w:r w:rsidRPr="00EA2F1E">
        <w:rPr>
          <w:u w:val="single"/>
        </w:rPr>
        <w:t xml:space="preserve">at the global level </w:t>
      </w:r>
      <w:r w:rsidRPr="009912B9">
        <w:rPr>
          <w:b/>
          <w:highlight w:val="cyan"/>
          <w:u w:val="single"/>
        </w:rPr>
        <w:t>depends on internal reforms</w:t>
      </w:r>
      <w:r w:rsidRPr="00EA2F1E">
        <w:rPr>
          <w:u w:val="single"/>
        </w:rPr>
        <w:t xml:space="preserve"> that will help solve persisting developmental, societal and political deficiencie</w:t>
      </w:r>
      <w:r w:rsidRPr="00EA2F1E">
        <w:rPr>
          <w:sz w:val="16"/>
        </w:rPr>
        <w:t>s. Needless to say, soft power has already an important role to play at the South Asian level. Although more comprehensive and detailed studies are required to understand and evaluate properly the effectiveness of India’s soft power in the region, this essay allows us to draw three general conclusions. First, there are signs that India has deliberately incorporated soft power elements into its regional strategy. This is based on past experience of the inefficacy of the hard power approach and the belief that reducing the trust deficit and generating acceptance for its leadership role in the region are important conditions for the realization of its regional and global objectives. If India can effectively mitigate fears among its smaller neighbours, it may find them more willing to engage in closer economic and political cooperation. This soft power approach entails, among other things, a modest and pragmatic foreign policy, prioritization of economic cooperation, more active International Studies, 49, 3&amp;4 (2012): 351–376 India’s Soft Power in South Asia 373 public diplomacy and cultural and development cooperation. A shift in India’s policy in the region points to India’s new charm offensive in South Asia</w:t>
      </w:r>
      <w:r w:rsidRPr="00EA2F1E">
        <w:rPr>
          <w:u w:val="single"/>
        </w:rPr>
        <w:t xml:space="preserve">. Second, there are some indications that this </w:t>
      </w:r>
      <w:r w:rsidRPr="009912B9">
        <w:rPr>
          <w:b/>
          <w:highlight w:val="cyan"/>
          <w:u w:val="single"/>
        </w:rPr>
        <w:t>soft power</w:t>
      </w:r>
      <w:r w:rsidRPr="00EA2F1E">
        <w:rPr>
          <w:u w:val="single"/>
        </w:rPr>
        <w:t xml:space="preserve"> approach may bring about positive outcomes. Even without solving important persisting issues with its neighbours, the new strategy has </w:t>
      </w:r>
      <w:r w:rsidRPr="009912B9">
        <w:rPr>
          <w:b/>
          <w:highlight w:val="cyan"/>
          <w:u w:val="single"/>
        </w:rPr>
        <w:t>helped to move</w:t>
      </w:r>
      <w:r w:rsidRPr="00EA2F1E">
        <w:rPr>
          <w:u w:val="single"/>
        </w:rPr>
        <w:t xml:space="preserve"> these </w:t>
      </w:r>
      <w:r w:rsidRPr="009912B9">
        <w:rPr>
          <w:b/>
          <w:highlight w:val="cyan"/>
          <w:u w:val="single"/>
        </w:rPr>
        <w:t>relations in a positive direction</w:t>
      </w:r>
      <w:r w:rsidRPr="00EA2F1E">
        <w:rPr>
          <w:u w:val="single"/>
        </w:rPr>
        <w:t xml:space="preserve">. Available public opinion polls show that India has already amassed a significant capital of </w:t>
      </w:r>
      <w:r w:rsidRPr="009912B9">
        <w:rPr>
          <w:b/>
          <w:highlight w:val="cyan"/>
          <w:u w:val="single"/>
        </w:rPr>
        <w:t>goodwill in a few South Asian countries</w:t>
      </w:r>
      <w:r w:rsidRPr="00EA2F1E">
        <w:rPr>
          <w:u w:val="single"/>
        </w:rPr>
        <w:t xml:space="preserve"> (Afghanistan, Nepal, Sri Lanka and Bangladesh), which gives it a significant </w:t>
      </w:r>
      <w:r w:rsidRPr="009912B9">
        <w:rPr>
          <w:b/>
          <w:highlight w:val="cyan"/>
          <w:u w:val="single"/>
        </w:rPr>
        <w:t>advantage in realizing its foreign policy objectives</w:t>
      </w:r>
      <w:r w:rsidRPr="00EA2F1E">
        <w:rPr>
          <w:u w:val="single"/>
        </w:rPr>
        <w:t xml:space="preserve">. In particular, the example of Afghanistan, where India has got favourable views through its civilian engagement in the last one decade, points that this approach can indeed bear fruit. It is thus important that India continues to expand the soft power approach through more active cultural and public diplomacy. It should strengthen people-to-people contacts, </w:t>
      </w:r>
      <w:r w:rsidRPr="009912B9">
        <w:rPr>
          <w:b/>
          <w:highlight w:val="cyan"/>
          <w:u w:val="single"/>
        </w:rPr>
        <w:t>encourage more trade and investments</w:t>
      </w:r>
      <w:r w:rsidRPr="00EA2F1E">
        <w:rPr>
          <w:u w:val="single"/>
        </w:rPr>
        <w:t>, increase foreign aid and share its democratic experience with neighbouring countries. Further, India should play a more proactive role in enhancing regional cooperation and integration through the SAARC process</w:t>
      </w:r>
    </w:p>
    <w:p w14:paraId="1FB436AE" w14:textId="77777777" w:rsidR="00F400A2" w:rsidRDefault="00F400A2" w:rsidP="00F400A2">
      <w:pPr>
        <w:pStyle w:val="Heading4"/>
      </w:pPr>
      <w:r>
        <w:t xml:space="preserve">South Asia War goes </w:t>
      </w:r>
      <w:r>
        <w:rPr>
          <w:u w:val="single"/>
        </w:rPr>
        <w:t>Nuclear</w:t>
      </w:r>
      <w:r>
        <w:t xml:space="preserve"> and causes </w:t>
      </w:r>
      <w:r>
        <w:rPr>
          <w:u w:val="single"/>
        </w:rPr>
        <w:t>Extinction</w:t>
      </w:r>
      <w:r>
        <w:t>.</w:t>
      </w:r>
    </w:p>
    <w:p w14:paraId="5FA278FE" w14:textId="77777777" w:rsidR="00F400A2" w:rsidRPr="00897AB6" w:rsidRDefault="00F400A2" w:rsidP="00F400A2">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2" w:history="1">
        <w:r w:rsidRPr="001C18ED">
          <w:rPr>
            <w:rStyle w:val="Hyperlink"/>
          </w:rPr>
          <w:t>https://www.telegraphindia.com/opinion/the-nuclear-cloud-hanging-over-the-human-race/cid/1719608#</w:t>
        </w:r>
      </w:hyperlink>
      <w:r>
        <w:t xml:space="preserve"> SM</w:t>
      </w:r>
    </w:p>
    <w:p w14:paraId="7708828F" w14:textId="77777777" w:rsidR="00F400A2" w:rsidRDefault="00F400A2" w:rsidP="00F400A2">
      <w:pPr>
        <w:rPr>
          <w:sz w:val="16"/>
        </w:rPr>
      </w:pPr>
      <w:r w:rsidRPr="00897AB6">
        <w:rPr>
          <w:rStyle w:val="StyleUnderline"/>
        </w:rPr>
        <w:t>The nuclear cloud hanging over the human race</w:t>
      </w:r>
      <w:r>
        <w:rPr>
          <w:rStyle w:val="StyleUnderline"/>
        </w:rPr>
        <w:t xml:space="preserve"> </w:t>
      </w:r>
      <w:r w:rsidRPr="002C5C08">
        <w:rPr>
          <w:rStyle w:val="StyleUnderline"/>
          <w:highlight w:val="cyan"/>
        </w:rPr>
        <w:t>Even a limited India-Pakistan nuclear conflict</w:t>
      </w:r>
      <w:r w:rsidRPr="00897AB6">
        <w:rPr>
          <w:rStyle w:val="StyleUnderline"/>
        </w:rPr>
        <w:t xml:space="preserve"> could </w:t>
      </w:r>
      <w:r w:rsidRPr="002C5C08">
        <w:rPr>
          <w:rStyle w:val="StyleUnderline"/>
          <w:highlight w:val="cya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2C5C08">
        <w:rPr>
          <w:rStyle w:val="StyleUnderline"/>
          <w:highlight w:val="cyan"/>
        </w:rPr>
        <w:t xml:space="preserve">immediate casualties </w:t>
      </w:r>
      <w:r w:rsidRPr="00897AB6">
        <w:rPr>
          <w:rStyle w:val="StyleUnderline"/>
        </w:rPr>
        <w:t xml:space="preserve">could </w:t>
      </w:r>
      <w:r w:rsidRPr="002C5C08">
        <w:rPr>
          <w:rStyle w:val="StyleUnderline"/>
          <w:highlight w:val="cyan"/>
        </w:rPr>
        <w:t>number 125 million</w:t>
      </w:r>
      <w:r w:rsidRPr="00897AB6">
        <w:rPr>
          <w:rStyle w:val="StyleUnderline"/>
        </w:rPr>
        <w:t xml:space="preserve"> lives</w:t>
      </w:r>
      <w:r>
        <w:rPr>
          <w:rStyle w:val="StyleUnderline"/>
        </w:rPr>
        <w:t xml:space="preserve"> </w:t>
      </w:r>
      <w:r w:rsidRPr="00904F93">
        <w:rPr>
          <w:sz w:val="16"/>
        </w:rPr>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2C5C08">
        <w:rPr>
          <w:rStyle w:val="StyleUnderline"/>
          <w:highlight w:val="cya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2C5C08">
        <w:rPr>
          <w:rStyle w:val="StyleUnderline"/>
          <w:highlight w:val="cya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2C5C08">
        <w:rPr>
          <w:rStyle w:val="StyleUnderline"/>
          <w:highlight w:val="cyan"/>
        </w:rPr>
        <w:t>posing threats to</w:t>
      </w:r>
      <w:r w:rsidRPr="00897AB6">
        <w:rPr>
          <w:rStyle w:val="StyleUnderline"/>
        </w:rPr>
        <w:t xml:space="preserve"> life support systems especially food production. In short, it threatened </w:t>
      </w:r>
      <w:r w:rsidRPr="002C5C08">
        <w:rPr>
          <w:rStyle w:val="StyleUnderline"/>
          <w:highlight w:val="cya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2C5C08">
        <w:rPr>
          <w:rStyle w:val="StyleUnderline"/>
          <w:highlight w:val="cyan"/>
        </w:rPr>
        <w:t>even a regional Indo-Pak nuclear war with</w:t>
      </w:r>
      <w:r w:rsidRPr="00897AB6">
        <w:rPr>
          <w:rStyle w:val="StyleUnderline"/>
        </w:rPr>
        <w:t xml:space="preserve"> hundreds of </w:t>
      </w:r>
      <w:r w:rsidRPr="002C5C08">
        <w:rPr>
          <w:rStyle w:val="StyleUnderline"/>
          <w:highlight w:val="cyan"/>
        </w:rPr>
        <w:t>low yield</w:t>
      </w:r>
      <w:r w:rsidRPr="00897AB6">
        <w:rPr>
          <w:rStyle w:val="StyleUnderline"/>
        </w:rPr>
        <w:t xml:space="preserve"> nuclear </w:t>
      </w:r>
      <w:r w:rsidRPr="002C5C08">
        <w:rPr>
          <w:rStyle w:val="StyleUnderline"/>
          <w:highlight w:val="cyan"/>
        </w:rPr>
        <w:t xml:space="preserve">explosions can </w:t>
      </w:r>
      <w:r w:rsidRPr="00897AB6">
        <w:rPr>
          <w:rStyle w:val="StyleUnderline"/>
        </w:rPr>
        <w:t xml:space="preserve">also </w:t>
      </w:r>
      <w:r w:rsidRPr="002C5C08">
        <w:rPr>
          <w:rStyle w:val="StyleUnderline"/>
          <w:highlight w:val="cya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2C5C08">
        <w:rPr>
          <w:rStyle w:val="StyleUnderline"/>
          <w:highlight w:val="cyan"/>
        </w:rPr>
        <w:t>billions</w:t>
      </w:r>
      <w:r w:rsidRPr="00897AB6">
        <w:rPr>
          <w:rStyle w:val="StyleUnderline"/>
        </w:rPr>
        <w:t xml:space="preserve"> of people </w:t>
      </w:r>
      <w:r w:rsidRPr="002C5C08">
        <w:rPr>
          <w:rStyle w:val="StyleUnderline"/>
          <w:highlight w:val="cya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w:t>
      </w:r>
      <w:r w:rsidRPr="002C5C08">
        <w:rPr>
          <w:sz w:val="16"/>
        </w:rPr>
        <w:t xml:space="preserve">constructed. It is obvious that </w:t>
      </w:r>
      <w:r w:rsidRPr="002C5C08">
        <w:rPr>
          <w:rStyle w:val="StyleUnderline"/>
        </w:rPr>
        <w:t>any deliberate initiation of nuclear war has a high probability of posing an existential threat to humanity. Even</w:t>
      </w:r>
      <w:r w:rsidRPr="00897AB6">
        <w:rPr>
          <w:rStyle w:val="StyleUnderline"/>
        </w:rPr>
        <w:t xml:space="preserve">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6A4C6523" w14:textId="77777777" w:rsidR="00F400A2" w:rsidRDefault="00F400A2" w:rsidP="00F400A2"/>
    <w:p w14:paraId="703559DC" w14:textId="67029F01" w:rsidR="002467DA" w:rsidRDefault="002467DA" w:rsidP="002467DA">
      <w:pPr>
        <w:pStyle w:val="Heading2"/>
      </w:pPr>
      <w:r>
        <w:t>3 – DA</w:t>
      </w:r>
    </w:p>
    <w:p w14:paraId="49C54A20" w14:textId="77777777" w:rsidR="002467DA" w:rsidRDefault="002467DA" w:rsidP="002467DA"/>
    <w:p w14:paraId="500E3EBE" w14:textId="77777777" w:rsidR="002467DA" w:rsidRPr="001C7A49" w:rsidRDefault="002467DA" w:rsidP="002467DA">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4D89CD19" w14:textId="77777777" w:rsidR="002467DA" w:rsidRPr="00EA57CB" w:rsidRDefault="002467DA" w:rsidP="002467DA">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3A8E1C43" w14:textId="77777777" w:rsidR="002467DA" w:rsidRPr="00060E64" w:rsidRDefault="002467DA" w:rsidP="002467DA">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 xml:space="preserve">commercial developments in the space </w:t>
      </w:r>
      <w:r w:rsidRPr="0090081C">
        <w:rPr>
          <w:rStyle w:val="StyleUnderline"/>
          <w:highlight w:val="green"/>
        </w:rPr>
        <w:t>industry</w:t>
      </w:r>
      <w:r w:rsidRPr="0090081C">
        <w:rPr>
          <w:rStyle w:val="StyleUnderline"/>
        </w:rPr>
        <w:t xml:space="preserve"> may be </w:t>
      </w:r>
      <w:r w:rsidRPr="00060E64">
        <w:rPr>
          <w:rStyle w:val="StyleUnderline"/>
          <w:highlight w:val="green"/>
        </w:rPr>
        <w:t>on the cusp</w:t>
      </w:r>
      <w:r w:rsidRPr="00060E64">
        <w:rPr>
          <w:rStyle w:val="StyleUnderline"/>
        </w:rPr>
        <w:t xml:space="preserve"> of starting the largest resource rush in history: </w:t>
      </w:r>
      <w:r w:rsidRPr="004B04AE">
        <w:rPr>
          <w:rStyle w:val="StyleUnderline"/>
          <w:bCs/>
          <w:highlight w:val="green"/>
        </w:rPr>
        <w:t xml:space="preserve">mining </w:t>
      </w:r>
      <w:r w:rsidRPr="0090081C">
        <w:rPr>
          <w:rStyle w:val="StyleUnderline"/>
          <w:bCs/>
        </w:rPr>
        <w:t>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r>
        <w:fldChar w:fldCharType="begin"/>
      </w:r>
      <w:r>
        <w:instrText xml:space="preserve"> HYPERLINK "https://payneinstitute.mines.edu/wp-content/uploads/sites/149/2020/09/Payne-Institute-Commentary-The-Era-of-Commercial-Space-Mining-Begins.pdf" \t "_blank" </w:instrText>
      </w:r>
      <w:r>
        <w:fldChar w:fldCharType="separate"/>
      </w:r>
      <w:r w:rsidRPr="00060E64">
        <w:rPr>
          <w:rStyle w:val="StyleUnderline"/>
          <w:rFonts w:eastAsiaTheme="majorEastAsia"/>
        </w:rPr>
        <w:t>era of commercial space mining</w:t>
      </w:r>
      <w:r>
        <w:rPr>
          <w:rStyle w:val="StyleUnderline"/>
          <w:rFonts w:eastAsiaTheme="majorEastAsia"/>
        </w:rPr>
        <w:fldChar w:fldCharType="end"/>
      </w:r>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r>
        <w:fldChar w:fldCharType="begin"/>
      </w:r>
      <w:r>
        <w:instrText xml:space="preserve"> HYPERLINK "https://www.fastcompany.com/90347364/jeff-bezos-wants-to-save-earth-by-moving-industry-to-space" \t "_blank" </w:instrText>
      </w:r>
      <w:r>
        <w:fldChar w:fldCharType="separate"/>
      </w:r>
      <w:r w:rsidRPr="00060E64">
        <w:rPr>
          <w:rStyle w:val="StyleUnderline"/>
          <w:rFonts w:eastAsiaTheme="majorEastAsia"/>
        </w:rPr>
        <w:t>imagine heavy industry moving to space</w:t>
      </w:r>
      <w:r>
        <w:rPr>
          <w:rStyle w:val="StyleUnderline"/>
          <w:rFonts w:eastAsiaTheme="majorEastAsia"/>
        </w:rPr>
        <w:fldChar w:fldCharType="end"/>
      </w:r>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90081C">
        <w:rPr>
          <w:rStyle w:val="StyleUnderline"/>
        </w:rPr>
        <w:t>United States has adopted the world’s first spaceresources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r>
        <w:fldChar w:fldCharType="begin"/>
      </w:r>
      <w:r>
        <w:instrText xml:space="preserve"> HYPERLINK "https://issues.org/new-policies-needed-to-advance-space-mining/" \t "_blank" </w:instrText>
      </w:r>
      <w:r>
        <w:fldChar w:fldCharType="separate"/>
      </w:r>
      <w:r w:rsidRPr="00060E64">
        <w:rPr>
          <w:rStyle w:val="Hyperlink"/>
          <w:rFonts w:eastAsiaTheme="majorEastAsia"/>
          <w:color w:val="000000" w:themeColor="text1"/>
          <w:sz w:val="16"/>
          <w:szCs w:val="16"/>
        </w:rPr>
        <w:t>new agreements</w:t>
      </w:r>
      <w:r>
        <w:rPr>
          <w:rStyle w:val="Hyperlink"/>
          <w:rFonts w:eastAsiaTheme="majorEastAsia"/>
          <w:color w:val="000000" w:themeColor="text1"/>
          <w:sz w:val="16"/>
          <w:szCs w:val="16"/>
        </w:rPr>
        <w:fldChar w:fldCharType="end"/>
      </w:r>
      <w:r w:rsidRPr="00060E64">
        <w:rPr>
          <w:color w:val="000000" w:themeColor="text1"/>
          <w:sz w:val="16"/>
          <w:szCs w:val="16"/>
        </w:rPr>
        <w:t xml:space="preserve"> to facilitate private investment and ensure international cooperation.</w:t>
      </w:r>
    </w:p>
    <w:p w14:paraId="78DF0A8E" w14:textId="77777777" w:rsidR="002467DA" w:rsidRDefault="002467DA" w:rsidP="002467DA">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r>
        <w:fldChar w:fldCharType="begin"/>
      </w:r>
      <w:r>
        <w:instrText xml:space="preserve"> HYPERLINK "http://lroc.sese.asu.edu/posts/1105" \t "_blank" </w:instrText>
      </w:r>
      <w:r>
        <w:fldChar w:fldCharType="separate"/>
      </w:r>
      <w:r w:rsidRPr="00B42CD2">
        <w:rPr>
          <w:rStyle w:val="StyleUnderline"/>
        </w:rPr>
        <w:t>permanently shadowed craters</w:t>
      </w:r>
      <w:r>
        <w:rPr>
          <w:rStyle w:val="StyleUnderline"/>
        </w:rPr>
        <w:fldChar w:fldCharType="end"/>
      </w:r>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r>
        <w:fldChar w:fldCharType="begin"/>
      </w:r>
      <w:r>
        <w:instrText xml:space="preserve"> HYPERLINK "https://foreignpolicy.com/2016/04/28/the-asteroid-miners-guide-to-the-galaxy-space-race-mining-asteroids-planetary-research-deep-space-industries/" \t "_blank" </w:instrText>
      </w:r>
      <w:r>
        <w:fldChar w:fldCharType="separate"/>
      </w:r>
      <w:r w:rsidRPr="00B42CD2">
        <w:rPr>
          <w:rStyle w:val="StyleUnderline"/>
        </w:rPr>
        <w:t>mining target</w:t>
      </w:r>
      <w:r>
        <w:rPr>
          <w:rStyle w:val="StyleUnderline"/>
        </w:rPr>
        <w:fldChar w:fldCharType="end"/>
      </w:r>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bCs/>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bCs/>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bCs/>
          <w:highlight w:val="green"/>
        </w:rPr>
        <w:t>costs</w:t>
      </w:r>
      <w:r w:rsidRPr="00B42CD2">
        <w:rPr>
          <w:rStyle w:val="StyleUnderline"/>
        </w:rPr>
        <w:t xml:space="preserve">. Once limited to government contract missions and the delivery of telecom satellites to orbit, </w:t>
      </w:r>
      <w:r w:rsidRPr="00352666">
        <w:rPr>
          <w:rStyle w:val="StyleUnderline"/>
          <w:bCs/>
          <w:highlight w:val="green"/>
        </w:rPr>
        <w:t>private firms are</w:t>
      </w:r>
      <w:r w:rsidRPr="00B42CD2">
        <w:rPr>
          <w:rStyle w:val="StyleUnderline"/>
        </w:rPr>
        <w:t xml:space="preserve"> now emerging as </w:t>
      </w:r>
      <w:r w:rsidRPr="00352666">
        <w:rPr>
          <w:rStyle w:val="StyleUnderline"/>
          <w:bCs/>
          <w:highlight w:val="green"/>
        </w:rPr>
        <w:t>leaders</w:t>
      </w:r>
      <w:r w:rsidRPr="00352666">
        <w:rPr>
          <w:rStyle w:val="StyleUnderline"/>
          <w:highlight w:val="green"/>
        </w:rPr>
        <w:t xml:space="preserve"> in</w:t>
      </w:r>
      <w:r w:rsidRPr="00B42CD2">
        <w:rPr>
          <w:rStyle w:val="StyleUnderline"/>
        </w:rPr>
        <w:t xml:space="preserve"> developing “</w:t>
      </w:r>
      <w:r w:rsidRPr="00B42CD2">
        <w:rPr>
          <w:rStyle w:val="StyleUnderline"/>
          <w:highlight w:val="green"/>
        </w:rPr>
        <w:t>NewSpace”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1FA4F016" w14:textId="77777777" w:rsidR="002467DA" w:rsidRPr="00753E77" w:rsidRDefault="002467DA" w:rsidP="002467DA"/>
    <w:p w14:paraId="159B3145" w14:textId="77777777" w:rsidR="002467DA" w:rsidRDefault="002467DA" w:rsidP="002467DA">
      <w:pPr>
        <w:pStyle w:val="Heading4"/>
      </w:pPr>
      <w:r>
        <w:t xml:space="preserve">OST defines appropriation as </w:t>
      </w:r>
      <w:r w:rsidRPr="00D6269D">
        <w:rPr>
          <w:u w:val="single"/>
        </w:rPr>
        <w:t>occupation, use, or any other means</w:t>
      </w:r>
      <w:r>
        <w:t xml:space="preserve"> – the aff definitely links</w:t>
      </w:r>
    </w:p>
    <w:p w14:paraId="7DBDDD29" w14:textId="77777777" w:rsidR="002467DA" w:rsidRPr="0090081C" w:rsidRDefault="002467DA" w:rsidP="002467DA">
      <w:pPr>
        <w:spacing w:line="0" w:lineRule="atLeast"/>
        <w:textAlignment w:val="baseline"/>
        <w:rPr>
          <w:rFonts w:eastAsia="Times New Roman"/>
          <w:color w:val="000000"/>
          <w:spacing w:val="2"/>
          <w:sz w:val="16"/>
          <w:szCs w:val="16"/>
        </w:rPr>
      </w:pPr>
      <w:r>
        <w:rPr>
          <w:rStyle w:val="Style13ptBold"/>
        </w:rPr>
        <w:t xml:space="preserve">Mallick and Rajagopalan 19, </w:t>
      </w:r>
      <w:r>
        <w:rPr>
          <w:rStyle w:val="Style13ptBold"/>
          <w:b w:val="0"/>
          <w:sz w:val="16"/>
          <w:szCs w:val="16"/>
        </w:rPr>
        <w:t>(</w:t>
      </w:r>
      <w:r w:rsidRPr="00D6269D">
        <w:rPr>
          <w:rFonts w:eastAsia="Times New Roman"/>
          <w:color w:val="333333"/>
          <w:spacing w:val="8"/>
          <w:sz w:val="16"/>
          <w:szCs w:val="16"/>
          <w:shd w:val="clear" w:color="auto" w:fill="FFFFFF"/>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r w:rsidRPr="00D6269D">
        <w:rPr>
          <w:color w:val="000000"/>
          <w:spacing w:val="2"/>
          <w:sz w:val="16"/>
          <w:szCs w:val="16"/>
        </w:rPr>
        <w:t xml:space="preserve"> Dr Rajeswari (Raji) Pillai Rajagopalan is the Director of the Centre for Security, Strategy and Technology (CSST) at the Observer Research Foundation, New Delhi.</w:t>
      </w:r>
      <w:r>
        <w:rPr>
          <w:color w:val="000000"/>
          <w:spacing w:val="2"/>
          <w:sz w:val="16"/>
          <w:szCs w:val="16"/>
        </w:rPr>
        <w:t xml:space="preserve"> </w:t>
      </w:r>
      <w:r w:rsidRPr="00D6269D">
        <w:rPr>
          <w:color w:val="000000"/>
          <w:spacing w:val="2"/>
          <w:sz w:val="16"/>
          <w:szCs w:val="16"/>
        </w:rPr>
        <w:t>Dr Rajagopalan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She was also a Non-Resident Indo-Pacific Fellow at the Perth USAsia Centre from April-December 2020.</w:t>
      </w:r>
      <w:r>
        <w:rPr>
          <w:color w:val="000000"/>
          <w:spacing w:val="2"/>
          <w:sz w:val="16"/>
          <w:szCs w:val="16"/>
        </w:rPr>
        <w:t xml:space="preserve"> </w:t>
      </w:r>
      <w:r w:rsidRPr="00D6269D">
        <w:rPr>
          <w:color w:val="000000"/>
          <w:spacing w:val="2"/>
          <w:sz w:val="16"/>
          <w:szCs w:val="16"/>
        </w:rPr>
        <w:t>As a senior Asia defence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r w:rsidRPr="00D6269D">
        <w:rPr>
          <w:rFonts w:eastAsia="Times New Roman"/>
          <w:color w:val="000000"/>
          <w:spacing w:val="2"/>
          <w:sz w:val="16"/>
          <w:szCs w:val="16"/>
        </w:rPr>
        <w:t>Dr Rajagopalan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Prior to joining the NSCS, she was Research Officer at the Institute of Defence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She was also a Visiting Professor at the Graduate Institute of International Politics, National Chung Hsing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77DA5777" w14:textId="77777777" w:rsidR="002467DA" w:rsidRPr="005871BE" w:rsidRDefault="002467DA" w:rsidP="002467DA">
      <w:r w:rsidRPr="005871BE">
        <w:rPr>
          <w:color w:val="000000"/>
          <w:spacing w:val="3"/>
          <w:shd w:val="clear" w:color="auto" w:fill="FFFFFF"/>
        </w:rPr>
        <w:t>Based on the premise of ‘</w:t>
      </w:r>
      <w:r w:rsidRPr="005871BE">
        <w:rPr>
          <w:rStyle w:val="Emphasis"/>
          <w:color w:val="000000"/>
          <w:spacing w:val="3"/>
          <w:shd w:val="clear" w:color="auto" w:fill="FFFFFF"/>
        </w:rPr>
        <w:t>res communis</w:t>
      </w:r>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90081C">
        <w:rPr>
          <w:rStyle w:val="StyleUnderline"/>
        </w:rPr>
        <w:t>OST does not explicitly mention “mining” activities,</w:t>
      </w:r>
      <w:r w:rsidRPr="005871BE">
        <w:rPr>
          <w:rStyle w:val="StyleUnderline"/>
        </w:rPr>
        <w:t xml:space="preserve"> under Article II, </w:t>
      </w:r>
      <w:r w:rsidRPr="0090081C">
        <w:rPr>
          <w:rStyle w:val="StyleUnderline"/>
        </w:rPr>
        <w:t>outer space including the Moon and other</w:t>
      </w:r>
      <w:r w:rsidRPr="005871BE">
        <w:rPr>
          <w:rStyle w:val="StyleUnderline"/>
        </w:rPr>
        <w:t xml:space="preserve"> </w:t>
      </w:r>
      <w:r w:rsidRPr="0090081C">
        <w:rPr>
          <w:rStyle w:val="StyleUnderline"/>
          <w:highlight w:val="green"/>
        </w:rPr>
        <w:t>celestial</w:t>
      </w:r>
      <w:r w:rsidRPr="005871BE">
        <w:rPr>
          <w:rStyle w:val="StyleUnderline"/>
        </w:rPr>
        <w:t xml:space="preserve">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0E5A6DE3" w14:textId="77777777" w:rsidR="002467DA" w:rsidRDefault="002467DA" w:rsidP="002467DA"/>
    <w:p w14:paraId="3E366878" w14:textId="77777777" w:rsidR="002467DA" w:rsidRPr="00A22B0A" w:rsidRDefault="002467DA" w:rsidP="002467DA">
      <w:pPr>
        <w:pStyle w:val="Heading4"/>
        <w:rPr>
          <w:rFonts w:cs="Arial"/>
        </w:rPr>
      </w:pPr>
      <w:r>
        <w:rPr>
          <w:rFonts w:cs="Arial"/>
        </w:rPr>
        <w:t xml:space="preserve">Squo private companies are willing to invest, but the plan crosses a </w:t>
      </w:r>
      <w:r>
        <w:rPr>
          <w:rFonts w:cs="Arial"/>
          <w:u w:val="single"/>
        </w:rPr>
        <w:t>perception barrier</w:t>
      </w:r>
      <w:r>
        <w:rPr>
          <w:rFonts w:cs="Arial"/>
        </w:rPr>
        <w:t xml:space="preserve"> which destroys investment</w:t>
      </w:r>
    </w:p>
    <w:p w14:paraId="4852969D" w14:textId="77777777" w:rsidR="002467DA" w:rsidRPr="00C435A1" w:rsidRDefault="002467DA" w:rsidP="002467DA">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3" w:history="1">
        <w:r w:rsidRPr="00FB3F77">
          <w:rPr>
            <w:rStyle w:val="Hyperlink"/>
            <w:sz w:val="16"/>
            <w:szCs w:val="16"/>
          </w:rPr>
          <w:t>https://scholar.smu.edu/cgi/viewcontent.cgi?article=1307&amp;context=jalc</w:t>
        </w:r>
      </w:hyperlink>
      <w:r w:rsidRPr="00FB3F77">
        <w:rPr>
          <w:sz w:val="16"/>
          <w:szCs w:val="16"/>
        </w:rPr>
        <w:t xml:space="preserve">  // recut MNHS NL</w:t>
      </w:r>
    </w:p>
    <w:p w14:paraId="2368E8C4" w14:textId="77777777" w:rsidR="002467DA" w:rsidRDefault="002467DA" w:rsidP="002467DA">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heartwrenching,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0081C">
        <w:rPr>
          <w:rStyle w:val="StyleUnderline"/>
        </w:rPr>
        <w:t>issues associated with the mining of asteroids 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0AB677FB" w14:textId="77777777" w:rsidR="002467DA" w:rsidRDefault="002467DA" w:rsidP="002467DA"/>
    <w:p w14:paraId="15258452" w14:textId="77777777" w:rsidR="002467DA" w:rsidRDefault="002467DA" w:rsidP="002467DA">
      <w:pPr>
        <w:pStyle w:val="Heading4"/>
      </w:pPr>
      <w:r>
        <w:t>Space mining is the only way to solve climate change</w:t>
      </w:r>
    </w:p>
    <w:p w14:paraId="5B51F0BD" w14:textId="77777777" w:rsidR="002467DA" w:rsidRPr="00CF428C" w:rsidRDefault="002467DA" w:rsidP="002467DA">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718D7047" w14:textId="77777777" w:rsidR="002467DA" w:rsidRPr="00E638ED" w:rsidRDefault="002467DA" w:rsidP="002467DA">
      <w:pPr>
        <w:pStyle w:val="NormalWeb"/>
        <w:shd w:val="clear" w:color="auto" w:fill="FFFFFF"/>
        <w:spacing w:before="0" w:beforeAutospacing="0" w:after="0" w:afterAutospacing="0"/>
        <w:textAlignment w:val="baseline"/>
        <w:rPr>
          <w:rStyle w:val="StyleUnderline"/>
          <w:u w:val="none"/>
        </w:rPr>
      </w:pPr>
    </w:p>
    <w:p w14:paraId="5A194A07" w14:textId="77777777" w:rsidR="002467DA" w:rsidRDefault="002467DA" w:rsidP="002467DA">
      <w:pPr>
        <w:pStyle w:val="NormalWeb"/>
        <w:shd w:val="clear" w:color="auto" w:fill="FFFFFF"/>
        <w:spacing w:before="0" w:beforeAutospacing="0" w:after="0" w:afterAutospacing="0"/>
        <w:textAlignment w:val="baseline"/>
        <w:rPr>
          <w:color w:val="333333"/>
          <w:sz w:val="22"/>
          <w:bdr w:val="none" w:sz="0" w:space="0" w:color="auto" w:frame="1"/>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metals supercycle</w:t>
      </w:r>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1739E0A9" w14:textId="77777777" w:rsidR="002467DA" w:rsidRPr="00927FAF" w:rsidRDefault="002467DA" w:rsidP="002467DA">
      <w:pPr>
        <w:pStyle w:val="NormalWeb"/>
        <w:shd w:val="clear" w:color="auto" w:fill="FFFFFF"/>
        <w:spacing w:before="0" w:beforeAutospacing="0" w:after="0" w:afterAutospacing="0"/>
        <w:textAlignment w:val="baseline"/>
        <w:rPr>
          <w:color w:val="333333"/>
          <w:sz w:val="22"/>
        </w:rPr>
      </w:pPr>
    </w:p>
    <w:p w14:paraId="226C7F60" w14:textId="77777777" w:rsidR="002467DA" w:rsidRPr="00FC7448" w:rsidRDefault="002467DA" w:rsidP="002467DA">
      <w:pPr>
        <w:pStyle w:val="Heading4"/>
        <w:rPr>
          <w:rFonts w:cs="Times New Roman"/>
        </w:rPr>
      </w:pPr>
      <w:r w:rsidRPr="00FC7448">
        <w:rPr>
          <w:rFonts w:cs="Times New Roman"/>
        </w:rPr>
        <w:t>Anthropogenic warming causes extinction --- mitigation efforts now are key</w:t>
      </w:r>
    </w:p>
    <w:p w14:paraId="375F4065" w14:textId="77777777" w:rsidR="002467DA" w:rsidRPr="00FC7448" w:rsidRDefault="002467DA" w:rsidP="002467DA">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4" w:history="1">
        <w:r w:rsidRPr="00FC7448">
          <w:rPr>
            <w:rStyle w:val="Hyperlink"/>
            <w:sz w:val="16"/>
          </w:rPr>
          <w:t>http://www.cnn.com/2015/01/14/opinion/co2-crisis-griffin/</w:t>
        </w:r>
      </w:hyperlink>
      <w:r w:rsidRPr="00FC7448">
        <w:rPr>
          <w:sz w:val="16"/>
        </w:rPr>
        <w:t xml:space="preserve"> )</w:t>
      </w:r>
    </w:p>
    <w:p w14:paraId="5C363736" w14:textId="77777777" w:rsidR="002467DA" w:rsidRPr="00FC7448" w:rsidRDefault="002467DA" w:rsidP="002467DA">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The climate crisis "threatens the survival of our civilization," said Pulitzer Prize-winner Ross Gelbspan. Mark Hertsgaard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Rahmstorf, "We are catapulting ourselves way out of the Holocene." </w:t>
      </w:r>
      <w:r w:rsidRPr="0090081C">
        <w:rPr>
          <w:rStyle w:val="Emphasis"/>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6A9ACF43" w14:textId="77777777" w:rsidR="002467DA" w:rsidRDefault="002467DA" w:rsidP="002467DA"/>
    <w:p w14:paraId="6F73FEED" w14:textId="1CE4DA9C" w:rsidR="002467DA" w:rsidRDefault="002467DA" w:rsidP="002467DA">
      <w:pPr>
        <w:pStyle w:val="Heading2"/>
      </w:pPr>
      <w:r>
        <w:t>4 – DA</w:t>
      </w:r>
    </w:p>
    <w:p w14:paraId="5007B28C" w14:textId="77777777" w:rsidR="002467DA" w:rsidRDefault="002467DA" w:rsidP="002467DA"/>
    <w:p w14:paraId="21199FB0" w14:textId="77777777" w:rsidR="002467DA" w:rsidRPr="00655AC6" w:rsidRDefault="002467DA" w:rsidP="002467DA">
      <w:pPr>
        <w:pStyle w:val="Heading4"/>
      </w:pPr>
      <w:r>
        <w:t>Private appropriation</w:t>
      </w:r>
      <w:r w:rsidRPr="00655AC6">
        <w:t xml:space="preserve"> key to space colonization – commercial exchanges promote development</w:t>
      </w:r>
    </w:p>
    <w:p w14:paraId="6F0FEE9D" w14:textId="77777777" w:rsidR="002467DA" w:rsidRPr="00655AC6" w:rsidRDefault="002467DA" w:rsidP="002467DA">
      <w:r w:rsidRPr="001C3BC6">
        <w:rPr>
          <w:rStyle w:val="Style13ptBold"/>
        </w:rPr>
        <w:t>Shakouri, 13</w:t>
      </w:r>
      <w:r w:rsidRPr="001C3BC6">
        <w:rPr>
          <w:sz w:val="14"/>
        </w:rPr>
        <w:t xml:space="preserve"> </w:t>
      </w:r>
      <w:r w:rsidRPr="00655AC6">
        <w:t xml:space="preserve">has an LL.M. in international law and is based in Tehran (Babak Shakouri “Space settlements on the Moon and elsewhere will create new legal issues” 4/1/13 </w:t>
      </w:r>
      <w:hyperlink r:id="rId15" w:history="1">
        <w:r w:rsidRPr="00655AC6">
          <w:rPr>
            <w:rStyle w:val="Hyperlink"/>
          </w:rPr>
          <w:t>http://www.thespacereview.com/article/2269/1</w:t>
        </w:r>
      </w:hyperlink>
      <w:r w:rsidRPr="00655AC6">
        <w:t>) //NG</w:t>
      </w:r>
    </w:p>
    <w:p w14:paraId="5141E868" w14:textId="77777777" w:rsidR="002467DA" w:rsidRPr="000C607E" w:rsidRDefault="002467DA" w:rsidP="002467DA">
      <w:pPr>
        <w:rPr>
          <w:sz w:val="16"/>
        </w:rPr>
      </w:pPr>
      <w:r w:rsidRPr="00391FD8">
        <w:rPr>
          <w:rStyle w:val="StyleUnderline"/>
        </w:rPr>
        <w:t>Once human settlements on nearby celestial bodies are established, their commercial exchanges with Earth will become an issue</w:t>
      </w:r>
      <w:r w:rsidRPr="00391FD8">
        <w:rPr>
          <w:sz w:val="16"/>
        </w:rPr>
        <w:t>. Space migrants who choose to leave Earth and settle in an uncomfortable concrete or metal base on the Moon or Mars must have very strong incentives to step forth for such breathtaking adventure</w:t>
      </w:r>
      <w:r w:rsidRPr="00391FD8">
        <w:rPr>
          <w:rStyle w:val="StyleUnderline"/>
        </w:rPr>
        <w:t xml:space="preserve">. </w:t>
      </w:r>
      <w:r w:rsidRPr="00A82089">
        <w:rPr>
          <w:rStyle w:val="StyleUnderline"/>
          <w:highlight w:val="green"/>
        </w:rPr>
        <w:t>There seems to be no greater reward than the lucrative economic opportunities</w:t>
      </w:r>
      <w:r w:rsidRPr="00391FD8">
        <w:rPr>
          <w:rStyle w:val="StyleUnderline"/>
        </w:rPr>
        <w:t xml:space="preserve"> found in a settlement </w:t>
      </w:r>
      <w:r w:rsidRPr="00A82089">
        <w:rPr>
          <w:rStyle w:val="StyleUnderline"/>
          <w:highlight w:val="green"/>
        </w:rPr>
        <w:t>on an alien surface</w:t>
      </w:r>
      <w:r w:rsidRPr="00391FD8">
        <w:rPr>
          <w:rStyle w:val="StyleUnderline"/>
        </w:rPr>
        <w:t xml:space="preserve"> full of potential resources.</w:t>
      </w:r>
      <w:r w:rsidRPr="00391FD8">
        <w:rPr>
          <w:rStyle w:val="StyleUnderline"/>
          <w:sz w:val="12"/>
        </w:rPr>
        <w:t>¶</w:t>
      </w:r>
      <w:r w:rsidRPr="00391FD8">
        <w:rPr>
          <w:sz w:val="16"/>
        </w:rPr>
        <w:t xml:space="preserve"> The positive </w:t>
      </w:r>
      <w:r w:rsidRPr="00391FD8">
        <w:rPr>
          <w:rStyle w:val="StyleUnderline"/>
        </w:rPr>
        <w:t xml:space="preserve">economic exchange rate with the </w:t>
      </w:r>
      <w:r w:rsidRPr="00A82089">
        <w:rPr>
          <w:rStyle w:val="StyleUnderline"/>
          <w:highlight w:val="green"/>
        </w:rPr>
        <w:t>Earth may assure the continuation</w:t>
      </w:r>
      <w:r w:rsidRPr="00391FD8">
        <w:rPr>
          <w:rStyle w:val="StyleUnderline"/>
        </w:rPr>
        <w:t xml:space="preserve"> and even expansion of space settlements on celestial bodies. Otherwise, </w:t>
      </w:r>
      <w:r w:rsidRPr="00A82089">
        <w:rPr>
          <w:rStyle w:val="StyleUnderline"/>
          <w:highlight w:val="green"/>
        </w:rPr>
        <w:t>settlers either will depend on equipment and reinforcements from Earth or go bankrupt.</w:t>
      </w:r>
      <w:r w:rsidRPr="00391FD8">
        <w:rPr>
          <w:rStyle w:val="StyleUnderline"/>
        </w:rPr>
        <w:t xml:space="preserve"> This may shed light on the importance of adopting </w:t>
      </w:r>
      <w:r w:rsidRPr="00391FD8">
        <w:rPr>
          <w:sz w:val="16"/>
        </w:rPr>
        <w:t xml:space="preserve">suitable </w:t>
      </w:r>
      <w:r w:rsidRPr="00391FD8">
        <w:rPr>
          <w:rStyle w:val="StyleUnderline"/>
        </w:rPr>
        <w:t>legal regime for human space settlements that,</w:t>
      </w:r>
      <w:r w:rsidRPr="00391FD8">
        <w:rPr>
          <w:sz w:val="16"/>
        </w:rPr>
        <w:t xml:space="preserve"> on one hand, fuels </w:t>
      </w:r>
      <w:r w:rsidRPr="00391FD8">
        <w:rPr>
          <w:rStyle w:val="StyleUnderline"/>
        </w:rPr>
        <w:t xml:space="preserve">the needed investments for </w:t>
      </w:r>
      <w:r w:rsidRPr="00A82089">
        <w:rPr>
          <w:rStyle w:val="StyleUnderline"/>
          <w:highlight w:val="green"/>
        </w:rPr>
        <w:t xml:space="preserve">establishment of space settlements </w:t>
      </w:r>
      <w:r w:rsidRPr="00391FD8">
        <w:rPr>
          <w:rStyle w:val="StyleUnderline"/>
        </w:rPr>
        <w:t xml:space="preserve">and, </w:t>
      </w:r>
      <w:r w:rsidRPr="00391FD8">
        <w:rPr>
          <w:sz w:val="16"/>
        </w:rPr>
        <w:t xml:space="preserve">on the other hand, </w:t>
      </w:r>
      <w:r w:rsidRPr="000C607E">
        <w:rPr>
          <w:rStyle w:val="StyleUnderline"/>
        </w:rPr>
        <w:t>helps the efforts of inhabitants</w:t>
      </w:r>
      <w:r w:rsidRPr="00391FD8">
        <w:rPr>
          <w:rStyle w:val="StyleUnderline"/>
        </w:rPr>
        <w:t xml:space="preserve"> those settlements </w:t>
      </w:r>
      <w:r w:rsidRPr="00A82089">
        <w:rPr>
          <w:rStyle w:val="StyleUnderline"/>
          <w:highlight w:val="green"/>
        </w:rPr>
        <w:t>flourish economically</w:t>
      </w:r>
      <w:r w:rsidRPr="00391FD8">
        <w:rPr>
          <w:rStyle w:val="StyleUnderline"/>
        </w:rPr>
        <w:t xml:space="preserve"> and leads ultimately to their self-sufficiency.</w:t>
      </w:r>
      <w:r w:rsidRPr="00391FD8">
        <w:rPr>
          <w:rStyle w:val="StyleUnderline"/>
          <w:sz w:val="12"/>
        </w:rPr>
        <w:t>¶</w:t>
      </w:r>
      <w:r w:rsidRPr="00391FD8">
        <w:rPr>
          <w:sz w:val="16"/>
        </w:rPr>
        <w:t xml:space="preserve"> </w:t>
      </w:r>
      <w:r w:rsidRPr="00A82089">
        <w:rPr>
          <w:rStyle w:val="StyleUnderline"/>
          <w:highlight w:val="green"/>
        </w:rPr>
        <w:t>There is sufficient evidence</w:t>
      </w:r>
      <w:r w:rsidRPr="00391FD8">
        <w:rPr>
          <w:rStyle w:val="StyleUnderline"/>
        </w:rPr>
        <w:t xml:space="preserve"> </w:t>
      </w:r>
      <w:r w:rsidRPr="00391FD8">
        <w:rPr>
          <w:sz w:val="16"/>
        </w:rPr>
        <w:t>to suggest</w:t>
      </w:r>
      <w:r w:rsidRPr="00391FD8">
        <w:rPr>
          <w:rStyle w:val="StyleUnderline"/>
        </w:rPr>
        <w:t xml:space="preserve"> </w:t>
      </w:r>
      <w:r w:rsidRPr="00A82089">
        <w:rPr>
          <w:rStyle w:val="StyleUnderline"/>
          <w:highlight w:val="green"/>
        </w:rPr>
        <w:t>that the legal framework of a free market economic system incredibly suits</w:t>
      </w:r>
      <w:r w:rsidRPr="00391FD8">
        <w:rPr>
          <w:rStyle w:val="StyleUnderline"/>
        </w:rPr>
        <w:t xml:space="preserve"> the requirements of human settlements in space, since freedom of business and market innovation, together with recognition of private property, are the key elements </w:t>
      </w:r>
      <w:r w:rsidRPr="00A82089">
        <w:rPr>
          <w:rStyle w:val="StyleUnderline"/>
          <w:highlight w:val="green"/>
        </w:rPr>
        <w:t>in making</w:t>
      </w:r>
      <w:r w:rsidRPr="00391FD8">
        <w:rPr>
          <w:sz w:val="16"/>
        </w:rPr>
        <w:t xml:space="preserve"> the </w:t>
      </w:r>
      <w:r w:rsidRPr="00A82089">
        <w:rPr>
          <w:rStyle w:val="StyleUnderline"/>
          <w:highlight w:val="green"/>
        </w:rPr>
        <w:t>humans</w:t>
      </w:r>
      <w:r w:rsidRPr="00391FD8">
        <w:rPr>
          <w:rStyle w:val="StyleUnderline"/>
        </w:rPr>
        <w:t xml:space="preserve"> </w:t>
      </w:r>
      <w:r w:rsidRPr="00391FD8">
        <w:rPr>
          <w:sz w:val="16"/>
        </w:rPr>
        <w:t xml:space="preserve">the first known </w:t>
      </w:r>
      <w:r w:rsidRPr="00A82089">
        <w:rPr>
          <w:rStyle w:val="StyleUnderline"/>
          <w:highlight w:val="green"/>
        </w:rPr>
        <w:t>spacefaring</w:t>
      </w:r>
      <w:r w:rsidRPr="00391FD8">
        <w:rPr>
          <w:sz w:val="16"/>
        </w:rPr>
        <w:t xml:space="preserve"> intelligent species.</w:t>
      </w:r>
      <w:r w:rsidRPr="00391FD8">
        <w:rPr>
          <w:sz w:val="12"/>
        </w:rPr>
        <w:t>¶</w:t>
      </w:r>
      <w:r w:rsidRPr="00391FD8">
        <w:rPr>
          <w:sz w:val="16"/>
        </w:rPr>
        <w:t xml:space="preserve"> Finally, the matter of the administrative legal regime of space settlements is another noteworthy issue to be considered. This matter, which is mainly categorized within the realm of administrative law, has attracted less attention in comparison with other legal aspects of outer space activities, but in no way should its importance and impact on future space settlement be disregarded.</w:t>
      </w:r>
    </w:p>
    <w:p w14:paraId="687DC2DB" w14:textId="15BF0D19" w:rsidR="002467DA" w:rsidRPr="00655AC6" w:rsidRDefault="002467DA" w:rsidP="002467DA">
      <w:pPr>
        <w:pStyle w:val="Heading4"/>
      </w:pPr>
      <w:r>
        <w:t>Solves all extinction scenarios, including the aff, because we can escape earth before it becomes uninhabitable.</w:t>
      </w:r>
    </w:p>
    <w:p w14:paraId="3BA94D09" w14:textId="77777777" w:rsidR="002467DA" w:rsidRPr="00655AC6" w:rsidRDefault="002467DA" w:rsidP="002467DA">
      <w:r w:rsidRPr="00655AC6">
        <w:rPr>
          <w:rStyle w:val="Style13ptBold"/>
        </w:rPr>
        <w:t>Baum 09</w:t>
      </w:r>
      <w:r w:rsidRPr="00655AC6">
        <w:rPr>
          <w:sz w:val="18"/>
        </w:rPr>
        <w:t xml:space="preserve"> </w:t>
      </w:r>
      <w:r w:rsidRPr="00655AC6">
        <w:t>– (2009, Seth, visiting scholar at Columbia University's Center for Research on Environmental Decisions, PhD candidate in Geography with a focus on risk analysis, “Cost–benefit analysis of space exploration: Some ethical considerations,” Space Policy Volume 25, Issue 2, May 2009, Pages 75-80, science direct Ajones)</w:t>
      </w:r>
    </w:p>
    <w:p w14:paraId="68FD2750" w14:textId="77777777" w:rsidR="002467DA" w:rsidRPr="00655AC6" w:rsidRDefault="002467DA" w:rsidP="002467DA">
      <w:pPr>
        <w:rPr>
          <w:sz w:val="12"/>
          <w:szCs w:val="12"/>
        </w:rPr>
      </w:pPr>
      <w:r w:rsidRPr="00A01CCD">
        <w:rPr>
          <w:rStyle w:val="StyleUnderline"/>
        </w:rPr>
        <w:t xml:space="preserve">Another non-market benefit of </w:t>
      </w:r>
      <w:r w:rsidRPr="00E50206">
        <w:rPr>
          <w:rStyle w:val="StyleUnderline"/>
        </w:rPr>
        <w:t>space exploration is reduction in the risk of the extinction of humanity</w:t>
      </w:r>
      <w:r w:rsidRPr="00A01CCD">
        <w:rPr>
          <w:rStyle w:val="StyleUnderline"/>
        </w:rPr>
        <w:t xml:space="preserve"> and other Earth-originating life. </w:t>
      </w:r>
      <w:r w:rsidRPr="00A82089">
        <w:rPr>
          <w:rStyle w:val="Emphasis"/>
          <w:highlight w:val="green"/>
        </w:rPr>
        <w:t>Without space colonization, the survival of humanity</w:t>
      </w:r>
      <w:r w:rsidRPr="00A01CCD">
        <w:rPr>
          <w:rStyle w:val="Emphasis"/>
        </w:rPr>
        <w:t xml:space="preserve"> and other Earth-originating </w:t>
      </w:r>
      <w:r w:rsidRPr="00A82089">
        <w:rPr>
          <w:rStyle w:val="Emphasis"/>
          <w:highlight w:val="green"/>
        </w:rPr>
        <w:t>life becomes extremely difficult- p</w:t>
      </w:r>
      <w:r w:rsidRPr="00A01CCD">
        <w:rPr>
          <w:rStyle w:val="Emphasis"/>
        </w:rPr>
        <w:t>erhaps impossible</w:t>
      </w:r>
      <w:r w:rsidRPr="00A01CCD">
        <w:rPr>
          <w:rStyle w:val="StyleUnderline"/>
        </w:rPr>
        <w:t>-</w:t>
      </w:r>
      <w:r w:rsidRPr="00655AC6">
        <w:rPr>
          <w:rStyle w:val="underlinedChar"/>
        </w:rPr>
        <w:t xml:space="preserve"> </w:t>
      </w:r>
      <w:r w:rsidRPr="00655AC6">
        <w:rPr>
          <w:sz w:val="12"/>
          <w:szCs w:val="12"/>
        </w:rPr>
        <w:t xml:space="preserve">over the very long-term. This is because the Sun, like all stars, changes in its composition and radiative output over time. </w:t>
      </w:r>
      <w:r w:rsidRPr="00A82089">
        <w:rPr>
          <w:rStyle w:val="StyleUnderline"/>
          <w:highlight w:val="green"/>
        </w:rPr>
        <w:t>The Sun is gradually converting hydrogen into helium</w:t>
      </w:r>
      <w:r w:rsidRPr="00A01CCD">
        <w:rPr>
          <w:rStyle w:val="StyleUnderline"/>
        </w:rPr>
        <w:t>, thereby getting warmer</w:t>
      </w:r>
      <w:r w:rsidRPr="00655AC6">
        <w:rPr>
          <w:sz w:val="12"/>
          <w:szCs w:val="12"/>
        </w:rPr>
        <w:t xml:space="preserve">. In approximately 500 million to one billion years, </w:t>
      </w:r>
      <w:r w:rsidRPr="00A01CCD">
        <w:rPr>
          <w:rStyle w:val="StyleUnderline"/>
        </w:rPr>
        <w:t xml:space="preserve">this warming is projected </w:t>
      </w:r>
      <w:r w:rsidRPr="00A82089">
        <w:rPr>
          <w:rStyle w:val="StyleUnderline"/>
          <w:highlight w:val="green"/>
        </w:rPr>
        <w:t>to render Earth uninhabitable</w:t>
      </w:r>
      <w:r w:rsidRPr="00655AC6">
        <w:rPr>
          <w:sz w:val="12"/>
          <w:szCs w:val="12"/>
        </w:rPr>
        <w:t xml:space="preserve"> to life as we know it [25–26]. Humanity, if it still exists on Earth then, could conceivably develop technology by then to survive on Earth despite these radical conditions. Such technology may descend from present proposals to “geoengineer” the planet in response to anthropogenic climate change [27–28].3 However</w:t>
      </w:r>
      <w:r w:rsidRPr="00A01CCD">
        <w:rPr>
          <w:rStyle w:val="StyleUnderline"/>
        </w:rPr>
        <w:t>, the Sun later- approximately seven billion years later- loses mass that spreads into Earth’s orbit</w:t>
      </w:r>
      <w:r w:rsidRPr="00655AC6">
        <w:rPr>
          <w:sz w:val="12"/>
          <w:szCs w:val="12"/>
        </w:rPr>
        <w:t xml:space="preserve">, causing Earth to slow, be pulled into the Sun, and evaporate. The only way life could survive on Earth may be if Earth, by sheer coincidence (the odds are on the order of one in 105 to one in 106 [29]) happens to be pulled out of the solar system by a star system that passes by. This process might enable life to survive on Earth much longer, although the chance of this is quite remote. </w:t>
      </w:r>
      <w:r w:rsidRPr="00E50206">
        <w:rPr>
          <w:rStyle w:val="Emphasis"/>
        </w:rPr>
        <w:t xml:space="preserve">While </w:t>
      </w:r>
      <w:r w:rsidRPr="00A82089">
        <w:rPr>
          <w:rStyle w:val="Emphasis"/>
          <w:highlight w:val="green"/>
        </w:rPr>
        <w:t>space colonization would provide a hedge against these very long-term astrological threats, it would also provide a hedge against the more immediate threats that face humanity and other species.</w:t>
      </w:r>
      <w:r w:rsidRPr="00655AC6">
        <w:rPr>
          <w:rStyle w:val="underlinedChar"/>
        </w:rPr>
        <w:t xml:space="preserve"> </w:t>
      </w:r>
      <w:r w:rsidRPr="00A01CCD">
        <w:rPr>
          <w:rStyle w:val="StyleUnderline"/>
        </w:rPr>
        <w:t xml:space="preserve">These </w:t>
      </w:r>
      <w:r w:rsidRPr="00E50206">
        <w:rPr>
          <w:rStyle w:val="StyleUnderline"/>
        </w:rPr>
        <w:t xml:space="preserve">threats include </w:t>
      </w:r>
      <w:r w:rsidRPr="00A82089">
        <w:rPr>
          <w:rStyle w:val="StyleUnderline"/>
          <w:highlight w:val="green"/>
        </w:rPr>
        <w:t>nuclear warfare, pandemics,</w:t>
      </w:r>
      <w:r w:rsidRPr="00A01CCD">
        <w:rPr>
          <w:rStyle w:val="StyleUnderline"/>
        </w:rPr>
        <w:t xml:space="preserve"> anthropogenic </w:t>
      </w:r>
      <w:r w:rsidRPr="00A82089">
        <w:rPr>
          <w:rStyle w:val="StyleUnderline"/>
          <w:highlight w:val="green"/>
        </w:rPr>
        <w:t>climate change</w:t>
      </w:r>
      <w:r w:rsidRPr="00E50206">
        <w:rPr>
          <w:rStyle w:val="StyleUnderline"/>
        </w:rPr>
        <w:t xml:space="preserve">, and </w:t>
      </w:r>
      <w:r w:rsidRPr="00A82089">
        <w:rPr>
          <w:rStyle w:val="StyleUnderline"/>
          <w:highlight w:val="green"/>
        </w:rPr>
        <w:t>disruptive technology</w:t>
      </w:r>
      <w:r w:rsidRPr="00A01CCD">
        <w:rPr>
          <w:rStyle w:val="StyleUnderline"/>
        </w:rPr>
        <w:t xml:space="preserve"> [30]. Because these threats would generally only affect life on Earth and not life elsewhere,4 self-sufficient space colonies would survive these catastrophes, enabling life to persist in the universe</w:t>
      </w:r>
      <w:r w:rsidRPr="00655AC6">
        <w:rPr>
          <w:sz w:val="12"/>
          <w:szCs w:val="12"/>
        </w:rPr>
        <w:t xml:space="preserve">. For this reason, </w:t>
      </w:r>
      <w:r w:rsidRPr="00A01CCD">
        <w:rPr>
          <w:rStyle w:val="StyleUnderline"/>
        </w:rPr>
        <w:t>space colonization has been advocated as a means of ensuring long-term human survival</w:t>
      </w:r>
      <w:r w:rsidRPr="00655AC6">
        <w:rPr>
          <w:sz w:val="12"/>
          <w:szCs w:val="12"/>
        </w:rPr>
        <w:t xml:space="preserve"> [32–33]. Space exploration projects can help increase the probability of long-term human survival in other ways as well: </w:t>
      </w:r>
      <w:r w:rsidRPr="00A01CCD">
        <w:rPr>
          <w:rStyle w:val="StyleUnderline"/>
        </w:rPr>
        <w:t xml:space="preserve">technology developed for space exploration is central to proposals to avoid threats from large comet and </w:t>
      </w:r>
      <w:r w:rsidRPr="00A82089">
        <w:rPr>
          <w:rStyle w:val="StyleUnderline"/>
          <w:highlight w:val="green"/>
        </w:rPr>
        <w:t>asteroid impacts</w:t>
      </w:r>
      <w:r w:rsidRPr="00655AC6">
        <w:rPr>
          <w:sz w:val="12"/>
          <w:szCs w:val="12"/>
        </w:rPr>
        <w:t xml:space="preserve"> [34–35]. However, given the goal of increasing the probability of long-term human survival by a certain amount, there may be more cost-effective options than space colonization (with costs defined in terms of money, effort, or related measures). More cost-effective options may include isolated refuges on Earth to help humans survive a catastrophe [36] and materials to assist survivors, such as a how-to manual for civilization [37] or a seed bank [38]. Further analysis is necessary to determine the most cost-effective means of increasing the probability of long-term human survival.</w:t>
      </w:r>
    </w:p>
    <w:p w14:paraId="12A36300" w14:textId="77777777" w:rsidR="002467DA" w:rsidRPr="002467DA" w:rsidRDefault="002467DA" w:rsidP="002467DA"/>
    <w:p w14:paraId="41C1FE0A" w14:textId="05A1D102" w:rsidR="00393DC5" w:rsidRDefault="00653500" w:rsidP="00653500">
      <w:pPr>
        <w:pStyle w:val="Heading2"/>
      </w:pPr>
      <w:r>
        <w:t>5 – DA</w:t>
      </w:r>
    </w:p>
    <w:p w14:paraId="3187602F" w14:textId="77777777" w:rsidR="00653500" w:rsidRDefault="00653500" w:rsidP="00653500"/>
    <w:p w14:paraId="31EDB59F" w14:textId="359715B1" w:rsidR="00653500" w:rsidRDefault="00653500" w:rsidP="00653500">
      <w:pPr>
        <w:pStyle w:val="Heading4"/>
      </w:pPr>
      <w:r>
        <w:t xml:space="preserve">The plan is a </w:t>
      </w:r>
      <w:r w:rsidRPr="00F7795D">
        <w:rPr>
          <w:u w:val="single"/>
        </w:rPr>
        <w:t>space shock</w:t>
      </w:r>
      <w:r>
        <w:t xml:space="preserve"> that causes Asian arms races</w:t>
      </w:r>
      <w:r w:rsidR="00C75725">
        <w:t xml:space="preserve"> – any multilateral space agreement shocks Japan.</w:t>
      </w:r>
    </w:p>
    <w:p w14:paraId="075D59B3" w14:textId="77777777" w:rsidR="00653500" w:rsidRDefault="00653500" w:rsidP="00653500">
      <w:r>
        <w:t xml:space="preserve">Dean </w:t>
      </w:r>
      <w:r w:rsidRPr="00DC6FAA">
        <w:rPr>
          <w:rStyle w:val="Style13ptBold"/>
        </w:rPr>
        <w:t>Cheng 9</w:t>
      </w:r>
      <w:r>
        <w:t>, Senior Research Fellow in the Asia Studies Center at the Heritage Foundation, Former Senior Analyst at the China Studies Division of the Center for Naval Analyses, Former Senior Analyst with Science Applications International Corporation, “Reflections On Sino-US Space Cooperation”, Space and Defense, Volume 2, Number 3, Winter 2009, https://www.usafa.edu/app/uploads/Space_and_Defense_2_3.pdf</w:t>
      </w:r>
    </w:p>
    <w:p w14:paraId="2346DFB3" w14:textId="77777777" w:rsidR="00653500" w:rsidRPr="006B623F" w:rsidRDefault="00653500" w:rsidP="00653500">
      <w:pPr>
        <w:rPr>
          <w:sz w:val="16"/>
        </w:rPr>
      </w:pPr>
      <w:r w:rsidRPr="006B623F">
        <w:rPr>
          <w:sz w:val="16"/>
        </w:rPr>
        <w:t>Broader International Implications</w:t>
      </w:r>
    </w:p>
    <w:p w14:paraId="7100AE4A" w14:textId="77777777" w:rsidR="00653500" w:rsidRPr="00FC68DA" w:rsidRDefault="00653500" w:rsidP="00653500">
      <w:pPr>
        <w:rPr>
          <w:sz w:val="14"/>
        </w:rPr>
      </w:pPr>
      <w:r w:rsidRPr="00FC68DA">
        <w:rPr>
          <w:sz w:val="14"/>
        </w:rPr>
        <w:t xml:space="preserve">Beyond the bilateral difficulties of cooperating with the PRC, </w:t>
      </w:r>
      <w:r w:rsidRPr="006B623F">
        <w:rPr>
          <w:rStyle w:val="StyleUnderline"/>
        </w:rPr>
        <w:t>it is</w:t>
      </w:r>
      <w:r w:rsidRPr="00FC68DA">
        <w:rPr>
          <w:sz w:val="14"/>
        </w:rPr>
        <w:t xml:space="preserve"> also </w:t>
      </w:r>
      <w:r w:rsidRPr="006B623F">
        <w:rPr>
          <w:rStyle w:val="StyleUnderline"/>
        </w:rPr>
        <w:t xml:space="preserve">important to consider potential ramifications of Sino-US cooperation in space on the Asian political landscape. In particular, </w:t>
      </w:r>
      <w:r w:rsidRPr="004A0F31">
        <w:rPr>
          <w:rStyle w:val="StyleUnderline"/>
          <w:highlight w:val="cyan"/>
        </w:rPr>
        <w:t>coop</w:t>
      </w:r>
      <w:r w:rsidRPr="006B623F">
        <w:rPr>
          <w:rStyle w:val="StyleUnderline"/>
        </w:rPr>
        <w:t xml:space="preserve">eration </w:t>
      </w:r>
      <w:r w:rsidRPr="004A0F31">
        <w:rPr>
          <w:rStyle w:val="StyleUnderline"/>
          <w:highlight w:val="cyan"/>
        </w:rPr>
        <w:t>between Washington and Beijing on space</w:t>
      </w:r>
      <w:r w:rsidRPr="006B623F">
        <w:rPr>
          <w:rStyle w:val="StyleUnderline"/>
        </w:rPr>
        <w:t xml:space="preserve"> issues may well </w:t>
      </w:r>
      <w:r w:rsidRPr="004A0F31">
        <w:rPr>
          <w:rStyle w:val="Emphasis"/>
          <w:highlight w:val="cyan"/>
        </w:rPr>
        <w:t>arouse concerns</w:t>
      </w:r>
      <w:r w:rsidRPr="004A0F31">
        <w:rPr>
          <w:rStyle w:val="StyleUnderline"/>
          <w:highlight w:val="cyan"/>
        </w:rPr>
        <w:t xml:space="preserve"> in Tokyo</w:t>
      </w:r>
      <w:r w:rsidRPr="00FC68DA">
        <w:rPr>
          <w:sz w:val="14"/>
        </w:rPr>
        <w:t xml:space="preserve"> and Delhi. Both of these </w:t>
      </w:r>
      <w:r w:rsidRPr="006B623F">
        <w:rPr>
          <w:rStyle w:val="StyleUnderline"/>
        </w:rPr>
        <w:t>nations have their own space programs, and while</w:t>
      </w:r>
      <w:r w:rsidRPr="00FC68DA">
        <w:rPr>
          <w:sz w:val="14"/>
        </w:rPr>
        <w:t xml:space="preserve"> they are arguably </w:t>
      </w:r>
      <w:r w:rsidRPr="006B623F">
        <w:rPr>
          <w:rStyle w:val="StyleUnderline"/>
        </w:rPr>
        <w:t>not engaged in a “space race” with China</w:t>
      </w:r>
      <w:r w:rsidRPr="00FC68DA">
        <w:rPr>
          <w:sz w:val="14"/>
        </w:rPr>
        <w:t xml:space="preserve"> (or each other), </w:t>
      </w:r>
      <w:r w:rsidRPr="004A0F31">
        <w:rPr>
          <w:rStyle w:val="StyleUnderline"/>
          <w:highlight w:val="cyan"/>
        </w:rPr>
        <w:t>they</w:t>
      </w:r>
      <w:r w:rsidRPr="00342CFF">
        <w:rPr>
          <w:rStyle w:val="StyleUnderline"/>
        </w:rPr>
        <w:t xml:space="preserve"> are</w:t>
      </w:r>
      <w:r w:rsidRPr="006B623F">
        <w:rPr>
          <w:rStyle w:val="StyleUnderline"/>
        </w:rPr>
        <w:t xml:space="preserve"> certainly </w:t>
      </w:r>
      <w:r w:rsidRPr="004A0F31">
        <w:rPr>
          <w:rStyle w:val="Emphasis"/>
          <w:highlight w:val="cyan"/>
        </w:rPr>
        <w:t>keep</w:t>
      </w:r>
      <w:r w:rsidRPr="00342CFF">
        <w:rPr>
          <w:rStyle w:val="Emphasis"/>
        </w:rPr>
        <w:t xml:space="preserve">ing </w:t>
      </w:r>
      <w:r w:rsidRPr="004A0F31">
        <w:rPr>
          <w:rStyle w:val="Emphasis"/>
          <w:highlight w:val="cyan"/>
        </w:rPr>
        <w:t>a close eye</w:t>
      </w:r>
      <w:r w:rsidRPr="00342CFF">
        <w:rPr>
          <w:rStyle w:val="StyleUnderline"/>
        </w:rPr>
        <w:t xml:space="preserve"> on developments regarding China</w:t>
      </w:r>
      <w:r w:rsidRPr="00FC68DA">
        <w:rPr>
          <w:sz w:val="14"/>
        </w:rPr>
        <w:t xml:space="preserve">. </w:t>
      </w:r>
      <w:r w:rsidRPr="006B623F">
        <w:rPr>
          <w:rStyle w:val="StyleUnderline"/>
        </w:rPr>
        <w:t xml:space="preserve">Of </w:t>
      </w:r>
      <w:r w:rsidRPr="006B623F">
        <w:rPr>
          <w:rStyle w:val="Emphasis"/>
        </w:rPr>
        <w:t>particular importance</w:t>
      </w:r>
      <w:r w:rsidRPr="006B623F">
        <w:rPr>
          <w:rStyle w:val="StyleUnderline"/>
        </w:rPr>
        <w:t xml:space="preserve"> is Japan. The </w:t>
      </w:r>
      <w:r w:rsidRPr="006B623F">
        <w:rPr>
          <w:rStyle w:val="Emphasis"/>
        </w:rPr>
        <w:t>U</w:t>
      </w:r>
      <w:r w:rsidRPr="00FC68DA">
        <w:rPr>
          <w:sz w:val="14"/>
        </w:rPr>
        <w:t xml:space="preserve">nited </w:t>
      </w:r>
      <w:r w:rsidRPr="006B623F">
        <w:rPr>
          <w:rStyle w:val="Emphasis"/>
        </w:rPr>
        <w:t>S</w:t>
      </w:r>
      <w:r w:rsidRPr="00FC68DA">
        <w:rPr>
          <w:sz w:val="14"/>
        </w:rPr>
        <w:t xml:space="preserve">tates </w:t>
      </w:r>
      <w:r w:rsidRPr="006B623F">
        <w:rPr>
          <w:rStyle w:val="StyleUnderline"/>
        </w:rPr>
        <w:t>relationship with Japan is</w:t>
      </w:r>
      <w:r w:rsidRPr="00FC68DA">
        <w:rPr>
          <w:sz w:val="14"/>
        </w:rPr>
        <w:t xml:space="preserve"> arguably its most important in East Asia. US interest in Japan should be self evident. Japan hosts 47,000 US troops and is </w:t>
      </w:r>
      <w:r w:rsidRPr="006B623F">
        <w:rPr>
          <w:rStyle w:val="StyleUnderline"/>
        </w:rPr>
        <w:t xml:space="preserve">the </w:t>
      </w:r>
      <w:r w:rsidRPr="006B623F">
        <w:rPr>
          <w:rStyle w:val="Emphasis"/>
        </w:rPr>
        <w:t>linchpin</w:t>
      </w:r>
      <w:r w:rsidRPr="006B623F">
        <w:rPr>
          <w:rStyle w:val="StyleUnderline"/>
        </w:rPr>
        <w:t xml:space="preserve"> for forward US presence</w:t>
      </w:r>
      <w:r w:rsidRPr="00FC68DA">
        <w:rPr>
          <w:sz w:val="14"/>
        </w:rPr>
        <w:t xml:space="preserve"> in that hemisphere. </w:t>
      </w:r>
      <w:r w:rsidRPr="006B623F">
        <w:rPr>
          <w:rStyle w:val="StyleUnderline"/>
        </w:rPr>
        <w:t xml:space="preserve">Japan is the second largest contributor to all major international organizations that </w:t>
      </w:r>
      <w:r w:rsidRPr="006B623F">
        <w:rPr>
          <w:rStyle w:val="Emphasis"/>
        </w:rPr>
        <w:t>buttress US foreign policy</w:t>
      </w:r>
      <w:r w:rsidRPr="006B623F">
        <w:rPr>
          <w:rStyle w:val="StyleUnderline"/>
        </w:rPr>
        <w:t xml:space="preserve">…. Japan is the </w:t>
      </w:r>
      <w:r w:rsidRPr="006B623F">
        <w:rPr>
          <w:rStyle w:val="Emphasis"/>
        </w:rPr>
        <w:t>bulwark for US deterrence and engagement</w:t>
      </w:r>
      <w:r w:rsidRPr="006B623F">
        <w:rPr>
          <w:rStyle w:val="StyleUnderline"/>
        </w:rPr>
        <w:t xml:space="preserve"> of China and North Korea</w:t>
      </w:r>
      <w:r w:rsidRPr="00FC68DA">
        <w:rPr>
          <w:sz w:val="14"/>
        </w:rPr>
        <w:t xml:space="preserve">—the reason why those countries cannot assume that the United States will eventually withdraw from the region.35 </w:t>
      </w:r>
      <w:r w:rsidRPr="00342CFF">
        <w:rPr>
          <w:rStyle w:val="StyleUnderline"/>
        </w:rPr>
        <w:t>For Japan</w:t>
      </w:r>
      <w:r w:rsidRPr="00FC68DA">
        <w:rPr>
          <w:sz w:val="14"/>
        </w:rPr>
        <w:t xml:space="preserve">, whose “peace constitution” forbids it from using war as an instrument of state policy, </w:t>
      </w:r>
      <w:r w:rsidRPr="006B623F">
        <w:rPr>
          <w:rStyle w:val="StyleUnderline"/>
        </w:rPr>
        <w:t xml:space="preserve">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highlight w:val="cyan"/>
        </w:rPr>
        <w:t>is an essential guarantor</w:t>
      </w:r>
      <w:r w:rsidRPr="006B623F">
        <w:rPr>
          <w:rStyle w:val="StyleUnderline"/>
        </w:rPr>
        <w:t xml:space="preserve"> of its security. </w:t>
      </w:r>
      <w:r w:rsidRPr="0043050A">
        <w:rPr>
          <w:rStyle w:val="Emphasis"/>
          <w:highlight w:val="cyan"/>
        </w:rPr>
        <w:t>Any move</w:t>
      </w:r>
      <w:r w:rsidRPr="006B623F">
        <w:rPr>
          <w:rStyle w:val="StyleUnderline"/>
        </w:rPr>
        <w:t xml:space="preserve"> by the US </w:t>
      </w:r>
      <w:r w:rsidRPr="00334164">
        <w:rPr>
          <w:rStyle w:val="StyleUnderline"/>
        </w:rPr>
        <w:t>that might undermine this view raises not only the prospect of</w:t>
      </w:r>
      <w:r w:rsidRPr="006B623F">
        <w:rPr>
          <w:rStyle w:val="StyleUnderline"/>
        </w:rPr>
        <w:t xml:space="preserve"> </w:t>
      </w:r>
      <w:r w:rsidRPr="0043050A">
        <w:rPr>
          <w:rStyle w:val="Emphasis"/>
          <w:highlight w:val="cyan"/>
        </w:rPr>
        <w:t>weaken</w:t>
      </w:r>
      <w:r w:rsidRPr="006B623F">
        <w:rPr>
          <w:rStyle w:val="Emphasis"/>
        </w:rPr>
        <w:t xml:space="preserve">ing US-Japanese </w:t>
      </w:r>
      <w:r w:rsidRPr="0043050A">
        <w:rPr>
          <w:rStyle w:val="Emphasis"/>
          <w:highlight w:val="cyan"/>
        </w:rPr>
        <w:t>ties</w:t>
      </w:r>
      <w:r w:rsidRPr="006B623F">
        <w:rPr>
          <w:rStyle w:val="StyleUnderline"/>
        </w:rPr>
        <w:t xml:space="preserve">, but also potentially </w:t>
      </w:r>
      <w:r w:rsidRPr="0043050A">
        <w:rPr>
          <w:rStyle w:val="Emphasis"/>
          <w:highlight w:val="cyan"/>
        </w:rPr>
        <w:t>affecting</w:t>
      </w:r>
      <w:r w:rsidRPr="0043050A">
        <w:rPr>
          <w:rStyle w:val="Emphasis"/>
        </w:rPr>
        <w:t xml:space="preserve"> Japan’s </w:t>
      </w:r>
      <w:r w:rsidRPr="0043050A">
        <w:rPr>
          <w:rStyle w:val="Emphasis"/>
          <w:highlight w:val="cyan"/>
        </w:rPr>
        <w:t xml:space="preserve">security </w:t>
      </w:r>
      <w:r w:rsidRPr="00334164">
        <w:rPr>
          <w:rStyle w:val="Emphasis"/>
        </w:rPr>
        <w:t>policies</w:t>
      </w:r>
      <w:r w:rsidRPr="006B623F">
        <w:rPr>
          <w:rStyle w:val="StyleUnderline"/>
        </w:rPr>
        <w:t>.</w:t>
      </w:r>
      <w:r>
        <w:rPr>
          <w:rStyle w:val="StyleUnderline"/>
        </w:rPr>
        <w:t xml:space="preserve"> </w:t>
      </w:r>
      <w:r w:rsidRPr="006B623F">
        <w:rPr>
          <w:rStyle w:val="StyleUnderline"/>
        </w:rPr>
        <w:t xml:space="preserve">In this regard, then, </w:t>
      </w:r>
      <w:r w:rsidRPr="00342CFF">
        <w:rPr>
          <w:rStyle w:val="StyleUnderline"/>
        </w:rPr>
        <w:t>it is essential not to</w:t>
      </w:r>
      <w:r w:rsidRPr="006B623F">
        <w:rPr>
          <w:rStyle w:val="StyleUnderline"/>
        </w:rPr>
        <w:t xml:space="preserve"> engage in </w:t>
      </w:r>
      <w:r w:rsidRPr="00342CFF">
        <w:rPr>
          <w:rStyle w:val="StyleUnderline"/>
          <w:highlight w:val="cyan"/>
        </w:rPr>
        <w:t>activities</w:t>
      </w:r>
      <w:r w:rsidRPr="006B623F">
        <w:rPr>
          <w:rStyle w:val="StyleUnderline"/>
        </w:rPr>
        <w:t xml:space="preserve"> that would </w:t>
      </w:r>
      <w:r w:rsidRPr="0043050A">
        <w:rPr>
          <w:rStyle w:val="Emphasis"/>
          <w:szCs w:val="26"/>
          <w:highlight w:val="cyan"/>
        </w:rPr>
        <w:t>undercut perceptions of</w:t>
      </w:r>
      <w:r w:rsidRPr="0043050A">
        <w:rPr>
          <w:rStyle w:val="Emphasis"/>
          <w:szCs w:val="26"/>
        </w:rPr>
        <w:t xml:space="preserve"> American </w:t>
      </w:r>
      <w:r w:rsidRPr="0043050A">
        <w:rPr>
          <w:rStyle w:val="Emphasis"/>
          <w:szCs w:val="26"/>
          <w:highlight w:val="cyan"/>
        </w:rPr>
        <w:t>reliability</w:t>
      </w:r>
      <w:r w:rsidRPr="0043050A">
        <w:rPr>
          <w:rStyle w:val="StyleUnderline"/>
          <w:highlight w:val="cyan"/>
        </w:rPr>
        <w:t xml:space="preserve">. </w:t>
      </w:r>
      <w:r w:rsidRPr="00342CFF">
        <w:rPr>
          <w:rStyle w:val="StyleUnderline"/>
        </w:rPr>
        <w:t>Such moves</w:t>
      </w:r>
      <w:r w:rsidRPr="00FC68DA">
        <w:rPr>
          <w:sz w:val="14"/>
        </w:rPr>
        <w:t xml:space="preserve">, it should be noted, </w:t>
      </w:r>
      <w:r w:rsidRPr="00342CFF">
        <w:rPr>
          <w:rStyle w:val="StyleUnderline"/>
        </w:rPr>
        <w:t xml:space="preserve">are </w:t>
      </w:r>
      <w:r w:rsidRPr="00342CFF">
        <w:rPr>
          <w:rStyle w:val="Emphasis"/>
        </w:rPr>
        <w:t>not limited</w:t>
      </w:r>
      <w:r w:rsidRPr="00342CFF">
        <w:rPr>
          <w:rStyle w:val="StyleUnderline"/>
        </w:rPr>
        <w:t xml:space="preserve"> to those in the </w:t>
      </w:r>
      <w:r w:rsidRPr="00342CFF">
        <w:rPr>
          <w:rStyle w:val="Emphasis"/>
        </w:rPr>
        <w:t>security</w:t>
      </w:r>
      <w:r w:rsidRPr="00342CFF">
        <w:rPr>
          <w:rStyle w:val="StyleUnderline"/>
        </w:rPr>
        <w:t xml:space="preserve"> realm. For example</w:t>
      </w:r>
      <w:r w:rsidRPr="00FC68DA">
        <w:rPr>
          <w:sz w:val="14"/>
        </w:rPr>
        <w:t xml:space="preserve">, the </w:t>
      </w:r>
      <w:r w:rsidRPr="00342CFF">
        <w:rPr>
          <w:rStyle w:val="StyleUnderline"/>
        </w:rPr>
        <w:t>Nixon</w:t>
      </w:r>
      <w:r w:rsidRPr="00FC68DA">
        <w:rPr>
          <w:sz w:val="14"/>
        </w:rPr>
        <w:t xml:space="preserve"> administration </w:t>
      </w:r>
      <w:r w:rsidRPr="00342CFF">
        <w:rPr>
          <w:rStyle w:val="StyleUnderline"/>
        </w:rPr>
        <w:t>undertook several initiatives</w:t>
      </w:r>
      <w:r w:rsidRPr="00FC68DA">
        <w:rPr>
          <w:sz w:val="14"/>
        </w:rPr>
        <w:t xml:space="preserve"> in the late 1960s and early 1970s </w:t>
      </w:r>
      <w:r w:rsidRPr="00342CFF">
        <w:rPr>
          <w:rStyle w:val="StyleUnderline"/>
        </w:rPr>
        <w:t>that rocked</w:t>
      </w:r>
      <w:r w:rsidRPr="00FC68DA">
        <w:rPr>
          <w:sz w:val="14"/>
        </w:rPr>
        <w:t xml:space="preserve"> Tokyo-Washington </w:t>
      </w:r>
      <w:r w:rsidRPr="00342CFF">
        <w:rPr>
          <w:rStyle w:val="StyleUnderline"/>
        </w:rPr>
        <w:t>relations, and are</w:t>
      </w:r>
      <w:r w:rsidRPr="00FC68DA">
        <w:rPr>
          <w:sz w:val="14"/>
        </w:rPr>
        <w:t xml:space="preserve"> still </w:t>
      </w:r>
      <w:r w:rsidRPr="00342CFF">
        <w:rPr>
          <w:rStyle w:val="StyleUnderline"/>
        </w:rPr>
        <w:t xml:space="preserve">remembered as the “Nixon shocks.” While some </w:t>
      </w:r>
      <w:r w:rsidRPr="00FC68DA">
        <w:rPr>
          <w:sz w:val="14"/>
        </w:rPr>
        <w:t xml:space="preserve">of these </w:t>
      </w:r>
      <w:r w:rsidRPr="00342CFF">
        <w:rPr>
          <w:rStyle w:val="StyleUnderline"/>
        </w:rPr>
        <w:t>were in the realm of security</w:t>
      </w:r>
      <w:r w:rsidRPr="00FC68DA">
        <w:rPr>
          <w:sz w:val="14"/>
        </w:rPr>
        <w:t xml:space="preserve"> (including Nixon’s opening to China and the promulgation of the Nixon Doctrine), the </w:t>
      </w:r>
      <w:r w:rsidRPr="00342CFF">
        <w:rPr>
          <w:rStyle w:val="StyleUnderline"/>
        </w:rPr>
        <w:t>others were in the trade area</w:t>
      </w:r>
      <w:r w:rsidRPr="00FC68DA">
        <w:rPr>
          <w:sz w:val="14"/>
        </w:rPr>
        <w:t xml:space="preserve">. These included a ten percent surcharge on all imports entering the US and suspended the convertibility of the dollar (i.e., removed the US from the gold standard).36 </w:t>
      </w:r>
      <w:r w:rsidRPr="00342CFF">
        <w:rPr>
          <w:rStyle w:val="StyleUnderline"/>
        </w:rPr>
        <w:t xml:space="preserve">Part of the “shock” was the </w:t>
      </w:r>
      <w:r w:rsidRPr="00342CFF">
        <w:rPr>
          <w:rStyle w:val="Emphasis"/>
        </w:rPr>
        <w:t>fundamental nature</w:t>
      </w:r>
      <w:r w:rsidRPr="00342CFF">
        <w:rPr>
          <w:rStyle w:val="StyleUnderline"/>
        </w:rPr>
        <w:t xml:space="preserve"> of these shifts. </w:t>
      </w:r>
      <w:r w:rsidRPr="00342CFF">
        <w:rPr>
          <w:rStyle w:val="Emphasis"/>
        </w:rPr>
        <w:t xml:space="preserve">Even more </w:t>
      </w:r>
      <w:r w:rsidRPr="0043050A">
        <w:rPr>
          <w:rStyle w:val="Emphasis"/>
          <w:highlight w:val="cyan"/>
        </w:rPr>
        <w:t>damaging</w:t>
      </w:r>
      <w:r w:rsidRPr="006B623F">
        <w:rPr>
          <w:rStyle w:val="StyleUnderline"/>
        </w:rPr>
        <w:t>, however</w:t>
      </w:r>
      <w:r w:rsidRPr="00334164">
        <w:rPr>
          <w:rStyle w:val="StyleUnderline"/>
        </w:rPr>
        <w:t xml:space="preserve">, was the </w:t>
      </w:r>
      <w:r w:rsidRPr="00334164">
        <w:rPr>
          <w:rStyle w:val="Emphasis"/>
        </w:rPr>
        <w:t>failure</w:t>
      </w:r>
      <w:r w:rsidRPr="00334164">
        <w:rPr>
          <w:sz w:val="14"/>
        </w:rPr>
        <w:t xml:space="preserve"> of the Nixon Administration </w:t>
      </w:r>
      <w:r w:rsidRPr="00334164">
        <w:rPr>
          <w:rStyle w:val="Emphasis"/>
        </w:rPr>
        <w:t>to consult</w:t>
      </w:r>
      <w:r w:rsidRPr="00334164">
        <w:rPr>
          <w:rStyle w:val="StyleUnderline"/>
        </w:rPr>
        <w:t xml:space="preserve"> their Japanese counterparts</w:t>
      </w:r>
      <w:r w:rsidRPr="006B623F">
        <w:rPr>
          <w:rStyle w:val="StyleUnderline"/>
        </w:rPr>
        <w:t xml:space="preserve">, </w:t>
      </w:r>
      <w:r w:rsidRPr="0043050A">
        <w:rPr>
          <w:rStyle w:val="Emphasis"/>
          <w:highlight w:val="cyan"/>
        </w:rPr>
        <w:t>catching them</w:t>
      </w:r>
      <w:r w:rsidRPr="006B623F">
        <w:rPr>
          <w:rStyle w:val="Emphasis"/>
        </w:rPr>
        <w:t xml:space="preserve"> wholly </w:t>
      </w:r>
      <w:r w:rsidRPr="0043050A">
        <w:rPr>
          <w:rStyle w:val="Emphasis"/>
          <w:highlight w:val="cyan"/>
        </w:rPr>
        <w:t>off-guard</w:t>
      </w:r>
      <w:r w:rsidRPr="00FC68DA">
        <w:rPr>
          <w:sz w:val="14"/>
        </w:rPr>
        <w:t xml:space="preserve">. It took several years for the effects of these shocks to wear off. </w:t>
      </w:r>
      <w:r w:rsidRPr="0043050A">
        <w:rPr>
          <w:rStyle w:val="StyleUnderline"/>
          <w:highlight w:val="cyan"/>
        </w:rPr>
        <w:t>If</w:t>
      </w:r>
      <w:r w:rsidRPr="006B623F">
        <w:rPr>
          <w:rStyle w:val="StyleUnderline"/>
        </w:rPr>
        <w:t xml:space="preserve"> 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rPr>
        <w:t>is intent</w:t>
      </w:r>
      <w:r w:rsidRPr="006B623F">
        <w:rPr>
          <w:rStyle w:val="StyleUnderline"/>
        </w:rPr>
        <w:t xml:space="preserve"> upon </w:t>
      </w:r>
      <w:r w:rsidRPr="0043050A">
        <w:rPr>
          <w:rStyle w:val="Emphasis"/>
          <w:highlight w:val="cyan"/>
        </w:rPr>
        <w:t>expand</w:t>
      </w:r>
      <w:r w:rsidRPr="006B623F">
        <w:rPr>
          <w:rStyle w:val="Emphasis"/>
        </w:rPr>
        <w:t xml:space="preserve">ing </w:t>
      </w:r>
      <w:r w:rsidRPr="0043050A">
        <w:rPr>
          <w:rStyle w:val="Emphasis"/>
          <w:highlight w:val="cyan"/>
        </w:rPr>
        <w:t>space relations with</w:t>
      </w:r>
      <w:r w:rsidRPr="006B623F">
        <w:rPr>
          <w:rStyle w:val="Emphasis"/>
        </w:rPr>
        <w:t xml:space="preserve"> the </w:t>
      </w:r>
      <w:r w:rsidRPr="0043050A">
        <w:rPr>
          <w:rStyle w:val="Emphasis"/>
          <w:highlight w:val="cyan"/>
        </w:rPr>
        <w:t>PRC</w:t>
      </w:r>
      <w:r w:rsidRPr="006B623F">
        <w:rPr>
          <w:rStyle w:val="StyleUnderline"/>
        </w:rPr>
        <w:t xml:space="preserve">, </w:t>
      </w:r>
      <w:r w:rsidRPr="00334164">
        <w:rPr>
          <w:rStyle w:val="StyleUnderline"/>
        </w:rPr>
        <w:t xml:space="preserve">then it would behoove it to </w:t>
      </w:r>
      <w:r w:rsidRPr="0043050A">
        <w:rPr>
          <w:rStyle w:val="Emphasis"/>
          <w:highlight w:val="cyan"/>
        </w:rPr>
        <w:t>consult Japan</w:t>
      </w:r>
      <w:r w:rsidRPr="006B623F">
        <w:rPr>
          <w:rStyle w:val="StyleUnderline"/>
        </w:rPr>
        <w:t xml:space="preserve">, in order </w:t>
      </w:r>
      <w:r w:rsidRPr="0043050A">
        <w:rPr>
          <w:rStyle w:val="StyleUnderline"/>
          <w:highlight w:val="cyan"/>
        </w:rPr>
        <w:t>to minimize</w:t>
      </w:r>
      <w:r w:rsidRPr="006B623F">
        <w:rPr>
          <w:rStyle w:val="StyleUnderline"/>
        </w:rPr>
        <w:t xml:space="preserve"> the prospect of </w:t>
      </w:r>
      <w:r w:rsidRPr="0043050A">
        <w:rPr>
          <w:rStyle w:val="StyleUnderline"/>
          <w:highlight w:val="cyan"/>
        </w:rPr>
        <w:t xml:space="preserve">a </w:t>
      </w:r>
      <w:r w:rsidRPr="0043050A">
        <w:rPr>
          <w:rStyle w:val="Emphasis"/>
          <w:szCs w:val="26"/>
          <w:highlight w:val="cyan"/>
        </w:rPr>
        <w:t>“space shock.”</w:t>
      </w:r>
      <w:r>
        <w:rPr>
          <w:rStyle w:val="Emphasis"/>
        </w:rPr>
        <w:t xml:space="preserve"> </w:t>
      </w:r>
      <w:r w:rsidRPr="0043050A">
        <w:rPr>
          <w:rStyle w:val="StyleUnderline"/>
          <w:highlight w:val="cyan"/>
        </w:rPr>
        <w:t>Failing to do so</w:t>
      </w:r>
      <w:r w:rsidRPr="006B623F">
        <w:rPr>
          <w:rStyle w:val="StyleUnderline"/>
        </w:rPr>
        <w:t xml:space="preserve"> may well </w:t>
      </w:r>
      <w:r w:rsidRPr="0043050A">
        <w:rPr>
          <w:rStyle w:val="StyleUnderline"/>
          <w:highlight w:val="cyan"/>
        </w:rPr>
        <w:t xml:space="preserve">incur a </w:t>
      </w:r>
      <w:r w:rsidRPr="0043050A">
        <w:rPr>
          <w:rStyle w:val="Emphasis"/>
          <w:highlight w:val="cyan"/>
        </w:rPr>
        <w:t>Japanese reaction</w:t>
      </w:r>
      <w:r w:rsidRPr="006B623F">
        <w:rPr>
          <w:rStyle w:val="StyleUnderline"/>
        </w:rPr>
        <w:t>. The decision on the part of Japan to build an explicitly intelligence-focused satellite was in response to</w:t>
      </w:r>
      <w:r w:rsidRPr="00FC68DA">
        <w:rPr>
          <w:sz w:val="14"/>
        </w:rPr>
        <w:t xml:space="preserve"> the </w:t>
      </w:r>
      <w:r w:rsidRPr="006B623F">
        <w:rPr>
          <w:rStyle w:val="StyleUnderline"/>
        </w:rPr>
        <w:t>North Korean</w:t>
      </w:r>
      <w:r w:rsidRPr="00FC68DA">
        <w:rPr>
          <w:sz w:val="14"/>
        </w:rPr>
        <w:t xml:space="preserve"> missile </w:t>
      </w:r>
      <w:r w:rsidRPr="006B623F">
        <w:rPr>
          <w:rStyle w:val="StyleUnderline"/>
        </w:rPr>
        <w:t>test</w:t>
      </w:r>
      <w:r w:rsidRPr="00FC68DA">
        <w:rPr>
          <w:sz w:val="14"/>
        </w:rPr>
        <w:t xml:space="preserve"> of 1999, </w:t>
      </w:r>
      <w:r w:rsidRPr="006B623F">
        <w:rPr>
          <w:rStyle w:val="StyleUnderline"/>
        </w:rPr>
        <w:t xml:space="preserve">suggesting that Tokyo is fully capable </w:t>
      </w:r>
      <w:r w:rsidRPr="00334164">
        <w:rPr>
          <w:rStyle w:val="StyleUnderline"/>
        </w:rPr>
        <w:t>of undertaking space-oriented responses when it is concerned</w:t>
      </w:r>
      <w:r w:rsidRPr="00334164">
        <w:rPr>
          <w:sz w:val="14"/>
        </w:rPr>
        <w:t xml:space="preserve">.37 </w:t>
      </w:r>
      <w:r w:rsidRPr="00334164">
        <w:rPr>
          <w:rStyle w:val="StyleUnderline"/>
        </w:rPr>
        <w:t>That, in turn, would potentially</w:t>
      </w:r>
      <w:r w:rsidRPr="006B623F">
        <w:rPr>
          <w:rStyle w:val="StyleUnderline"/>
        </w:rPr>
        <w:t xml:space="preserve"> </w:t>
      </w:r>
      <w:r w:rsidRPr="0043050A">
        <w:rPr>
          <w:rStyle w:val="Emphasis"/>
          <w:highlight w:val="cyan"/>
        </w:rPr>
        <w:t>arouse the ire of China</w:t>
      </w:r>
      <w:r w:rsidRPr="006B623F">
        <w:rPr>
          <w:rStyle w:val="StyleUnderline"/>
        </w:rPr>
        <w:t xml:space="preserve">. The tragic history of Sino-Japanese relations continues to cast a baleful influence upon current interactions between the two states. </w:t>
      </w:r>
      <w:r w:rsidRPr="0043050A">
        <w:rPr>
          <w:rStyle w:val="StyleUnderline"/>
          <w:highlight w:val="cyan"/>
        </w:rPr>
        <w:t xml:space="preserve">If there is </w:t>
      </w:r>
      <w:r w:rsidRPr="0043050A">
        <w:rPr>
          <w:rStyle w:val="Emphasis"/>
          <w:highlight w:val="cyan"/>
        </w:rPr>
        <w:t>no</w:t>
      </w:r>
      <w:r w:rsidRPr="006B623F">
        <w:rPr>
          <w:rStyle w:val="Emphasis"/>
        </w:rPr>
        <w:t xml:space="preserve">t a </w:t>
      </w:r>
      <w:r w:rsidRPr="0043050A">
        <w:rPr>
          <w:rStyle w:val="Emphasis"/>
          <w:highlight w:val="cyan"/>
        </w:rPr>
        <w:t xml:space="preserve">“space race” </w:t>
      </w:r>
      <w:r w:rsidRPr="00334164">
        <w:rPr>
          <w:rStyle w:val="Emphasis"/>
        </w:rPr>
        <w:t>currently</w:t>
      </w:r>
      <w:r w:rsidRPr="006B623F">
        <w:rPr>
          <w:rStyle w:val="Emphasis"/>
        </w:rPr>
        <w:t xml:space="preserve"> underway</w:t>
      </w:r>
      <w:r w:rsidRPr="006B623F">
        <w:rPr>
          <w:rStyle w:val="StyleUnderline"/>
        </w:rPr>
        <w:t xml:space="preserve"> between Beijing and Tokyo, </w:t>
      </w:r>
      <w:r w:rsidRPr="0043050A">
        <w:rPr>
          <w:rStyle w:val="StyleUnderline"/>
          <w:highlight w:val="cyan"/>
        </w:rPr>
        <w:t>it would be</w:t>
      </w:r>
      <w:r w:rsidRPr="006B623F">
        <w:rPr>
          <w:rStyle w:val="StyleUnderline"/>
        </w:rPr>
        <w:t xml:space="preserve"> most </w:t>
      </w:r>
      <w:r w:rsidRPr="0043050A">
        <w:rPr>
          <w:rStyle w:val="StyleUnderline"/>
          <w:highlight w:val="cyan"/>
        </w:rPr>
        <w:t xml:space="preserve">unfortunate if </w:t>
      </w:r>
      <w:r w:rsidRPr="0043050A">
        <w:rPr>
          <w:rStyle w:val="Emphasis"/>
          <w:highlight w:val="cyan"/>
        </w:rPr>
        <w:t>American actions</w:t>
      </w:r>
      <w:r w:rsidRPr="006B623F">
        <w:rPr>
          <w:rStyle w:val="Emphasis"/>
        </w:rPr>
        <w:t xml:space="preserve"> were to </w:t>
      </w:r>
      <w:r w:rsidRPr="0043050A">
        <w:rPr>
          <w:rStyle w:val="Emphasis"/>
          <w:highlight w:val="cyan"/>
        </w:rPr>
        <w:t>precipitate one</w:t>
      </w:r>
      <w:r w:rsidRPr="00FC68DA">
        <w:rPr>
          <w:sz w:val="14"/>
        </w:rPr>
        <w:t>.</w:t>
      </w:r>
    </w:p>
    <w:p w14:paraId="422B4C09" w14:textId="77777777" w:rsidR="00653500" w:rsidRDefault="00653500" w:rsidP="00653500">
      <w:pPr>
        <w:rPr>
          <w:sz w:val="16"/>
        </w:rPr>
      </w:pPr>
    </w:p>
    <w:p w14:paraId="1210D88D" w14:textId="77777777" w:rsidR="00653500" w:rsidRPr="00E42D5E" w:rsidRDefault="00653500" w:rsidP="00653500">
      <w:pPr>
        <w:pStyle w:val="Heading4"/>
        <w:rPr>
          <w:u w:val="single"/>
        </w:rPr>
      </w:pPr>
      <w:r>
        <w:t xml:space="preserve">Japan will develop </w:t>
      </w:r>
      <w:r>
        <w:rPr>
          <w:u w:val="single"/>
        </w:rPr>
        <w:t>offensive strike</w:t>
      </w:r>
      <w:r>
        <w:t>---</w:t>
      </w:r>
      <w:r w:rsidRPr="009942AD">
        <w:t>nuclear war</w:t>
      </w:r>
    </w:p>
    <w:p w14:paraId="2B50668D" w14:textId="77777777" w:rsidR="00653500" w:rsidRDefault="00653500" w:rsidP="00653500">
      <w:r>
        <w:t xml:space="preserve">Kelly C. </w:t>
      </w:r>
      <w:r w:rsidRPr="004A0F31">
        <w:rPr>
          <w:rStyle w:val="Style13ptBold"/>
        </w:rPr>
        <w:t>Wadsworth 19</w:t>
      </w:r>
      <w:r>
        <w:t>, Non-Resident Kelly Fellow at Pacific Forum at the Center for Strategic &amp; International Studies, PhD Student in International Security Studies at the University of Pittsburgh, MBA and MA in International Studies (Korea Studies) at the University of Washington, Former Visiting Fellow at the Japan Institute of International Affairs, BA in International Relations and East Asia from the University of California, Davis, “Should Japan Adopt Conventional Missile Strike Capabilities?”, Asia Policy, Volume 14, Number 2, April 2019, p. 83-87</w:t>
      </w:r>
    </w:p>
    <w:p w14:paraId="467AF415" w14:textId="77777777" w:rsidR="00653500" w:rsidRPr="00FC68DA" w:rsidRDefault="00653500" w:rsidP="00653500">
      <w:pPr>
        <w:rPr>
          <w:sz w:val="14"/>
        </w:rPr>
      </w:pPr>
      <w:r w:rsidRPr="00FC68DA">
        <w:rPr>
          <w:sz w:val="14"/>
        </w:rPr>
        <w:t xml:space="preserve">American proponents of Japan obtaining a conventional missile strike capability interviewed for this research argued that the United States could use a more capable ally in the region to address the threat posed by heightened Chinese naval activity. While that prospect might be a tempting short-term fix to offset the U.S. Department of Defense budget cuts over the last decade, </w:t>
      </w:r>
      <w:r w:rsidRPr="00733371">
        <w:rPr>
          <w:rStyle w:val="StyleUnderline"/>
        </w:rPr>
        <w:t>the long-term interests</w:t>
      </w:r>
      <w:r w:rsidRPr="00FC68DA">
        <w:rPr>
          <w:sz w:val="14"/>
        </w:rPr>
        <w:t xml:space="preserve"> of the United States </w:t>
      </w:r>
      <w:r w:rsidRPr="00733371">
        <w:rPr>
          <w:rStyle w:val="StyleUnderline"/>
        </w:rPr>
        <w:t>in maintaining regional stability should</w:t>
      </w:r>
      <w:r w:rsidRPr="00FC68DA">
        <w:rPr>
          <w:sz w:val="14"/>
        </w:rPr>
        <w:t xml:space="preserve"> also </w:t>
      </w:r>
      <w:r w:rsidRPr="00733371">
        <w:rPr>
          <w:rStyle w:val="StyleUnderline"/>
        </w:rPr>
        <w:t xml:space="preserve">be considered. In addition to the negative reactions of Beijing and Seoul, a </w:t>
      </w:r>
      <w:r w:rsidRPr="00B67ACF">
        <w:rPr>
          <w:rStyle w:val="StyleUnderline"/>
          <w:highlight w:val="cyan"/>
        </w:rPr>
        <w:t>Japanese</w:t>
      </w:r>
      <w:r w:rsidRPr="002D313B">
        <w:rPr>
          <w:rStyle w:val="StyleUnderline"/>
        </w:rPr>
        <w:t xml:space="preserve"> offensive </w:t>
      </w:r>
      <w:r w:rsidRPr="00B67ACF">
        <w:rPr>
          <w:rStyle w:val="StyleUnderline"/>
          <w:highlight w:val="cyan"/>
        </w:rPr>
        <w:t>strike</w:t>
      </w:r>
      <w:r w:rsidRPr="00733371">
        <w:rPr>
          <w:rStyle w:val="StyleUnderline"/>
        </w:rPr>
        <w:t xml:space="preserve"> capability </w:t>
      </w:r>
      <w:r w:rsidRPr="00B67ACF">
        <w:rPr>
          <w:rStyle w:val="StyleUnderline"/>
          <w:highlight w:val="cyan"/>
        </w:rPr>
        <w:t xml:space="preserve">could </w:t>
      </w:r>
      <w:r w:rsidRPr="00B67ACF">
        <w:rPr>
          <w:rStyle w:val="Emphasis"/>
          <w:highlight w:val="cyan"/>
        </w:rPr>
        <w:t>decrease</w:t>
      </w:r>
      <w:r w:rsidRPr="00733371">
        <w:rPr>
          <w:rStyle w:val="Emphasis"/>
        </w:rPr>
        <w:t xml:space="preserve"> regional </w:t>
      </w:r>
      <w:r w:rsidRPr="00B67ACF">
        <w:rPr>
          <w:rStyle w:val="Emphasis"/>
          <w:highlight w:val="cyan"/>
        </w:rPr>
        <w:t>confidence</w:t>
      </w:r>
      <w:r w:rsidRPr="00B67ACF">
        <w:rPr>
          <w:rStyle w:val="StyleUnderline"/>
          <w:highlight w:val="cyan"/>
        </w:rPr>
        <w:t xml:space="preserve"> in</w:t>
      </w:r>
      <w:r w:rsidRPr="002D313B">
        <w:rPr>
          <w:rStyle w:val="StyleUnderline"/>
        </w:rPr>
        <w:t xml:space="preserve"> the </w:t>
      </w:r>
      <w:r w:rsidRPr="002D313B">
        <w:rPr>
          <w:rStyle w:val="Emphasis"/>
        </w:rPr>
        <w:t xml:space="preserve">credibility of </w:t>
      </w:r>
      <w:r w:rsidRPr="00B67ACF">
        <w:rPr>
          <w:rStyle w:val="Emphasis"/>
          <w:highlight w:val="cyan"/>
        </w:rPr>
        <w:t>U.S. power</w:t>
      </w:r>
      <w:r w:rsidRPr="00733371">
        <w:rPr>
          <w:rStyle w:val="StyleUnderline"/>
        </w:rPr>
        <w:t xml:space="preserve"> in Asia</w:t>
      </w:r>
      <w:r w:rsidRPr="00FC68DA">
        <w:rPr>
          <w:sz w:val="14"/>
        </w:rPr>
        <w:t xml:space="preserve">. As noted above, some experts argue that </w:t>
      </w:r>
      <w:r w:rsidRPr="00733371">
        <w:rPr>
          <w:rStyle w:val="StyleUnderline"/>
        </w:rPr>
        <w:t xml:space="preserve">if Japan strengthens its offensive capability, such a move might be </w:t>
      </w:r>
      <w:r w:rsidRPr="00B67ACF">
        <w:rPr>
          <w:rStyle w:val="Emphasis"/>
          <w:highlight w:val="cyan"/>
        </w:rPr>
        <w:t>interpreted</w:t>
      </w:r>
      <w:r w:rsidRPr="009942AD">
        <w:rPr>
          <w:rStyle w:val="StyleUnderline"/>
        </w:rPr>
        <w:t xml:space="preserve"> by neighbors reliant on the U.S. nuclear umbrella</w:t>
      </w:r>
      <w:r w:rsidRPr="00733371">
        <w:rPr>
          <w:rStyle w:val="StyleUnderline"/>
        </w:rPr>
        <w:t xml:space="preserve"> </w:t>
      </w:r>
      <w:r w:rsidRPr="00B67ACF">
        <w:rPr>
          <w:rStyle w:val="StyleUnderline"/>
          <w:highlight w:val="cyan"/>
        </w:rPr>
        <w:t xml:space="preserve">as a </w:t>
      </w:r>
      <w:r w:rsidRPr="00B67ACF">
        <w:rPr>
          <w:rStyle w:val="Emphasis"/>
          <w:highlight w:val="cyan"/>
        </w:rPr>
        <w:t>sign</w:t>
      </w:r>
      <w:r w:rsidRPr="00733371">
        <w:rPr>
          <w:rStyle w:val="StyleUnderline"/>
        </w:rPr>
        <w:t xml:space="preserve"> that </w:t>
      </w:r>
      <w:r w:rsidRPr="00B67ACF">
        <w:rPr>
          <w:rStyle w:val="StyleUnderline"/>
          <w:highlight w:val="cyan"/>
        </w:rPr>
        <w:t xml:space="preserve">Tokyo is </w:t>
      </w:r>
      <w:r w:rsidRPr="00B67ACF">
        <w:rPr>
          <w:rStyle w:val="Emphasis"/>
          <w:highlight w:val="cyan"/>
        </w:rPr>
        <w:t>losing confidence</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credibility</w:t>
      </w:r>
      <w:r w:rsidRPr="00FC68DA">
        <w:rPr>
          <w:sz w:val="14"/>
        </w:rPr>
        <w:t xml:space="preserve">.71 </w:t>
      </w:r>
      <w:r w:rsidRPr="00B67ACF">
        <w:rPr>
          <w:rStyle w:val="StyleUnderline"/>
          <w:highlight w:val="cyan"/>
        </w:rPr>
        <w:t>This</w:t>
      </w:r>
      <w:r w:rsidRPr="00733371">
        <w:rPr>
          <w:rStyle w:val="StyleUnderline"/>
        </w:rPr>
        <w:t xml:space="preserve"> could </w:t>
      </w:r>
      <w:r w:rsidRPr="00B67ACF">
        <w:rPr>
          <w:rStyle w:val="Emphasis"/>
          <w:highlight w:val="cyan"/>
        </w:rPr>
        <w:t>start a chain reaction</w:t>
      </w:r>
      <w:r w:rsidRPr="00342CFF">
        <w:rPr>
          <w:rStyle w:val="StyleUnderline"/>
        </w:rPr>
        <w:t xml:space="preserve"> that causes</w:t>
      </w:r>
      <w:r w:rsidRPr="00733371">
        <w:rPr>
          <w:rStyle w:val="StyleUnderline"/>
        </w:rPr>
        <w:t xml:space="preserve"> more U.S. </w:t>
      </w:r>
      <w:r w:rsidRPr="00342CFF">
        <w:rPr>
          <w:rStyle w:val="StyleUnderline"/>
        </w:rPr>
        <w:t xml:space="preserve">allies to </w:t>
      </w:r>
      <w:r w:rsidRPr="00342CFF">
        <w:rPr>
          <w:rStyle w:val="Emphasis"/>
        </w:rPr>
        <w:t>hedge</w:t>
      </w:r>
      <w:r w:rsidRPr="00342CFF">
        <w:rPr>
          <w:rStyle w:val="StyleUnderline"/>
        </w:rPr>
        <w:t xml:space="preserve"> with China or to </w:t>
      </w:r>
      <w:r w:rsidRPr="00342CFF">
        <w:rPr>
          <w:rStyle w:val="Emphasis"/>
        </w:rPr>
        <w:t>develop their own strike capabilities</w:t>
      </w:r>
      <w:r w:rsidRPr="00733371">
        <w:rPr>
          <w:rStyle w:val="StyleUnderline"/>
        </w:rPr>
        <w:t xml:space="preserve">, further </w:t>
      </w:r>
      <w:r w:rsidRPr="00B67ACF">
        <w:rPr>
          <w:rStyle w:val="Emphasis"/>
          <w:highlight w:val="cyan"/>
        </w:rPr>
        <w:t>increasing instability</w:t>
      </w:r>
      <w:r w:rsidRPr="00733371">
        <w:rPr>
          <w:rStyle w:val="StyleUnderline"/>
        </w:rPr>
        <w:t xml:space="preserve"> in Asia</w:t>
      </w:r>
      <w:r w:rsidRPr="00FC68DA">
        <w:rPr>
          <w:sz w:val="14"/>
        </w:rPr>
        <w:t xml:space="preserve">. </w:t>
      </w:r>
      <w:r w:rsidRPr="00FC68DA">
        <w:rPr>
          <w:i/>
          <w:iCs/>
          <w:sz w:val="14"/>
        </w:rPr>
        <w:t>China</w:t>
      </w:r>
      <w:r w:rsidRPr="00FC68DA">
        <w:rPr>
          <w:sz w:val="14"/>
        </w:rPr>
        <w:t xml:space="preserve">. </w:t>
      </w:r>
      <w:r w:rsidRPr="00872A32">
        <w:rPr>
          <w:rStyle w:val="StyleUnderline"/>
        </w:rPr>
        <w:t>China would</w:t>
      </w:r>
      <w:r w:rsidRPr="00FC68DA">
        <w:rPr>
          <w:sz w:val="14"/>
        </w:rPr>
        <w:t xml:space="preserve"> likely be the most vocal in its disapproval of a Japanese conventional missile strike capability, potentially </w:t>
      </w:r>
      <w:r w:rsidRPr="00872A32">
        <w:rPr>
          <w:rStyle w:val="StyleUnderline"/>
        </w:rPr>
        <w:t>offer</w:t>
      </w:r>
      <w:r w:rsidRPr="00FC68DA">
        <w:rPr>
          <w:sz w:val="14"/>
        </w:rPr>
        <w:t xml:space="preserve">ing not just harsh words but also </w:t>
      </w:r>
      <w:r w:rsidRPr="00872A32">
        <w:rPr>
          <w:rStyle w:val="StyleUnderline"/>
        </w:rPr>
        <w:t xml:space="preserve">harsh actions that could further </w:t>
      </w:r>
      <w:r w:rsidRPr="00872A32">
        <w:rPr>
          <w:rStyle w:val="Emphasis"/>
        </w:rPr>
        <w:t>decrease regional stability</w:t>
      </w:r>
      <w:r w:rsidRPr="00872A32">
        <w:rPr>
          <w:rStyle w:val="StyleUnderline"/>
        </w:rPr>
        <w:t xml:space="preserve"> in an </w:t>
      </w:r>
      <w:r w:rsidRPr="00872A32">
        <w:rPr>
          <w:rStyle w:val="Emphasis"/>
        </w:rPr>
        <w:t>already tense</w:t>
      </w:r>
      <w:r w:rsidRPr="00872A32">
        <w:rPr>
          <w:rStyle w:val="StyleUnderline"/>
        </w:rPr>
        <w:t xml:space="preserve"> security environment</w:t>
      </w:r>
      <w:r w:rsidRPr="00FC68DA">
        <w:rPr>
          <w:sz w:val="14"/>
        </w:rPr>
        <w:t xml:space="preserve">. China expressed dissent when Japan considered a preemptive strike option against the North Korean threat in 2006, arguing that the move was “extremely irresponsible” and would severely interfere with international diplomatic efforts, aggravating tensions in Northeast Asia.72 Over ten years later, </w:t>
      </w:r>
      <w:r w:rsidRPr="00B67ACF">
        <w:rPr>
          <w:rStyle w:val="StyleUnderline"/>
          <w:highlight w:val="cyan"/>
        </w:rPr>
        <w:t>the</w:t>
      </w:r>
      <w:r w:rsidRPr="00733371">
        <w:rPr>
          <w:rStyle w:val="StyleUnderline"/>
        </w:rPr>
        <w:t xml:space="preserve"> regional </w:t>
      </w:r>
      <w:r w:rsidRPr="00B67ACF">
        <w:rPr>
          <w:rStyle w:val="StyleUnderline"/>
          <w:highlight w:val="cyan"/>
        </w:rPr>
        <w:t>environment is</w:t>
      </w:r>
      <w:r w:rsidRPr="00733371">
        <w:rPr>
          <w:rStyle w:val="StyleUnderline"/>
        </w:rPr>
        <w:t xml:space="preserve"> </w:t>
      </w:r>
      <w:r w:rsidRPr="00733371">
        <w:rPr>
          <w:rStyle w:val="Emphasis"/>
        </w:rPr>
        <w:t xml:space="preserve">even more </w:t>
      </w:r>
      <w:r w:rsidRPr="00B67ACF">
        <w:rPr>
          <w:rStyle w:val="Emphasis"/>
          <w:highlight w:val="cyan"/>
        </w:rPr>
        <w:t>tense</w:t>
      </w:r>
      <w:r w:rsidRPr="00B67ACF">
        <w:rPr>
          <w:rStyle w:val="StyleUnderline"/>
          <w:highlight w:val="cyan"/>
        </w:rPr>
        <w:t xml:space="preserve"> as a result of</w:t>
      </w:r>
      <w:r w:rsidRPr="00733371">
        <w:rPr>
          <w:rStyle w:val="StyleUnderline"/>
        </w:rPr>
        <w:t xml:space="preserve"> North </w:t>
      </w:r>
      <w:r w:rsidRPr="00B67ACF">
        <w:rPr>
          <w:rStyle w:val="StyleUnderline"/>
          <w:highlight w:val="cyan"/>
        </w:rPr>
        <w:t>Korea’s</w:t>
      </w:r>
      <w:r w:rsidRPr="00733371">
        <w:rPr>
          <w:rStyle w:val="StyleUnderline"/>
        </w:rPr>
        <w:t xml:space="preserve"> acquisition of </w:t>
      </w:r>
      <w:r w:rsidRPr="00B67ACF">
        <w:rPr>
          <w:rStyle w:val="Emphasis"/>
          <w:highlight w:val="cyan"/>
        </w:rPr>
        <w:t>nuclear weapons</w:t>
      </w:r>
      <w:r w:rsidRPr="00B67ACF">
        <w:rPr>
          <w:rStyle w:val="StyleUnderline"/>
          <w:highlight w:val="cyan"/>
        </w:rPr>
        <w:t xml:space="preserve"> and</w:t>
      </w:r>
      <w:r w:rsidRPr="00166FAA">
        <w:rPr>
          <w:rStyle w:val="StyleUnderline"/>
        </w:rPr>
        <w:t xml:space="preserve"> China’s</w:t>
      </w:r>
      <w:r w:rsidRPr="00733371">
        <w:rPr>
          <w:rStyle w:val="StyleUnderline"/>
        </w:rPr>
        <w:t xml:space="preserve"> </w:t>
      </w:r>
      <w:r w:rsidRPr="00872A32">
        <w:rPr>
          <w:rStyle w:val="Emphasis"/>
          <w:highlight w:val="cyan"/>
        </w:rPr>
        <w:t>island reclamation</w:t>
      </w:r>
      <w:r w:rsidRPr="00733371">
        <w:rPr>
          <w:rStyle w:val="StyleUnderline"/>
        </w:rPr>
        <w:t xml:space="preserve"> </w:t>
      </w:r>
      <w:r w:rsidRPr="00166FAA">
        <w:rPr>
          <w:rStyle w:val="StyleUnderline"/>
        </w:rPr>
        <w:t xml:space="preserve">efforts </w:t>
      </w:r>
      <w:r w:rsidRPr="00B67ACF">
        <w:rPr>
          <w:rStyle w:val="StyleUnderline"/>
          <w:highlight w:val="cyan"/>
        </w:rPr>
        <w:t>in</w:t>
      </w:r>
      <w:r w:rsidRPr="00733371">
        <w:rPr>
          <w:rStyle w:val="StyleUnderline"/>
        </w:rPr>
        <w:t xml:space="preserve"> the </w:t>
      </w:r>
      <w:r w:rsidRPr="00B67ACF">
        <w:rPr>
          <w:rStyle w:val="Emphasis"/>
          <w:highlight w:val="cyan"/>
        </w:rPr>
        <w:t>E</w:t>
      </w:r>
      <w:r w:rsidRPr="00FC68DA">
        <w:rPr>
          <w:sz w:val="14"/>
        </w:rPr>
        <w:t xml:space="preserve">ast </w:t>
      </w:r>
      <w:r w:rsidRPr="00B67ACF">
        <w:rPr>
          <w:rStyle w:val="StyleUnderline"/>
          <w:highlight w:val="cyan"/>
        </w:rPr>
        <w:t xml:space="preserve">and </w:t>
      </w:r>
      <w:r w:rsidRPr="00B67ACF">
        <w:rPr>
          <w:rStyle w:val="Emphasis"/>
          <w:highlight w:val="cyan"/>
        </w:rPr>
        <w:t>S</w:t>
      </w:r>
      <w:r w:rsidRPr="00FC68DA">
        <w:rPr>
          <w:sz w:val="14"/>
        </w:rPr>
        <w:t xml:space="preserve">outh </w:t>
      </w:r>
      <w:r w:rsidRPr="00B67ACF">
        <w:rPr>
          <w:rStyle w:val="Emphasis"/>
          <w:highlight w:val="cyan"/>
        </w:rPr>
        <w:t>C</w:t>
      </w:r>
      <w:r w:rsidRPr="00FC68DA">
        <w:rPr>
          <w:sz w:val="14"/>
        </w:rPr>
        <w:t xml:space="preserve">hina </w:t>
      </w:r>
      <w:r w:rsidRPr="00B67ACF">
        <w:rPr>
          <w:rStyle w:val="Emphasis"/>
          <w:highlight w:val="cyan"/>
        </w:rPr>
        <w:t>S</w:t>
      </w:r>
      <w:r w:rsidRPr="00FC68DA">
        <w:rPr>
          <w:sz w:val="14"/>
        </w:rPr>
        <w:t xml:space="preserve">eas. Support from Washington for </w:t>
      </w:r>
      <w:r w:rsidRPr="005F200B">
        <w:rPr>
          <w:rStyle w:val="StyleUnderline"/>
        </w:rPr>
        <w:t xml:space="preserve">Tokyo’s </w:t>
      </w:r>
      <w:r w:rsidRPr="00B67ACF">
        <w:rPr>
          <w:rStyle w:val="StyleUnderline"/>
          <w:highlight w:val="cyan"/>
        </w:rPr>
        <w:t>armament</w:t>
      </w:r>
      <w:r w:rsidRPr="00FC68DA">
        <w:rPr>
          <w:sz w:val="14"/>
        </w:rPr>
        <w:t xml:space="preserve"> would likely fuel Beijing’s narrative that an aggressive and hegemonic United States is fixated on containing China and would be used to justify China’s own increased militarization. It </w:t>
      </w:r>
      <w:r w:rsidRPr="00B67ACF">
        <w:rPr>
          <w:rStyle w:val="StyleUnderline"/>
          <w:highlight w:val="cyan"/>
        </w:rPr>
        <w:t>would</w:t>
      </w:r>
      <w:r w:rsidRPr="00733371">
        <w:rPr>
          <w:rStyle w:val="StyleUnderline"/>
        </w:rPr>
        <w:t xml:space="preserve"> likely</w:t>
      </w:r>
      <w:r w:rsidRPr="00FC68DA">
        <w:rPr>
          <w:sz w:val="14"/>
        </w:rPr>
        <w:t xml:space="preserve"> also </w:t>
      </w:r>
      <w:r w:rsidRPr="00B67ACF">
        <w:rPr>
          <w:rStyle w:val="StyleUnderline"/>
          <w:highlight w:val="cyan"/>
        </w:rPr>
        <w:t>end</w:t>
      </w:r>
      <w:r w:rsidRPr="00733371">
        <w:rPr>
          <w:rStyle w:val="StyleUnderline"/>
        </w:rPr>
        <w:t xml:space="preserve"> any chance of </w:t>
      </w:r>
      <w:r w:rsidRPr="00B67ACF">
        <w:rPr>
          <w:rStyle w:val="StyleUnderline"/>
          <w:highlight w:val="cyan"/>
        </w:rPr>
        <w:t>dialogue</w:t>
      </w:r>
      <w:r w:rsidRPr="00733371">
        <w:rPr>
          <w:rStyle w:val="StyleUnderline"/>
        </w:rPr>
        <w:t xml:space="preserve"> between Washington and Beijing </w:t>
      </w:r>
      <w:r w:rsidRPr="00872A32">
        <w:rPr>
          <w:rStyle w:val="StyleUnderline"/>
          <w:highlight w:val="cyan"/>
        </w:rPr>
        <w:t>on</w:t>
      </w:r>
      <w:r w:rsidRPr="00733371">
        <w:rPr>
          <w:rStyle w:val="StyleUnderline"/>
        </w:rPr>
        <w:t xml:space="preserve"> </w:t>
      </w:r>
      <w:r w:rsidRPr="00872A32">
        <w:rPr>
          <w:rStyle w:val="StyleUnderline"/>
        </w:rPr>
        <w:t>facilitating</w:t>
      </w:r>
      <w:r w:rsidRPr="00733371">
        <w:rPr>
          <w:rStyle w:val="StyleUnderline"/>
        </w:rPr>
        <w:t xml:space="preserve"> peaceful </w:t>
      </w:r>
      <w:r w:rsidRPr="00342CFF">
        <w:rPr>
          <w:rStyle w:val="StyleUnderline"/>
        </w:rPr>
        <w:t>resolutions to</w:t>
      </w:r>
      <w:r w:rsidRPr="00733371">
        <w:rPr>
          <w:rStyle w:val="StyleUnderline"/>
        </w:rPr>
        <w:t xml:space="preserve"> regional </w:t>
      </w:r>
      <w:r w:rsidRPr="00B67ACF">
        <w:rPr>
          <w:rStyle w:val="Emphasis"/>
          <w:highlight w:val="cyan"/>
        </w:rPr>
        <w:t>territorial disputes</w:t>
      </w:r>
      <w:r w:rsidRPr="00FC68DA">
        <w:rPr>
          <w:sz w:val="14"/>
        </w:rPr>
        <w:t xml:space="preserve">. Brad Roberts points out that adopting strike capability would assist Japan in cases where its interests do not align with those of the United States, as in potential gray-zone conflicts. 73 However, </w:t>
      </w:r>
      <w:r w:rsidRPr="00733371">
        <w:rPr>
          <w:rStyle w:val="StyleUnderline"/>
        </w:rPr>
        <w:t xml:space="preserve">the ensuing </w:t>
      </w:r>
      <w:r w:rsidRPr="00B67ACF">
        <w:rPr>
          <w:rStyle w:val="StyleUnderline"/>
          <w:highlight w:val="cyan"/>
        </w:rPr>
        <w:t>heightened mistrust</w:t>
      </w:r>
      <w:r w:rsidRPr="00733371">
        <w:rPr>
          <w:rStyle w:val="StyleUnderline"/>
        </w:rPr>
        <w:t xml:space="preserve"> between the alliance partners and China may</w:t>
      </w:r>
      <w:r w:rsidRPr="00FC68DA">
        <w:rPr>
          <w:sz w:val="14"/>
        </w:rPr>
        <w:t xml:space="preserve"> work to </w:t>
      </w:r>
      <w:r w:rsidRPr="00B67ACF">
        <w:rPr>
          <w:rStyle w:val="StyleUnderline"/>
          <w:highlight w:val="cyan"/>
        </w:rPr>
        <w:t>increase</w:t>
      </w:r>
      <w:r w:rsidRPr="005F200B">
        <w:rPr>
          <w:rStyle w:val="StyleUnderline"/>
        </w:rPr>
        <w:t xml:space="preserve"> the likelihood of a </w:t>
      </w:r>
      <w:r w:rsidRPr="00B67ACF">
        <w:rPr>
          <w:rStyle w:val="Emphasis"/>
          <w:highlight w:val="cyan"/>
        </w:rPr>
        <w:t>gray-zone conflict</w:t>
      </w:r>
      <w:r w:rsidRPr="00FC68DA">
        <w:rPr>
          <w:sz w:val="14"/>
        </w:rPr>
        <w:t xml:space="preserve">—such as the 2010 collision of Japanese and Chinese boats in disputed territory—possibly </w:t>
      </w:r>
      <w:r w:rsidRPr="00B67ACF">
        <w:rPr>
          <w:rStyle w:val="Emphasis"/>
          <w:highlight w:val="cyan"/>
        </w:rPr>
        <w:t>escalating</w:t>
      </w:r>
      <w:r w:rsidRPr="00B67ACF">
        <w:rPr>
          <w:rStyle w:val="StyleUnderline"/>
          <w:highlight w:val="cyan"/>
        </w:rPr>
        <w:t xml:space="preserve"> into </w:t>
      </w:r>
      <w:r w:rsidRPr="00B67ACF">
        <w:rPr>
          <w:rStyle w:val="Emphasis"/>
          <w:highlight w:val="cyan"/>
        </w:rPr>
        <w:t>war</w:t>
      </w:r>
      <w:r w:rsidRPr="00FC68DA">
        <w:rPr>
          <w:sz w:val="14"/>
        </w:rPr>
        <w:t xml:space="preserve">. In addition, </w:t>
      </w:r>
      <w:r w:rsidRPr="00733371">
        <w:rPr>
          <w:rStyle w:val="StyleUnderline"/>
        </w:rPr>
        <w:t>if Japan had a conventional missile strike capability</w:t>
      </w:r>
      <w:r w:rsidRPr="00FC68DA">
        <w:rPr>
          <w:sz w:val="14"/>
        </w:rPr>
        <w:t xml:space="preserve"> that could be used to “preempt” a perceived imminent attack from China, </w:t>
      </w:r>
      <w:r w:rsidRPr="00B67ACF">
        <w:rPr>
          <w:rStyle w:val="StyleUnderline"/>
          <w:highlight w:val="cyan"/>
        </w:rPr>
        <w:t>Beijing would</w:t>
      </w:r>
      <w:r w:rsidRPr="00733371">
        <w:rPr>
          <w:rStyle w:val="StyleUnderline"/>
        </w:rPr>
        <w:t xml:space="preserve"> in turn be more likely to consider </w:t>
      </w:r>
      <w:r w:rsidRPr="00B67ACF">
        <w:rPr>
          <w:rStyle w:val="StyleUnderline"/>
          <w:highlight w:val="cyan"/>
        </w:rPr>
        <w:t>preempt</w:t>
      </w:r>
      <w:r w:rsidRPr="00733371">
        <w:rPr>
          <w:rStyle w:val="StyleUnderline"/>
        </w:rPr>
        <w:t xml:space="preserve">ion of </w:t>
      </w:r>
      <w:r w:rsidRPr="00B67ACF">
        <w:rPr>
          <w:rStyle w:val="StyleUnderline"/>
          <w:highlight w:val="cyan"/>
        </w:rPr>
        <w:t>Japan</w:t>
      </w:r>
      <w:r w:rsidRPr="00342CFF">
        <w:rPr>
          <w:rStyle w:val="StyleUnderline"/>
        </w:rPr>
        <w:t>ese</w:t>
      </w:r>
      <w:r w:rsidRPr="00733371">
        <w:rPr>
          <w:rStyle w:val="StyleUnderline"/>
        </w:rPr>
        <w:t xml:space="preserve"> strike </w:t>
      </w:r>
      <w:r w:rsidRPr="00342CFF">
        <w:rPr>
          <w:rStyle w:val="StyleUnderline"/>
        </w:rPr>
        <w:t xml:space="preserve">abilities, </w:t>
      </w:r>
      <w:r w:rsidRPr="00B67ACF">
        <w:rPr>
          <w:rStyle w:val="StyleUnderline"/>
          <w:highlight w:val="cyan"/>
        </w:rPr>
        <w:t>causing</w:t>
      </w:r>
      <w:r w:rsidRPr="00733371">
        <w:rPr>
          <w:rStyle w:val="StyleUnderline"/>
        </w:rPr>
        <w:t xml:space="preserve"> a </w:t>
      </w:r>
      <w:r w:rsidRPr="00342CFF">
        <w:rPr>
          <w:rStyle w:val="Emphasis"/>
        </w:rPr>
        <w:t xml:space="preserve">premature </w:t>
      </w:r>
      <w:r w:rsidRPr="00B67ACF">
        <w:rPr>
          <w:rStyle w:val="Emphasis"/>
          <w:highlight w:val="cyan"/>
        </w:rPr>
        <w:t>escalation</w:t>
      </w:r>
      <w:r w:rsidRPr="00733371">
        <w:rPr>
          <w:rStyle w:val="StyleUnderline"/>
        </w:rPr>
        <w:t xml:space="preserve"> of the crisis </w:t>
      </w:r>
      <w:r w:rsidRPr="00B67ACF">
        <w:rPr>
          <w:rStyle w:val="StyleUnderline"/>
          <w:highlight w:val="cyan"/>
        </w:rPr>
        <w:t>that</w:t>
      </w:r>
      <w:r w:rsidRPr="00342CFF">
        <w:rPr>
          <w:rStyle w:val="StyleUnderline"/>
        </w:rPr>
        <w:t xml:space="preserve"> would</w:t>
      </w:r>
      <w:r w:rsidRPr="00733371">
        <w:rPr>
          <w:rStyle w:val="StyleUnderline"/>
        </w:rPr>
        <w:t xml:space="preserve"> undoubtedly </w:t>
      </w:r>
      <w:r w:rsidRPr="00B67ACF">
        <w:rPr>
          <w:rStyle w:val="Emphasis"/>
          <w:highlight w:val="cyan"/>
        </w:rPr>
        <w:t>draw in the U</w:t>
      </w:r>
      <w:r w:rsidRPr="00733371">
        <w:rPr>
          <w:rStyle w:val="Emphasis"/>
        </w:rPr>
        <w:t xml:space="preserve">nited </w:t>
      </w:r>
      <w:r w:rsidRPr="00B67ACF">
        <w:rPr>
          <w:rStyle w:val="Emphasis"/>
          <w:highlight w:val="cyan"/>
        </w:rPr>
        <w:t>S</w:t>
      </w:r>
      <w:r w:rsidRPr="00733371">
        <w:rPr>
          <w:rStyle w:val="Emphasis"/>
        </w:rPr>
        <w:t>tates</w:t>
      </w:r>
      <w:r w:rsidRPr="00FC68DA">
        <w:rPr>
          <w:sz w:val="14"/>
        </w:rPr>
        <w:t xml:space="preserve">. </w:t>
      </w:r>
      <w:r w:rsidRPr="00FC68DA">
        <w:rPr>
          <w:i/>
          <w:iCs/>
          <w:sz w:val="14"/>
        </w:rPr>
        <w:t>South Korea</w:t>
      </w:r>
      <w:r w:rsidRPr="00FC68DA">
        <w:rPr>
          <w:sz w:val="14"/>
        </w:rPr>
        <w:t xml:space="preserve">. Despite significant progress on U.S.-ROK-Japan trilateral security cooperation in recent years, </w:t>
      </w:r>
      <w:r w:rsidRPr="00B67ACF">
        <w:rPr>
          <w:rStyle w:val="StyleUnderline"/>
          <w:highlight w:val="cyan"/>
        </w:rPr>
        <w:t>Japan-ROK</w:t>
      </w:r>
      <w:r w:rsidRPr="00733371">
        <w:rPr>
          <w:rStyle w:val="StyleUnderline"/>
        </w:rPr>
        <w:t xml:space="preserve"> military </w:t>
      </w:r>
      <w:r w:rsidRPr="00B67ACF">
        <w:rPr>
          <w:rStyle w:val="StyleUnderline"/>
          <w:highlight w:val="cyan"/>
        </w:rPr>
        <w:t>relations</w:t>
      </w:r>
      <w:r w:rsidRPr="00733371">
        <w:rPr>
          <w:rStyle w:val="StyleUnderline"/>
        </w:rPr>
        <w:t xml:space="preserve"> remain increasingly tense, a situation that </w:t>
      </w:r>
      <w:r w:rsidRPr="001A4A8E">
        <w:rPr>
          <w:rStyle w:val="StyleUnderline"/>
        </w:rPr>
        <w:t>could</w:t>
      </w:r>
      <w:r w:rsidRPr="00733371">
        <w:rPr>
          <w:rStyle w:val="StyleUnderline"/>
        </w:rPr>
        <w:t xml:space="preserve"> </w:t>
      </w:r>
      <w:r w:rsidRPr="00733371">
        <w:rPr>
          <w:rStyle w:val="Emphasis"/>
        </w:rPr>
        <w:t xml:space="preserve">easily </w:t>
      </w:r>
      <w:r w:rsidRPr="00B67ACF">
        <w:rPr>
          <w:rStyle w:val="Emphasis"/>
          <w:highlight w:val="cyan"/>
        </w:rPr>
        <w:t>spiral</w:t>
      </w:r>
      <w:r w:rsidRPr="00342CFF">
        <w:rPr>
          <w:rStyle w:val="Emphasis"/>
        </w:rPr>
        <w:t xml:space="preserve"> out of control</w:t>
      </w:r>
      <w:r w:rsidRPr="00733371">
        <w:rPr>
          <w:rStyle w:val="StyleUnderline"/>
        </w:rPr>
        <w:t xml:space="preserve"> if Japan adopted an offensive capability</w:t>
      </w:r>
      <w:r w:rsidRPr="00FC68DA">
        <w:rPr>
          <w:sz w:val="14"/>
        </w:rPr>
        <w:t xml:space="preserve">.74 When Japan, sparked by North Korea’s provocations in 2006, publicly debated the legality of a “preemptive strike” option, South Korean officials bluntly expressed their negative opinion of Japan’s intentions. A spokesperson for the Blue House secretariat, for example, remarked, “We have been alerted by this display of Japan’s inclination to aggression,” and that Japan was using the crisis “as an excuse to beef up their military.”75 South Koreans demonstrated a similar sentiment after Tokyo’s 2014 CSD proposal, with a 2015 poll showing that the majority of the public (56.9%) perceived Japan as “militaristic,” up 3.8 percentage points from the previous year.76 </w:t>
      </w:r>
      <w:r w:rsidRPr="00733371">
        <w:rPr>
          <w:rStyle w:val="StyleUnderline"/>
        </w:rPr>
        <w:t>If Tokyo were to push forward</w:t>
      </w:r>
      <w:r w:rsidRPr="00FC68DA">
        <w:rPr>
          <w:sz w:val="14"/>
        </w:rPr>
        <w:t xml:space="preserve"> with the discussion of adopting a conventional missile strike capability, </w:t>
      </w:r>
      <w:r w:rsidRPr="00733371">
        <w:rPr>
          <w:rStyle w:val="StyleUnderline"/>
        </w:rPr>
        <w:t>South Korean public opinion would</w:t>
      </w:r>
      <w:r w:rsidRPr="00FC68DA">
        <w:rPr>
          <w:sz w:val="14"/>
        </w:rPr>
        <w:t xml:space="preserve"> likely </w:t>
      </w:r>
      <w:r w:rsidRPr="00733371">
        <w:rPr>
          <w:rStyle w:val="StyleUnderline"/>
        </w:rPr>
        <w:t>become even more unfavorable</w:t>
      </w:r>
      <w:r w:rsidRPr="00FC68DA">
        <w:rPr>
          <w:sz w:val="14"/>
        </w:rPr>
        <w:t xml:space="preserve"> toward Japan. </w:t>
      </w:r>
      <w:r w:rsidRPr="00733371">
        <w:rPr>
          <w:rStyle w:val="StyleUnderline"/>
        </w:rPr>
        <w:t xml:space="preserve">At a time </w:t>
      </w:r>
      <w:r w:rsidRPr="00B67ACF">
        <w:rPr>
          <w:rStyle w:val="StyleUnderline"/>
        </w:rPr>
        <w:t>when</w:t>
      </w:r>
      <w:r w:rsidRPr="00733371">
        <w:rPr>
          <w:rStyle w:val="StyleUnderline"/>
        </w:rPr>
        <w:t xml:space="preserve"> enhanced </w:t>
      </w:r>
      <w:r w:rsidRPr="00B67ACF">
        <w:rPr>
          <w:rStyle w:val="StyleUnderline"/>
          <w:highlight w:val="cyan"/>
        </w:rPr>
        <w:t xml:space="preserve">trilateral </w:t>
      </w:r>
      <w:r w:rsidRPr="00342CFF">
        <w:rPr>
          <w:rStyle w:val="Emphasis"/>
          <w:highlight w:val="cyan"/>
        </w:rPr>
        <w:t>coop</w:t>
      </w:r>
      <w:r w:rsidRPr="00733371">
        <w:rPr>
          <w:rStyle w:val="StyleUnderline"/>
        </w:rPr>
        <w:t xml:space="preserve">eration </w:t>
      </w:r>
      <w:r w:rsidRPr="00B67ACF">
        <w:rPr>
          <w:rStyle w:val="StyleUnderline"/>
          <w:highlight w:val="cyan"/>
        </w:rPr>
        <w:t xml:space="preserve">is </w:t>
      </w:r>
      <w:r w:rsidRPr="00B67ACF">
        <w:rPr>
          <w:rStyle w:val="Emphasis"/>
          <w:highlight w:val="cyan"/>
        </w:rPr>
        <w:t>important</w:t>
      </w:r>
      <w:r w:rsidRPr="00342CFF">
        <w:rPr>
          <w:rStyle w:val="Emphasis"/>
        </w:rPr>
        <w:t xml:space="preserve"> to deter the evolving threats</w:t>
      </w:r>
      <w:r w:rsidRPr="00733371">
        <w:rPr>
          <w:rStyle w:val="StyleUnderline"/>
        </w:rPr>
        <w:t xml:space="preserve"> in the region, </w:t>
      </w:r>
      <w:r w:rsidRPr="00B67ACF">
        <w:rPr>
          <w:rStyle w:val="StyleUnderline"/>
          <w:highlight w:val="cyan"/>
        </w:rPr>
        <w:t>Japan</w:t>
      </w:r>
      <w:r w:rsidRPr="00733371">
        <w:rPr>
          <w:rStyle w:val="StyleUnderline"/>
        </w:rPr>
        <w:t xml:space="preserve"> advancing legislation to allow for conventional missile </w:t>
      </w:r>
      <w:r w:rsidRPr="00B67ACF">
        <w:rPr>
          <w:rStyle w:val="StyleUnderline"/>
          <w:highlight w:val="cyan"/>
        </w:rPr>
        <w:t>strike</w:t>
      </w:r>
      <w:r w:rsidRPr="00733371">
        <w:rPr>
          <w:rStyle w:val="StyleUnderline"/>
        </w:rPr>
        <w:t xml:space="preserve"> capabilities </w:t>
      </w:r>
      <w:r w:rsidRPr="00F94565">
        <w:rPr>
          <w:rStyle w:val="StyleUnderline"/>
        </w:rPr>
        <w:t>would</w:t>
      </w:r>
      <w:r w:rsidRPr="00733371">
        <w:rPr>
          <w:rStyle w:val="StyleUnderline"/>
        </w:rPr>
        <w:t xml:space="preserve"> likely </w:t>
      </w:r>
      <w:r w:rsidRPr="00B67ACF">
        <w:rPr>
          <w:rStyle w:val="Emphasis"/>
          <w:highlight w:val="cyan"/>
        </w:rPr>
        <w:t>derail</w:t>
      </w:r>
      <w:r w:rsidRPr="00733371">
        <w:rPr>
          <w:rStyle w:val="Emphasis"/>
        </w:rPr>
        <w:t xml:space="preserve"> those </w:t>
      </w:r>
      <w:r w:rsidRPr="00B67ACF">
        <w:rPr>
          <w:rStyle w:val="Emphasis"/>
          <w:highlight w:val="cyan"/>
        </w:rPr>
        <w:t>efforts</w:t>
      </w:r>
      <w:r w:rsidRPr="00FC68DA">
        <w:rPr>
          <w:sz w:val="14"/>
        </w:rPr>
        <w:t xml:space="preserve">, especially if labeled “preemptive.” </w:t>
      </w:r>
      <w:r w:rsidRPr="00733371">
        <w:rPr>
          <w:rStyle w:val="StyleUnderline"/>
        </w:rPr>
        <w:t xml:space="preserve">Such a move could even push Seoul to </w:t>
      </w:r>
      <w:r w:rsidRPr="00733371">
        <w:rPr>
          <w:rStyle w:val="Emphasis"/>
        </w:rPr>
        <w:t>hedge</w:t>
      </w:r>
      <w:r w:rsidRPr="00733371">
        <w:rPr>
          <w:rStyle w:val="StyleUnderline"/>
        </w:rPr>
        <w:t xml:space="preserve"> with Beijing</w:t>
      </w:r>
      <w:r w:rsidRPr="00FC68DA">
        <w:rPr>
          <w:sz w:val="14"/>
        </w:rPr>
        <w:t xml:space="preserve">, as the ROK is increasingly reluctant to join any initiative perceived to be aimed at containing China.77 With China as South Korea’s largest trading partner and the United States as its greatest security ally, the ROK is not eager to choose between the two sides. </w:t>
      </w:r>
      <w:r w:rsidRPr="00FC68DA">
        <w:rPr>
          <w:i/>
          <w:iCs/>
          <w:sz w:val="14"/>
        </w:rPr>
        <w:t>Southeast Asia</w:t>
      </w:r>
      <w:r w:rsidRPr="00FC68DA">
        <w:rPr>
          <w:sz w:val="14"/>
        </w:rPr>
        <w:t xml:space="preserve">. </w:t>
      </w:r>
      <w:r w:rsidRPr="00733371">
        <w:rPr>
          <w:rStyle w:val="StyleUnderline"/>
        </w:rPr>
        <w:t>Countries in Southeast Asia are watching</w:t>
      </w:r>
      <w:r w:rsidRPr="00FC68DA">
        <w:rPr>
          <w:sz w:val="14"/>
        </w:rPr>
        <w:t xml:space="preserve"> the </w:t>
      </w:r>
      <w:r w:rsidRPr="00733371">
        <w:rPr>
          <w:rStyle w:val="StyleUnderline"/>
        </w:rPr>
        <w:t>Trump</w:t>
      </w:r>
      <w:r w:rsidRPr="00FC68DA">
        <w:rPr>
          <w:sz w:val="14"/>
        </w:rPr>
        <w:t xml:space="preserve"> administration </w:t>
      </w:r>
      <w:r w:rsidRPr="00733371">
        <w:rPr>
          <w:rStyle w:val="StyleUnderline"/>
        </w:rPr>
        <w:t>closely</w:t>
      </w:r>
      <w:r w:rsidRPr="00FC68DA">
        <w:rPr>
          <w:sz w:val="14"/>
        </w:rPr>
        <w:t xml:space="preserve"> to see where Washington will draw the line on China’s military rise and growing regional assertiveness, </w:t>
      </w:r>
      <w:r w:rsidRPr="00733371">
        <w:rPr>
          <w:rStyle w:val="StyleUnderline"/>
        </w:rPr>
        <w:t>and</w:t>
      </w:r>
      <w:r w:rsidRPr="00FC68DA">
        <w:rPr>
          <w:sz w:val="14"/>
        </w:rPr>
        <w:t xml:space="preserve"> many are already </w:t>
      </w:r>
      <w:r w:rsidRPr="00733371">
        <w:rPr>
          <w:rStyle w:val="StyleUnderline"/>
        </w:rPr>
        <w:t>hedging accordingly</w:t>
      </w:r>
      <w:r w:rsidRPr="00FC68DA">
        <w:rPr>
          <w:sz w:val="14"/>
        </w:rPr>
        <w:t xml:space="preserve">. For </w:t>
      </w:r>
      <w:r w:rsidRPr="00F94565">
        <w:rPr>
          <w:sz w:val="14"/>
        </w:rPr>
        <w:t xml:space="preserve">example, countries such as </w:t>
      </w:r>
      <w:r w:rsidRPr="00F94565">
        <w:rPr>
          <w:rStyle w:val="StyleUnderline"/>
        </w:rPr>
        <w:t>Vietnam and the Philippines are increasing their own</w:t>
      </w:r>
      <w:r w:rsidRPr="00F94565">
        <w:rPr>
          <w:sz w:val="14"/>
        </w:rPr>
        <w:t xml:space="preserve"> conventional </w:t>
      </w:r>
      <w:r w:rsidRPr="00F94565">
        <w:rPr>
          <w:rStyle w:val="StyleUnderline"/>
        </w:rPr>
        <w:t>arsenal</w:t>
      </w:r>
      <w:r w:rsidRPr="00F94565">
        <w:rPr>
          <w:sz w:val="14"/>
        </w:rPr>
        <w:t xml:space="preserve"> and naval capabilities </w:t>
      </w:r>
      <w:r w:rsidRPr="00F94565">
        <w:rPr>
          <w:rStyle w:val="StyleUnderline"/>
        </w:rPr>
        <w:t>as a result of Washington’s “slow erosion of credibility”</w:t>
      </w:r>
      <w:r w:rsidRPr="00F94565">
        <w:rPr>
          <w:sz w:val="14"/>
        </w:rPr>
        <w:t xml:space="preserve"> in the region during the Obama administration.78 Defense of Japan 2018 seems to have confidence in the Trump administration’s commitment to maintaining a powerful presence in Asia.79 However, as discussed earlier, </w:t>
      </w:r>
      <w:r w:rsidRPr="00F94565">
        <w:rPr>
          <w:rStyle w:val="StyleUnderline"/>
        </w:rPr>
        <w:t>if Japan were to pursue an offensive defense strategy</w:t>
      </w:r>
      <w:r w:rsidRPr="00733371">
        <w:rPr>
          <w:rStyle w:val="StyleUnderline"/>
        </w:rPr>
        <w:t xml:space="preserve">, the Southeast Asian </w:t>
      </w:r>
      <w:r w:rsidRPr="00F94565">
        <w:rPr>
          <w:rStyle w:val="StyleUnderline"/>
          <w:highlight w:val="cyan"/>
        </w:rPr>
        <w:t>countries</w:t>
      </w:r>
      <w:r w:rsidRPr="00733371">
        <w:rPr>
          <w:rStyle w:val="StyleUnderline"/>
        </w:rPr>
        <w:t xml:space="preserve"> could </w:t>
      </w:r>
      <w:r w:rsidRPr="00B67ACF">
        <w:rPr>
          <w:rStyle w:val="StyleUnderline"/>
          <w:highlight w:val="cyan"/>
        </w:rPr>
        <w:t>see this as a</w:t>
      </w:r>
      <w:r w:rsidRPr="00733371">
        <w:rPr>
          <w:rStyle w:val="StyleUnderline"/>
        </w:rPr>
        <w:t xml:space="preserve"> sign of Tokyo’s </w:t>
      </w:r>
      <w:r w:rsidRPr="00B67ACF">
        <w:rPr>
          <w:rStyle w:val="StyleUnderline"/>
          <w:highlight w:val="cyan"/>
        </w:rPr>
        <w:t>loss of faith</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willingness to uphold its defense commitments</w:t>
      </w:r>
      <w:r w:rsidRPr="00FC68DA">
        <w:rPr>
          <w:sz w:val="14"/>
        </w:rPr>
        <w:t xml:space="preserve">. China’s seizure of the Scarborough Shoal from the Philippines in 2012 has already eroded these countries’ confidence in the U.S. security guarantee to some extent.80 </w:t>
      </w:r>
      <w:r w:rsidRPr="00B67ACF">
        <w:rPr>
          <w:rStyle w:val="StyleUnderline"/>
          <w:highlight w:val="cyan"/>
        </w:rPr>
        <w:t>Declining cred</w:t>
      </w:r>
      <w:r w:rsidRPr="00733371">
        <w:rPr>
          <w:rStyle w:val="StyleUnderline"/>
        </w:rPr>
        <w:t xml:space="preserve">ibility </w:t>
      </w:r>
      <w:r w:rsidRPr="00B67ACF">
        <w:rPr>
          <w:rStyle w:val="StyleUnderline"/>
          <w:highlight w:val="cyan"/>
        </w:rPr>
        <w:t>and</w:t>
      </w:r>
      <w:r w:rsidRPr="00733371">
        <w:rPr>
          <w:rStyle w:val="StyleUnderline"/>
        </w:rPr>
        <w:t xml:space="preserve"> corresponding </w:t>
      </w:r>
      <w:r w:rsidRPr="00B67ACF">
        <w:rPr>
          <w:rStyle w:val="StyleUnderline"/>
          <w:highlight w:val="cyan"/>
        </w:rPr>
        <w:t>hedging</w:t>
      </w:r>
      <w:r w:rsidRPr="00342CFF">
        <w:rPr>
          <w:rStyle w:val="StyleUnderline"/>
        </w:rPr>
        <w:t>—through either growing armament or alignment with China—could not only furthe</w:t>
      </w:r>
      <w:r w:rsidRPr="00733371">
        <w:rPr>
          <w:rStyle w:val="StyleUnderline"/>
        </w:rPr>
        <w:t xml:space="preserve">r </w:t>
      </w:r>
      <w:r w:rsidRPr="00B67ACF">
        <w:rPr>
          <w:rStyle w:val="Emphasis"/>
          <w:highlight w:val="cyan"/>
        </w:rPr>
        <w:t>increase tensions</w:t>
      </w:r>
      <w:r w:rsidRPr="00B67ACF">
        <w:rPr>
          <w:rStyle w:val="StyleUnderline"/>
        </w:rPr>
        <w:t xml:space="preserve"> and </w:t>
      </w:r>
      <w:r w:rsidRPr="00B67ACF">
        <w:rPr>
          <w:rStyle w:val="Emphasis"/>
          <w:highlight w:val="cyan"/>
        </w:rPr>
        <w:t>heighten</w:t>
      </w:r>
      <w:r w:rsidRPr="00733371">
        <w:rPr>
          <w:rStyle w:val="Emphasis"/>
        </w:rPr>
        <w:t xml:space="preserve"> the </w:t>
      </w:r>
      <w:r w:rsidRPr="00B67ACF">
        <w:rPr>
          <w:rStyle w:val="Emphasis"/>
          <w:highlight w:val="cyan"/>
        </w:rPr>
        <w:t>risk of</w:t>
      </w:r>
      <w:r w:rsidRPr="00733371">
        <w:rPr>
          <w:rStyle w:val="Emphasis"/>
        </w:rPr>
        <w:t xml:space="preserve"> a gray-zone </w:t>
      </w:r>
      <w:r w:rsidRPr="00B67ACF">
        <w:rPr>
          <w:rStyle w:val="Emphasis"/>
          <w:highlight w:val="cyan"/>
        </w:rPr>
        <w:t>escalation</w:t>
      </w:r>
      <w:r w:rsidRPr="00733371">
        <w:rPr>
          <w:rStyle w:val="StyleUnderline"/>
        </w:rPr>
        <w:t xml:space="preserve"> but </w:t>
      </w:r>
      <w:r w:rsidRPr="00B67ACF">
        <w:rPr>
          <w:rStyle w:val="StyleUnderline"/>
          <w:highlight w:val="cyan"/>
        </w:rPr>
        <w:t xml:space="preserve">also </w:t>
      </w:r>
      <w:r w:rsidRPr="00B67ACF">
        <w:rPr>
          <w:rStyle w:val="Emphasis"/>
          <w:highlight w:val="cyan"/>
        </w:rPr>
        <w:t>lead to</w:t>
      </w:r>
      <w:r w:rsidRPr="00733371">
        <w:rPr>
          <w:rStyle w:val="Emphasis"/>
        </w:rPr>
        <w:t xml:space="preserve"> greater </w:t>
      </w:r>
      <w:r w:rsidRPr="00B67ACF">
        <w:rPr>
          <w:rStyle w:val="Emphasis"/>
          <w:highlight w:val="cyan"/>
        </w:rPr>
        <w:t>Chinese</w:t>
      </w:r>
      <w:r w:rsidRPr="00733371">
        <w:rPr>
          <w:rStyle w:val="Emphasis"/>
        </w:rPr>
        <w:t xml:space="preserve"> military </w:t>
      </w:r>
      <w:r w:rsidRPr="00B67ACF">
        <w:rPr>
          <w:rStyle w:val="Emphasis"/>
          <w:highlight w:val="cyan"/>
        </w:rPr>
        <w:t>assertiveness</w:t>
      </w:r>
      <w:r w:rsidRPr="00733371">
        <w:rPr>
          <w:rStyle w:val="Emphasis"/>
        </w:rPr>
        <w:t xml:space="preserve"> and dominance</w:t>
      </w:r>
      <w:r w:rsidRPr="00733371">
        <w:rPr>
          <w:rStyle w:val="StyleUnderline"/>
        </w:rPr>
        <w:t xml:space="preserve"> in the region</w:t>
      </w:r>
      <w:r w:rsidRPr="00FC68DA">
        <w:rPr>
          <w:sz w:val="14"/>
        </w:rPr>
        <w:t xml:space="preserve">. </w:t>
      </w:r>
      <w:r w:rsidRPr="00FC68DA">
        <w:rPr>
          <w:i/>
          <w:iCs/>
          <w:sz w:val="14"/>
        </w:rPr>
        <w:t xml:space="preserve">Summary </w:t>
      </w:r>
      <w:r w:rsidRPr="00FC68DA">
        <w:rPr>
          <w:sz w:val="14"/>
        </w:rPr>
        <w:t xml:space="preserve">Despite the seemingly unbalanced nature of the U.S.-Japan alliance, the argument for “balancing” the alliance with </w:t>
      </w:r>
      <w:r w:rsidRPr="00733371">
        <w:rPr>
          <w:rStyle w:val="StyleUnderline"/>
        </w:rPr>
        <w:t>Japan’s development of an independent conventional missile strike capability</w:t>
      </w:r>
      <w:r w:rsidRPr="00FC68DA">
        <w:rPr>
          <w:sz w:val="14"/>
        </w:rPr>
        <w:t xml:space="preserve"> does not take into account important repercussions that </w:t>
      </w:r>
      <w:r w:rsidRPr="00733371">
        <w:rPr>
          <w:rStyle w:val="StyleUnderline"/>
        </w:rPr>
        <w:t xml:space="preserve">could </w:t>
      </w:r>
      <w:r w:rsidRPr="00733371">
        <w:rPr>
          <w:rStyle w:val="Emphasis"/>
        </w:rPr>
        <w:t>undermine</w:t>
      </w:r>
      <w:r w:rsidRPr="00FC68DA">
        <w:rPr>
          <w:sz w:val="14"/>
        </w:rPr>
        <w:t xml:space="preserve"> both </w:t>
      </w:r>
      <w:r w:rsidRPr="00733371">
        <w:rPr>
          <w:rStyle w:val="Emphasis"/>
        </w:rPr>
        <w:t>regional stability and U.S. credibility</w:t>
      </w:r>
      <w:r w:rsidRPr="00FC68DA">
        <w:rPr>
          <w:sz w:val="14"/>
        </w:rPr>
        <w:t xml:space="preserve">. In addition, updated Japanese defense guidelines, such as CSD, already give Japan a “greater role” in global security. Unless future U.S. administrations drastically reduce the U.S. military presence in Asia, the benefit of a more equal alliance would not outweigh the potential costs of Japan’s adoption of a conventional missile strike capability. CONCLUSION The arguments supporting Japan’s acquisition of a conventional missile strike capability do not hold weight in the current regional, economic, and alliance environments. The development of such a capability is not a practical solution for Japan to abate the threat from the DPRK, and the move could be perceived by China and South Korea as facilitating a U.S. strategy of containment. Traditional restrictions on the Japanese defense budget would not practically allow the buildup of the military capabilities required for a conventional missile strike force, a restriction that cannot be changed without support from a military-wary public. At first glance, a “normal” Japan that is capable of contributing to U.S. deterrence efforts might seem appealing from an alliance perspective, especially after the 2010 U.S. defense budget cuts, and an increasingly threatening regional security environment. Yet, though the U.S.-Japan alliance may be unbalanced in terms of capabilities, the United States has broader interests in regional stability that will be better promoted if Japan maintains a purely defensive force. </w:t>
      </w:r>
      <w:r w:rsidRPr="00733371">
        <w:rPr>
          <w:rStyle w:val="StyleUnderline"/>
        </w:rPr>
        <w:t>A strike-capable Japan might not only escalate an already tense regional standoff with China but also elicit a harsh response from other countries against Tokyo and Washington. It could</w:t>
      </w:r>
      <w:r w:rsidRPr="00FC68DA">
        <w:rPr>
          <w:sz w:val="14"/>
        </w:rPr>
        <w:t xml:space="preserve"> also </w:t>
      </w:r>
      <w:r w:rsidRPr="00733371">
        <w:rPr>
          <w:rStyle w:val="StyleUnderline"/>
        </w:rPr>
        <w:t xml:space="preserve">erode the credibility of the U.S. nuclear umbrella, potentially leading to </w:t>
      </w:r>
      <w:r w:rsidRPr="00733371">
        <w:rPr>
          <w:rStyle w:val="Emphasis"/>
        </w:rPr>
        <w:t>increased militarization throughout Asia</w:t>
      </w:r>
      <w:r w:rsidRPr="00FC68DA">
        <w:rPr>
          <w:sz w:val="14"/>
        </w:rPr>
        <w:t xml:space="preserve">. </w:t>
      </w:r>
      <w:r w:rsidRPr="00733371">
        <w:rPr>
          <w:rStyle w:val="StyleUnderline"/>
          <w:highlight w:val="cyan"/>
        </w:rPr>
        <w:t xml:space="preserve">If the </w:t>
      </w:r>
      <w:r w:rsidRPr="00733371">
        <w:rPr>
          <w:rStyle w:val="Emphasis"/>
          <w:highlight w:val="cyan"/>
        </w:rPr>
        <w:t>environment</w:t>
      </w:r>
      <w:r w:rsidRPr="00733371">
        <w:rPr>
          <w:rStyle w:val="StyleUnderline"/>
        </w:rPr>
        <w:t xml:space="preserve"> surrounding any of these three arguments </w:t>
      </w:r>
      <w:r w:rsidRPr="00733371">
        <w:rPr>
          <w:rStyle w:val="Emphasis"/>
          <w:highlight w:val="cyan"/>
        </w:rPr>
        <w:t>changes</w:t>
      </w:r>
      <w:r w:rsidRPr="00342CFF">
        <w:rPr>
          <w:rStyle w:val="StyleUnderline"/>
        </w:rPr>
        <w:t xml:space="preserve">—for example, </w:t>
      </w:r>
      <w:r w:rsidRPr="00733371">
        <w:rPr>
          <w:rStyle w:val="StyleUnderline"/>
          <w:highlight w:val="cyan"/>
        </w:rPr>
        <w:t>if</w:t>
      </w:r>
      <w:r w:rsidRPr="00733371">
        <w:rPr>
          <w:rStyle w:val="StyleUnderline"/>
        </w:rPr>
        <w:t xml:space="preserve"> the </w:t>
      </w:r>
      <w:r w:rsidRPr="00733371">
        <w:rPr>
          <w:rStyle w:val="Emphasis"/>
          <w:highlight w:val="cyan"/>
        </w:rPr>
        <w:t>U</w:t>
      </w:r>
      <w:r w:rsidRPr="00FC68DA">
        <w:rPr>
          <w:sz w:val="14"/>
        </w:rPr>
        <w:t xml:space="preserve">nited </w:t>
      </w:r>
      <w:r w:rsidRPr="00733371">
        <w:rPr>
          <w:rStyle w:val="Emphasis"/>
          <w:highlight w:val="cyan"/>
        </w:rPr>
        <w:t>S</w:t>
      </w:r>
      <w:r w:rsidRPr="00FC68DA">
        <w:rPr>
          <w:sz w:val="14"/>
        </w:rPr>
        <w:t xml:space="preserve">tates’ </w:t>
      </w:r>
      <w:r w:rsidRPr="00733371">
        <w:rPr>
          <w:rStyle w:val="StyleUnderline"/>
          <w:highlight w:val="cyan"/>
        </w:rPr>
        <w:t xml:space="preserve">actions </w:t>
      </w:r>
      <w:r w:rsidRPr="00733371">
        <w:rPr>
          <w:rStyle w:val="Emphasis"/>
          <w:highlight w:val="cyan"/>
        </w:rPr>
        <w:t>discredit its reliability</w:t>
      </w:r>
      <w:r w:rsidRPr="00733371">
        <w:rPr>
          <w:rStyle w:val="StyleUnderline"/>
        </w:rPr>
        <w:t xml:space="preserve"> to protect Japan </w:t>
      </w:r>
      <w:r w:rsidRPr="00733371">
        <w:rPr>
          <w:rStyle w:val="StyleUnderline"/>
          <w:highlight w:val="cyan"/>
        </w:rPr>
        <w:t>under the alliance</w:t>
      </w:r>
      <w:r w:rsidRPr="00FC68DA">
        <w:rPr>
          <w:sz w:val="14"/>
        </w:rPr>
        <w:t>, if Japanese public support allows an increase in the JSDF’s budget, or if the United States can no longer maintain a credible military deterrence in Asia—</w:t>
      </w:r>
      <w:r w:rsidRPr="00733371">
        <w:rPr>
          <w:rStyle w:val="Emphasis"/>
          <w:highlight w:val="cyan"/>
        </w:rPr>
        <w:t>Japan would</w:t>
      </w:r>
      <w:r w:rsidRPr="00733371">
        <w:rPr>
          <w:rStyle w:val="Emphasis"/>
        </w:rPr>
        <w:t xml:space="preserve"> have a strong argument to </w:t>
      </w:r>
      <w:r w:rsidRPr="00733371">
        <w:rPr>
          <w:rStyle w:val="Emphasis"/>
          <w:highlight w:val="cyan"/>
        </w:rPr>
        <w:t>move forward</w:t>
      </w:r>
      <w:r w:rsidRPr="00733371">
        <w:rPr>
          <w:rStyle w:val="StyleUnderline"/>
          <w:highlight w:val="cyan"/>
        </w:rPr>
        <w:t xml:space="preserve"> with conventional</w:t>
      </w:r>
      <w:r w:rsidRPr="00733371">
        <w:rPr>
          <w:rStyle w:val="StyleUnderline"/>
        </w:rPr>
        <w:t xml:space="preserve"> missile </w:t>
      </w:r>
      <w:r w:rsidRPr="00733371">
        <w:rPr>
          <w:rStyle w:val="StyleUnderline"/>
          <w:highlight w:val="cyan"/>
        </w:rPr>
        <w:t>strike</w:t>
      </w:r>
      <w:r w:rsidRPr="00733371">
        <w:rPr>
          <w:rStyle w:val="StyleUnderline"/>
        </w:rPr>
        <w:t xml:space="preserve"> capabilities</w:t>
      </w:r>
      <w:r w:rsidRPr="00FC68DA">
        <w:rPr>
          <w:sz w:val="14"/>
        </w:rPr>
        <w:t xml:space="preserve">. In that case, both parties should exercise prudence in their public communications of planned alliance cooperation on the matter and about how or why the alliance would choose to employ such abilities. Hawkish suggestions of the potential to increase U.S. dominance in the region should be avoided.81 China is rightfully wary of any reference to conventional prompt global strike. Such rhetoric coming from Japan or the United States combined with the decision to move forward on conventional missile strike capabilities could be considered a threatening signal by Beijing.82 Without calculated prudence in regional dialogues, </w:t>
      </w:r>
      <w:r w:rsidRPr="00733371">
        <w:rPr>
          <w:rStyle w:val="Emphasis"/>
          <w:highlight w:val="cyan"/>
        </w:rPr>
        <w:t xml:space="preserve">even </w:t>
      </w:r>
      <w:r w:rsidRPr="00F94565">
        <w:rPr>
          <w:rStyle w:val="Emphasis"/>
        </w:rPr>
        <w:t xml:space="preserve">the </w:t>
      </w:r>
      <w:r w:rsidRPr="00733371">
        <w:rPr>
          <w:rStyle w:val="Emphasis"/>
          <w:highlight w:val="cyan"/>
        </w:rPr>
        <w:t>discussion</w:t>
      </w:r>
      <w:r w:rsidRPr="00342CFF">
        <w:rPr>
          <w:rStyle w:val="StyleUnderline"/>
        </w:rPr>
        <w:t xml:space="preserve"> of Tokyo acquiring</w:t>
      </w:r>
      <w:r w:rsidRPr="00733371">
        <w:rPr>
          <w:rStyle w:val="StyleUnderline"/>
        </w:rPr>
        <w:t xml:space="preserve"> conventional missile strike capabilities </w:t>
      </w:r>
      <w:r w:rsidRPr="00F94565">
        <w:rPr>
          <w:rStyle w:val="StyleUnderline"/>
        </w:rPr>
        <w:t>could</w:t>
      </w:r>
      <w:r w:rsidRPr="00733371">
        <w:rPr>
          <w:rStyle w:val="StyleUnderline"/>
        </w:rPr>
        <w:t xml:space="preserve"> ultimately </w:t>
      </w:r>
      <w:r w:rsidRPr="00733371">
        <w:rPr>
          <w:rStyle w:val="Emphasis"/>
          <w:highlight w:val="cyan"/>
        </w:rPr>
        <w:t>worsen</w:t>
      </w:r>
      <w:r w:rsidRPr="00733371">
        <w:rPr>
          <w:rStyle w:val="Emphasis"/>
        </w:rPr>
        <w:t xml:space="preserve"> the </w:t>
      </w:r>
      <w:r w:rsidRPr="00872A32">
        <w:rPr>
          <w:rStyle w:val="Emphasis"/>
        </w:rPr>
        <w:t xml:space="preserve">regional </w:t>
      </w:r>
      <w:r w:rsidRPr="00733371">
        <w:rPr>
          <w:rStyle w:val="Emphasis"/>
          <w:highlight w:val="cyan"/>
        </w:rPr>
        <w:t>security</w:t>
      </w:r>
      <w:r w:rsidRPr="00733371">
        <w:rPr>
          <w:rStyle w:val="Emphasis"/>
        </w:rPr>
        <w:t xml:space="preserve"> environment</w:t>
      </w:r>
      <w:r w:rsidRPr="00733371">
        <w:rPr>
          <w:rStyle w:val="StyleUnderline"/>
        </w:rPr>
        <w:t xml:space="preserve"> rather than improve it</w:t>
      </w:r>
      <w:r w:rsidRPr="00FC68DA">
        <w:rPr>
          <w:sz w:val="14"/>
        </w:rPr>
        <w:t>.</w:t>
      </w:r>
    </w:p>
    <w:p w14:paraId="2BDBFFB6" w14:textId="77777777" w:rsidR="00653500" w:rsidRPr="00653500" w:rsidRDefault="00653500" w:rsidP="00653500"/>
    <w:p w14:paraId="3D95060F" w14:textId="77777777" w:rsidR="00A054F3" w:rsidRDefault="00A054F3" w:rsidP="00393DC5"/>
    <w:p w14:paraId="19164EC9" w14:textId="30AB850B" w:rsidR="00A054F3" w:rsidRDefault="00A054F3" w:rsidP="00A054F3">
      <w:pPr>
        <w:pStyle w:val="Heading2"/>
      </w:pPr>
      <w:r>
        <w:t>Case</w:t>
      </w:r>
    </w:p>
    <w:p w14:paraId="3CA9D175" w14:textId="77777777" w:rsidR="00A054F3" w:rsidRDefault="00A054F3" w:rsidP="00F400A2"/>
    <w:p w14:paraId="6D2589B9" w14:textId="2018D792" w:rsidR="00CE203D" w:rsidRDefault="00CE203D" w:rsidP="00CE203D">
      <w:pPr>
        <w:pStyle w:val="Heading3"/>
      </w:pPr>
      <w:r>
        <w:t>Advantage</w:t>
      </w:r>
    </w:p>
    <w:p w14:paraId="5421647C" w14:textId="77777777" w:rsidR="00CE203D" w:rsidRPr="00CE203D" w:rsidRDefault="00CE203D" w:rsidP="00CE203D"/>
    <w:p w14:paraId="780BA90C" w14:textId="03263E02" w:rsidR="00653500" w:rsidRPr="00CE203D" w:rsidRDefault="00653500" w:rsidP="00CE203D">
      <w:pPr>
        <w:rPr>
          <w:b/>
        </w:rPr>
      </w:pPr>
      <w:r>
        <w:rPr>
          <w:b/>
        </w:rPr>
        <w:t>On Aganaba-Jeanty 16: Just says that we need a legal mechanism, not that PTD solves all of these impacts independently. Don’t buy it absent a carded warrant for PTD working.</w:t>
      </w:r>
    </w:p>
    <w:p w14:paraId="76F776CD" w14:textId="77777777" w:rsidR="00653500" w:rsidRPr="00653500" w:rsidRDefault="00653500" w:rsidP="00653500"/>
    <w:p w14:paraId="5D26BB32" w14:textId="0E9588AB" w:rsidR="00A054F3" w:rsidRPr="00100A2B" w:rsidRDefault="00A054F3" w:rsidP="00A054F3">
      <w:pPr>
        <w:pStyle w:val="Heading4"/>
      </w:pPr>
      <w:r w:rsidRPr="00100A2B">
        <w:t xml:space="preserve">Alt cause </w:t>
      </w:r>
      <w:r w:rsidR="00653500">
        <w:t xml:space="preserve">of debris </w:t>
      </w:r>
      <w:r w:rsidRPr="00100A2B">
        <w:t xml:space="preserve">– broad space privatization and existing debris. </w:t>
      </w:r>
    </w:p>
    <w:p w14:paraId="31E84462" w14:textId="77777777" w:rsidR="00A054F3" w:rsidRPr="00100A2B" w:rsidRDefault="00A054F3" w:rsidP="00A054F3">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16" w:history="1">
        <w:r w:rsidRPr="00100A2B">
          <w:rPr>
            <w:rStyle w:val="Hyperlink"/>
          </w:rPr>
          <w:t>https://doi.org/10.1016/j.jsse.2019.05.007</w:t>
        </w:r>
      </w:hyperlink>
      <w:r w:rsidRPr="00100A2B">
        <w:t>] TDI</w:t>
      </w:r>
    </w:p>
    <w:p w14:paraId="36942790" w14:textId="77777777" w:rsidR="00A054F3" w:rsidRPr="00C048B1" w:rsidRDefault="00A054F3" w:rsidP="00A054F3">
      <w:pPr>
        <w:rPr>
          <w:rStyle w:val="StyleUnderline"/>
          <w:sz w:val="16"/>
          <w:u w:val="none"/>
        </w:rPr>
      </w:pPr>
      <w:r w:rsidRPr="00C048B1">
        <w:rPr>
          <w:sz w:val="16"/>
        </w:rPr>
        <w:t xml:space="preserve">The last decade has seen rapid growth and change in the space industry, and an explosion of commercial and private activity. </w:t>
      </w:r>
      <w:r w:rsidRPr="00100A2B">
        <w:rPr>
          <w:rStyle w:val="StyleUnderline"/>
        </w:rPr>
        <w:t xml:space="preserve">Terms like </w:t>
      </w:r>
      <w:r w:rsidRPr="00C121C4">
        <w:rPr>
          <w:rStyle w:val="StyleUnderline"/>
        </w:rPr>
        <w:t>NewSpace</w:t>
      </w:r>
      <w:r w:rsidRPr="00100A2B">
        <w:rPr>
          <w:rStyle w:val="StyleUnderline"/>
        </w:rPr>
        <w:t xml:space="preserve"> or democratized space are often used to describe this </w:t>
      </w:r>
      <w:r w:rsidRPr="003C374D">
        <w:rPr>
          <w:rStyle w:val="StyleUnderline"/>
          <w:highlight w:val="cyan"/>
        </w:rPr>
        <w:t>global trend</w:t>
      </w:r>
      <w:r w:rsidRPr="00100A2B">
        <w:rPr>
          <w:rStyle w:val="StyleUnderline"/>
        </w:rPr>
        <w:t xml:space="preserve"> to develop faster and cheaper access to space</w:t>
      </w:r>
      <w:r w:rsidRPr="00C048B1">
        <w:rPr>
          <w:sz w:val="16"/>
        </w:rPr>
        <w:t xml:space="preserve">, </w:t>
      </w:r>
      <w:r w:rsidRPr="003C374D">
        <w:rPr>
          <w:rStyle w:val="Emphasis"/>
          <w:highlight w:val="cyan"/>
        </w:rPr>
        <w:t>distinct from</w:t>
      </w:r>
      <w:r w:rsidRPr="00100A2B">
        <w:rPr>
          <w:rStyle w:val="Emphasis"/>
        </w:rPr>
        <w:t xml:space="preserve"> more traditional </w:t>
      </w:r>
      <w:r w:rsidRPr="003C374D">
        <w:rPr>
          <w:rStyle w:val="Emphasis"/>
          <w:highlight w:val="cyan"/>
        </w:rPr>
        <w:t xml:space="preserve">government-driven </w:t>
      </w:r>
      <w:r w:rsidRPr="00C121C4">
        <w:rPr>
          <w:rStyle w:val="Emphasis"/>
        </w:rPr>
        <w:t>activities</w:t>
      </w:r>
      <w:r w:rsidRPr="00C048B1">
        <w:rPr>
          <w:sz w:val="16"/>
        </w:rPr>
        <w:t xml:space="preserve"> focused on security, political, or scientific activities. The easier access to space has opened participation to many more participants than was historically possible. This </w:t>
      </w:r>
      <w:r w:rsidRPr="00100A2B">
        <w:rPr>
          <w:rStyle w:val="StyleUnderline"/>
        </w:rPr>
        <w:t xml:space="preserve">new </w:t>
      </w:r>
      <w:r w:rsidRPr="003C374D">
        <w:rPr>
          <w:rStyle w:val="StyleUnderline"/>
          <w:highlight w:val="cyan"/>
        </w:rPr>
        <w:t>activity</w:t>
      </w:r>
      <w:r w:rsidRPr="00100A2B">
        <w:rPr>
          <w:rStyle w:val="StyleUnderline"/>
        </w:rPr>
        <w:t xml:space="preserve"> </w:t>
      </w:r>
      <w:r w:rsidRPr="003C374D">
        <w:rPr>
          <w:rStyle w:val="StyleUnderline"/>
          <w:highlight w:val="cyan"/>
        </w:rPr>
        <w:t>could profoundly worsen</w:t>
      </w:r>
      <w:r w:rsidRPr="00100A2B">
        <w:rPr>
          <w:rStyle w:val="StyleUnderline"/>
        </w:rPr>
        <w:t xml:space="preserve"> the space </w:t>
      </w:r>
      <w:r w:rsidRPr="003C374D">
        <w:rPr>
          <w:rStyle w:val="StyleUnderline"/>
          <w:highlight w:val="cyan"/>
        </w:rPr>
        <w:t>debris</w:t>
      </w:r>
      <w:r w:rsidRPr="00100A2B">
        <w:rPr>
          <w:rStyle w:val="StyleUnderline"/>
        </w:rPr>
        <w:t xml:space="preserve"> environment</w:t>
      </w:r>
      <w:r w:rsidRPr="00C048B1">
        <w:rPr>
          <w:sz w:val="16"/>
        </w:rPr>
        <w:t xml:space="preserve">, </w:t>
      </w:r>
      <w:r w:rsidRPr="00100A2B">
        <w:rPr>
          <w:rStyle w:val="StyleUnderline"/>
        </w:rPr>
        <w:t xml:space="preserve">particularly </w:t>
      </w:r>
      <w:r w:rsidRPr="003C374D">
        <w:rPr>
          <w:rStyle w:val="StyleUnderline"/>
          <w:highlight w:val="cyan"/>
        </w:rPr>
        <w:t>in</w:t>
      </w:r>
      <w:r w:rsidRPr="00C048B1">
        <w:rPr>
          <w:sz w:val="16"/>
        </w:rPr>
        <w:t xml:space="preserve"> low Earth orbit (</w:t>
      </w:r>
      <w:r w:rsidRPr="003C374D">
        <w:rPr>
          <w:rStyle w:val="Emphasis"/>
          <w:highlight w:val="cyan"/>
        </w:rPr>
        <w:t>LEO</w:t>
      </w:r>
      <w:r w:rsidRPr="00C048B1">
        <w:rPr>
          <w:sz w:val="16"/>
        </w:rPr>
        <w:t xml:space="preserve">), but there are also signs of progress and the outlook is encouraging. Many NewSpace operators are actively working to mitigate their impact. Nevertheless, </w:t>
      </w:r>
      <w:r w:rsidRPr="00100A2B">
        <w:rPr>
          <w:rStyle w:val="StyleUnderline"/>
        </w:rPr>
        <w:t xml:space="preserve">NewSpace represents a significant break with past experience and business as usual will not work in this changed environment. </w:t>
      </w:r>
      <w:r w:rsidRPr="00C048B1">
        <w:rPr>
          <w:sz w:val="16"/>
        </w:rPr>
        <w:t xml:space="preserve">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[10]years.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C048B1">
        <w:rPr>
          <w:sz w:val="16"/>
        </w:rPr>
        <w:t xml:space="preserve">0 [1] </w:t>
      </w:r>
      <w:r w:rsidRPr="00100A2B">
        <w:rPr>
          <w:rStyle w:val="StyleUnderline"/>
        </w:rPr>
        <w:t>remain in orbit and approximately 1950</w:t>
      </w:r>
      <w:r w:rsidRPr="00C048B1">
        <w:rPr>
          <w:sz w:val="16"/>
        </w:rPr>
        <w:t xml:space="preserve"> [2] </w:t>
      </w:r>
      <w:r w:rsidRPr="00100A2B">
        <w:rPr>
          <w:rStyle w:val="StyleUnderline"/>
        </w:rPr>
        <w:t>of those are still active.</w:t>
      </w:r>
      <w:r w:rsidRPr="00C048B1">
        <w:rPr>
          <w:sz w:val="16"/>
        </w:rPr>
        <w:t xml:space="preserve"> And it isn't simply numbers – </w:t>
      </w:r>
      <w:r w:rsidRPr="00100A2B">
        <w:rPr>
          <w:rStyle w:val="StyleUnderline"/>
        </w:rPr>
        <w:t xml:space="preserve">the </w:t>
      </w:r>
      <w:r w:rsidRPr="003C374D">
        <w:rPr>
          <w:rStyle w:val="StyleUnderline"/>
          <w:highlight w:val="cyan"/>
        </w:rPr>
        <w:t xml:space="preserve">mass in orbit will increase </w:t>
      </w:r>
      <w:r w:rsidRPr="00C121C4">
        <w:rPr>
          <w:rStyle w:val="StyleUnderline"/>
        </w:rPr>
        <w:t>substantially</w:t>
      </w:r>
      <w:r w:rsidRPr="003C374D">
        <w:rPr>
          <w:rStyle w:val="StyleUnderline"/>
          <w:highlight w:val="cyan"/>
        </w:rPr>
        <w:t>, and</w:t>
      </w:r>
      <w:r w:rsidRPr="00100A2B">
        <w:rPr>
          <w:rStyle w:val="StyleUnderline"/>
        </w:rPr>
        <w:t xml:space="preserve"> </w:t>
      </w:r>
      <w:r w:rsidRPr="00C121C4">
        <w:rPr>
          <w:rStyle w:val="StyleUnderline"/>
        </w:rPr>
        <w:t xml:space="preserve">long-term </w:t>
      </w:r>
      <w:r w:rsidRPr="003C374D">
        <w:rPr>
          <w:rStyle w:val="StyleUnderline"/>
          <w:highlight w:val="cyan"/>
        </w:rPr>
        <w:t xml:space="preserve">debris </w:t>
      </w:r>
      <w:r w:rsidRPr="00C121C4">
        <w:rPr>
          <w:rStyle w:val="StyleUnderline"/>
        </w:rPr>
        <w:t xml:space="preserve">generation </w:t>
      </w:r>
      <w:r w:rsidRPr="003C374D">
        <w:rPr>
          <w:rStyle w:val="StyleUnderline"/>
          <w:highlight w:val="cyan"/>
        </w:rPr>
        <w:t>is</w:t>
      </w:r>
      <w:r w:rsidRPr="00C121C4">
        <w:rPr>
          <w:rStyle w:val="StyleUnderline"/>
        </w:rPr>
        <w:t xml:space="preserve"> </w:t>
      </w:r>
      <w:r w:rsidRPr="003C374D">
        <w:rPr>
          <w:rStyle w:val="StyleUnderline"/>
          <w:highlight w:val="cyan"/>
        </w:rPr>
        <w:t>strongly correlated</w:t>
      </w:r>
      <w:r w:rsidRPr="00C121C4">
        <w:rPr>
          <w:rStyle w:val="StyleUnderline"/>
        </w:rPr>
        <w:t xml:space="preserve"> with mass</w:t>
      </w:r>
      <w:r w:rsidRPr="00100A2B">
        <w:rPr>
          <w:rStyle w:val="StyleUnderline"/>
        </w:rPr>
        <w:t>.</w:t>
      </w:r>
      <w:r>
        <w:rPr>
          <w:rStyle w:val="StyleUnderline"/>
        </w:rPr>
        <w:t xml:space="preserve"> </w:t>
      </w:r>
      <w:r w:rsidRPr="00C048B1">
        <w:rPr>
          <w:sz w:val="16"/>
        </w:rPr>
        <w:t xml:space="preserve">[Table 1 Omitted] 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C048B1">
        <w:rPr>
          <w:sz w:val="16"/>
        </w:rPr>
        <w:t xml:space="preserve"> and new </w:t>
      </w:r>
      <w:r w:rsidRPr="00100A2B">
        <w:rPr>
          <w:rStyle w:val="StyleUnderline"/>
        </w:rPr>
        <w:t>systems are no doubt in work</w:t>
      </w:r>
      <w:r w:rsidRPr="00C048B1">
        <w:rPr>
          <w:sz w:val="16"/>
        </w:rPr>
        <w:t xml:space="preserve">. Although many of these large constellations may never be launched as listed, the </w:t>
      </w:r>
      <w:r w:rsidRPr="003C374D">
        <w:rPr>
          <w:rStyle w:val="Emphasis"/>
          <w:highlight w:val="cyan"/>
        </w:rPr>
        <w:t>traffic</w:t>
      </w:r>
      <w:r w:rsidRPr="00100A2B">
        <w:rPr>
          <w:rStyle w:val="Emphasis"/>
        </w:rPr>
        <w:t xml:space="preserve"> created if just half are successful </w:t>
      </w:r>
      <w:r w:rsidRPr="003C374D">
        <w:rPr>
          <w:rStyle w:val="Emphasis"/>
          <w:highlight w:val="cyan"/>
        </w:rPr>
        <w:t>would be more than double</w:t>
      </w:r>
      <w:r w:rsidRPr="00100A2B">
        <w:rPr>
          <w:rStyle w:val="Emphasis"/>
        </w:rPr>
        <w:t xml:space="preserve"> the number of payloads launched in the last 60 years and more than 6 times the number of currently active satellites.</w:t>
      </w:r>
      <w:r>
        <w:rPr>
          <w:rStyle w:val="Emphasis"/>
        </w:rPr>
        <w:t xml:space="preserve"> </w:t>
      </w:r>
      <w:r w:rsidRPr="00C048B1">
        <w:rPr>
          <w:sz w:val="16"/>
        </w:rPr>
        <w:t xml:space="preserve">Current space safety, space surveillance, collision avoidance (COLA) and debris mitigation processes have been designed for and have evolved with the current population profile, launch rates and density of LEO space. </w:t>
      </w:r>
      <w:r w:rsidRPr="00100A2B">
        <w:rPr>
          <w:rStyle w:val="StyleUnderline"/>
        </w:rPr>
        <w:t>By</w:t>
      </w:r>
      <w:r w:rsidRPr="00C048B1">
        <w:rPr>
          <w:sz w:val="16"/>
        </w:rPr>
        <w:t xml:space="preserve"> almost </w:t>
      </w:r>
      <w:r w:rsidRPr="00100A2B">
        <w:rPr>
          <w:rStyle w:val="Emphasis"/>
        </w:rPr>
        <w:t>any metric</w:t>
      </w:r>
      <w:r w:rsidRPr="00C048B1">
        <w:rPr>
          <w:sz w:val="16"/>
        </w:rPr>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NewSpace represents a </w:t>
      </w:r>
      <w:r w:rsidRPr="00100A2B">
        <w:rPr>
          <w:rStyle w:val="Emphasis"/>
        </w:rPr>
        <w:t>fundamental change.</w:t>
      </w:r>
      <w:r>
        <w:rPr>
          <w:rStyle w:val="Emphasis"/>
        </w:rPr>
        <w:t xml:space="preserve"> </w:t>
      </w:r>
      <w:r w:rsidRPr="00C048B1">
        <w:rPr>
          <w:sz w:val="16"/>
        </w:rPr>
        <w:t>3. Compounding effects of better SSA, more satellites, and new operational concepts The changes in the space environment can be seen on this figurative map of low Earth orbit. Fig. 1 shows the LEO environment as a function of altitude. The number of objects found in each 10</w:t>
      </w:r>
      <w:r w:rsidRPr="00C048B1">
        <w:rPr>
          <w:rFonts w:ascii="Times New Roman" w:hAnsi="Times New Roman"/>
          <w:sz w:val="16"/>
        </w:rPr>
        <w:t> </w:t>
      </w:r>
      <w:r w:rsidRPr="00C048B1">
        <w:rPr>
          <w:sz w:val="16"/>
        </w:rPr>
        <w:t xml:space="preserve">km </w:t>
      </w:r>
      <w:r w:rsidRPr="00C048B1">
        <w:rPr>
          <w:rFonts w:cs="Georgia"/>
          <w:sz w:val="16"/>
        </w:rPr>
        <w:t>“</w:t>
      </w:r>
      <w:r w:rsidRPr="00C048B1">
        <w:rPr>
          <w:sz w:val="16"/>
        </w:rPr>
        <w:t>bin</w:t>
      </w:r>
      <w:r w:rsidRPr="00C048B1">
        <w:rPr>
          <w:rFonts w:cs="Georgia"/>
          <w:sz w:val="16"/>
        </w:rPr>
        <w:t>”</w:t>
      </w:r>
      <w:r w:rsidRPr="00C048B1">
        <w:rPr>
          <w:sz w:val="16"/>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The red line of the current catalog does not represent the complete risk; it indicates the risk we can track and perhaps avoid. A rule of thumb is that the current SSN LEO catalog contains objects about 10</w:t>
      </w:r>
      <w:r w:rsidRPr="00C048B1">
        <w:rPr>
          <w:rFonts w:ascii="Times New Roman" w:hAnsi="Times New Roman"/>
          <w:sz w:val="16"/>
        </w:rPr>
        <w:t> </w:t>
      </w:r>
      <w:r w:rsidRPr="00C048B1">
        <w:rPr>
          <w:sz w:val="16"/>
        </w:rPr>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C048B1">
        <w:rPr>
          <w:sz w:val="16"/>
        </w:rPr>
        <w:t xml:space="preserve"> Therefore, there is a large latent risk from unobserved debris. While we cannot currently track and catalog much smaller than 10</w:t>
      </w:r>
      <w:r w:rsidRPr="00C048B1">
        <w:rPr>
          <w:rFonts w:ascii="Times New Roman" w:hAnsi="Times New Roman"/>
          <w:sz w:val="16"/>
        </w:rPr>
        <w:t> </w:t>
      </w:r>
      <w:r w:rsidRPr="00C048B1">
        <w:rPr>
          <w:sz w:val="16"/>
        </w:rPr>
        <w:t>cm, experiments have been performed to detect and sample much smaller objects and statistically model the population at this size [3]. The (solid) blue line represents the model of the 1</w:t>
      </w:r>
      <w:r w:rsidRPr="00C048B1">
        <w:rPr>
          <w:rFonts w:ascii="Times New Roman" w:hAnsi="Times New Roman"/>
          <w:sz w:val="16"/>
        </w:rPr>
        <w:t> </w:t>
      </w:r>
      <w:r w:rsidRPr="00C048B1">
        <w:rPr>
          <w:sz w:val="16"/>
        </w:rPr>
        <w:t>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w:t>
      </w:r>
      <w:r w:rsidRPr="00C048B1">
        <w:rPr>
          <w:rFonts w:ascii="Times New Roman" w:hAnsi="Times New Roman"/>
          <w:sz w:val="16"/>
        </w:rPr>
        <w:t> </w:t>
      </w:r>
      <w:r w:rsidRPr="00C048B1">
        <w:rPr>
          <w:sz w:val="16"/>
        </w:rPr>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w:t>
      </w:r>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C048B1">
        <w:rPr>
          <w:sz w:val="16"/>
        </w:rPr>
        <w:t xml:space="preserve">[5].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w:t>
      </w:r>
      <w:r w:rsidRPr="00100A2B">
        <w:rPr>
          <w:rStyle w:val="StyleUnderline"/>
        </w:rPr>
        <w:t>Satellites in these large LEO constellations typically have planned operational lifetimes of 5–10 years</w:t>
      </w:r>
      <w:r w:rsidRPr="00C048B1">
        <w:rPr>
          <w:sz w:val="16"/>
        </w:rPr>
        <w:t>. Some companies have proposed to dispose of their satellites using low thrust electric propulsion systems, which would spiral satellites down over a period of months or years from operating altitudes as high as 1500</w:t>
      </w:r>
      <w:r w:rsidRPr="00C048B1">
        <w:rPr>
          <w:rFonts w:ascii="Times New Roman" w:hAnsi="Times New Roman"/>
          <w:sz w:val="16"/>
        </w:rPr>
        <w:t> </w:t>
      </w:r>
      <w:r w:rsidRPr="00C048B1">
        <w:rPr>
          <w:sz w:val="16"/>
        </w:rPr>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3C374D">
        <w:rPr>
          <w:rStyle w:val="StyleUnderline"/>
          <w:highlight w:val="cyan"/>
        </w:rPr>
        <w:t>disposal and replenishment</w:t>
      </w:r>
      <w:r w:rsidRPr="00100A2B">
        <w:rPr>
          <w:rStyle w:val="StyleUnderline"/>
        </w:rPr>
        <w:t xml:space="preserve"> activities </w:t>
      </w:r>
      <w:r w:rsidRPr="003C374D">
        <w:rPr>
          <w:rStyle w:val="StyleUnderline"/>
          <w:highlight w:val="cyan"/>
        </w:rPr>
        <w:t>will add thousands</w:t>
      </w:r>
      <w:r w:rsidRPr="00100A2B">
        <w:rPr>
          <w:rStyle w:val="StyleUnderline"/>
        </w:rPr>
        <w:t xml:space="preserve"> of satellites </w:t>
      </w:r>
      <w:r w:rsidRPr="003C374D">
        <w:rPr>
          <w:rStyle w:val="StyleUnderline"/>
          <w:highlight w:val="cyan"/>
        </w:rPr>
        <w:t>each year</w:t>
      </w:r>
      <w:r w:rsidRPr="00100A2B">
        <w:rPr>
          <w:rStyle w:val="StyleUnderline"/>
        </w:rPr>
        <w:t xml:space="preserve"> transiting through lower altitudes and posing a risk to all resident satellites in those lower orbits.</w:t>
      </w:r>
      <w:r w:rsidRPr="00C048B1">
        <w:rPr>
          <w:sz w:val="16"/>
        </w:rPr>
        <w:t xml:space="preserve"> More importantly, </w:t>
      </w:r>
      <w:r w:rsidRPr="00100A2B">
        <w:rPr>
          <w:rStyle w:val="StyleUnderline"/>
        </w:rPr>
        <w:t>failures will occur both among transiting satellites and operational constellations, potentially leaving hundreds more stranded along the transit path.</w:t>
      </w:r>
    </w:p>
    <w:p w14:paraId="6CBE8F7C" w14:textId="19A8B4B5" w:rsidR="00A054F3" w:rsidRPr="00100A2B" w:rsidRDefault="00A054F3" w:rsidP="00A054F3">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w:t>
      </w:r>
      <w:r w:rsidR="00653500">
        <w:rPr>
          <w:rFonts w:eastAsia="Malgun Gothic" w:cs="Times New Roman"/>
          <w:b/>
          <w:iCs/>
          <w:sz w:val="26"/>
        </w:rPr>
        <w:t xml:space="preserve">space debris </w:t>
      </w:r>
      <w:r w:rsidRPr="00100A2B">
        <w:rPr>
          <w:rFonts w:eastAsia="Malgun Gothic" w:cs="Times New Roman"/>
          <w:b/>
          <w:iCs/>
          <w:sz w:val="26"/>
        </w:rPr>
        <w:t xml:space="preserve">collision. </w:t>
      </w:r>
    </w:p>
    <w:p w14:paraId="65936F85" w14:textId="77777777" w:rsidR="00A054F3" w:rsidRPr="00100A2B" w:rsidRDefault="00A054F3" w:rsidP="00A054F3">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42A3BAC" w14:textId="77777777" w:rsidR="00A054F3" w:rsidRPr="00C048B1" w:rsidRDefault="00A054F3" w:rsidP="00A054F3">
      <w:pPr>
        <w:rPr>
          <w:rFonts w:eastAsia="Calibri"/>
          <w:sz w:val="16"/>
        </w:rPr>
      </w:pPr>
      <w:r w:rsidRPr="00100A2B">
        <w:rPr>
          <w:rStyle w:val="StyleUnderline"/>
        </w:rPr>
        <w:t xml:space="preserve">The probability of a collision is currently low. Bradley and Wein estimate that the </w:t>
      </w:r>
      <w:r w:rsidRPr="003C374D">
        <w:rPr>
          <w:rStyle w:val="Emphasis"/>
          <w:highlight w:val="cyan"/>
        </w:rPr>
        <w:t>maximum probability</w:t>
      </w:r>
      <w:r w:rsidRPr="00100A2B">
        <w:rPr>
          <w:rStyle w:val="StyleUnderline"/>
        </w:rPr>
        <w:t xml:space="preserve"> in LEO </w:t>
      </w:r>
      <w:r w:rsidRPr="003C374D">
        <w:rPr>
          <w:rStyle w:val="StyleUnderline"/>
          <w:highlight w:val="cyan"/>
        </w:rPr>
        <w:t>of a collision</w:t>
      </w:r>
      <w:r w:rsidRPr="00100A2B">
        <w:rPr>
          <w:rStyle w:val="StyleUnderline"/>
        </w:rPr>
        <w:t xml:space="preserve"> over the lifetime of a spacecraft </w:t>
      </w:r>
      <w:r w:rsidRPr="003C374D">
        <w:rPr>
          <w:rStyle w:val="StyleUnderline"/>
          <w:highlight w:val="cyan"/>
        </w:rPr>
        <w:t xml:space="preserve">remains </w:t>
      </w:r>
      <w:r w:rsidRPr="003C374D">
        <w:rPr>
          <w:rStyle w:val="Emphasis"/>
          <w:highlight w:val="cyan"/>
        </w:rPr>
        <w:t>below one in one thousand</w:t>
      </w:r>
      <w:r w:rsidRPr="00100A2B">
        <w:rPr>
          <w:rStyle w:val="StyleUnderline"/>
        </w:rPr>
        <w:t>,</w:t>
      </w:r>
      <w:r w:rsidRPr="00C048B1">
        <w:rPr>
          <w:rFonts w:eastAsia="Calibri"/>
          <w:sz w:val="16"/>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3402713" w14:textId="77777777" w:rsidR="00A054F3" w:rsidRPr="00100A2B" w:rsidRDefault="00A054F3" w:rsidP="00A054F3">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14:paraId="0F27EBD5" w14:textId="77777777" w:rsidR="00A054F3" w:rsidRPr="00100A2B" w:rsidRDefault="00A054F3" w:rsidP="00A054F3">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098EFB63" w14:textId="77777777" w:rsidR="00A054F3" w:rsidRDefault="00A054F3" w:rsidP="00A054F3">
      <w:pPr>
        <w:rPr>
          <w:rFonts w:eastAsia="Calibri"/>
          <w:sz w:val="16"/>
        </w:rPr>
      </w:pPr>
      <w:r w:rsidRPr="00C048B1">
        <w:rPr>
          <w:rFonts w:eastAsia="Calibri"/>
          <w:sz w:val="16"/>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C374D">
        <w:rPr>
          <w:rStyle w:val="StyleUnderline"/>
          <w:highlight w:val="cyan"/>
        </w:rPr>
        <w:t>the so-called Kessler effect’</w:t>
      </w:r>
      <w:r w:rsidRPr="00C048B1">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concludes:Even with a 90% implementation of the commonly-adopted mitigation measures [...] </w:t>
      </w:r>
      <w:r w:rsidRPr="00100A2B">
        <w:rPr>
          <w:rStyle w:val="StyleUnderline"/>
        </w:rPr>
        <w:t xml:space="preserve">the l e o </w:t>
      </w:r>
      <w:r w:rsidRPr="003C374D">
        <w:rPr>
          <w:rStyle w:val="StyleUnderline"/>
          <w:highlight w:val="cyan"/>
        </w:rPr>
        <w:t>debris population is expected to increase</w:t>
      </w:r>
      <w:r w:rsidRPr="00100A2B">
        <w:rPr>
          <w:rStyle w:val="StyleUnderline"/>
        </w:rPr>
        <w:t xml:space="preserve"> by an average of </w:t>
      </w:r>
      <w:r w:rsidRPr="003C374D">
        <w:rPr>
          <w:rStyle w:val="StyleUnderline"/>
          <w:highlight w:val="cyan"/>
        </w:rPr>
        <w:t>30%</w:t>
      </w:r>
      <w:r w:rsidRPr="00100A2B">
        <w:rPr>
          <w:rStyle w:val="StyleUnderline"/>
        </w:rPr>
        <w:t xml:space="preserve"> in the </w:t>
      </w:r>
      <w:r w:rsidRPr="00D578D1">
        <w:rPr>
          <w:rStyle w:val="StyleUnderline"/>
          <w:highlight w:val="cyan"/>
        </w:rPr>
        <w:t>next 200 years</w:t>
      </w:r>
      <w:r w:rsidRPr="00100A2B">
        <w:rPr>
          <w:rStyle w:val="StyleUnderline"/>
        </w:rPr>
        <w:t>. The population growth is primarily driven by catastrophic collisions between 700 and 1000 km altitudes</w:t>
      </w:r>
      <w:r w:rsidRPr="00C048B1">
        <w:rPr>
          <w:rFonts w:eastAsia="Calibri"/>
          <w:sz w:val="16"/>
        </w:rPr>
        <w:t xml:space="preserve"> and such collisions are likely to occur every 5 to 9 years.89</w:t>
      </w:r>
    </w:p>
    <w:p w14:paraId="4D4EB07F" w14:textId="77777777" w:rsidR="00A054F3" w:rsidRDefault="00A054F3" w:rsidP="00A054F3">
      <w:pPr>
        <w:rPr>
          <w:rFonts w:eastAsia="Calibri"/>
          <w:sz w:val="16"/>
        </w:rPr>
      </w:pPr>
    </w:p>
    <w:p w14:paraId="612A7A66" w14:textId="12594740" w:rsidR="00653500" w:rsidRPr="005D30D2" w:rsidRDefault="00653500" w:rsidP="00653500">
      <w:pPr>
        <w:pStyle w:val="Heading4"/>
      </w:pPr>
      <w:r>
        <w:t>Turn - s</w:t>
      </w:r>
      <w:r w:rsidRPr="005D30D2">
        <w:t xml:space="preserve">pace debris creates existential deterrence and a taboo </w:t>
      </w:r>
      <w:r>
        <w:t>around space conflict</w:t>
      </w:r>
    </w:p>
    <w:p w14:paraId="35A6853B" w14:textId="77777777" w:rsidR="00653500" w:rsidRPr="002B1A83" w:rsidRDefault="00653500" w:rsidP="00653500">
      <w:r w:rsidRPr="002B5412">
        <w:rPr>
          <w:rStyle w:val="Style13ptBold"/>
        </w:rPr>
        <w:t>Bowen 18</w:t>
      </w:r>
      <w:r w:rsidRPr="002B1A83">
        <w:t xml:space="preserve"> </w:t>
      </w:r>
      <w:r>
        <w:t>[(Bleddyn, l</w:t>
      </w:r>
      <w:r w:rsidRPr="002B1A83">
        <w:t>ecturer in International Relations at the University of Leicester</w:t>
      </w:r>
      <w:r>
        <w:t xml:space="preserve">) “The Art of Space Deterrence,” European Leadership Network, February 20, 2018, </w:t>
      </w:r>
      <w:hyperlink r:id="rId17" w:history="1">
        <w:r>
          <w:rPr>
            <w:rStyle w:val="Hyperlink"/>
          </w:rPr>
          <w:t>https://www.europeanleadershipnetwork.org/commentary/the-art-of-space-deterrence/</w:t>
        </w:r>
      </w:hyperlink>
      <w:r>
        <w:rPr>
          <w:rStyle w:val="Hyperlink"/>
        </w:rPr>
        <w:t>] TDI</w:t>
      </w:r>
    </w:p>
    <w:p w14:paraId="71A491D6" w14:textId="517BB846" w:rsidR="00653500" w:rsidRPr="00653500" w:rsidRDefault="00653500" w:rsidP="00653500">
      <w:pPr>
        <w:rPr>
          <w:sz w:val="16"/>
        </w:rPr>
      </w:pPr>
      <w:r w:rsidRPr="002B5412">
        <w:rPr>
          <w:sz w:val="16"/>
        </w:rPr>
        <w:t xml:space="preserve">Fourth, </w:t>
      </w:r>
      <w:r w:rsidRPr="00BE6673">
        <w:rPr>
          <w:rStyle w:val="StyleUnderline"/>
        </w:rPr>
        <w:t xml:space="preserve">the </w:t>
      </w:r>
      <w:r w:rsidRPr="003C374D">
        <w:rPr>
          <w:rStyle w:val="StyleUnderline"/>
          <w:highlight w:val="cyan"/>
        </w:rPr>
        <w:t>ubiquity of space infrastructure and</w:t>
      </w:r>
      <w:r w:rsidRPr="00BE6673">
        <w:rPr>
          <w:rStyle w:val="StyleUnderline"/>
        </w:rPr>
        <w:t xml:space="preserve"> the </w:t>
      </w:r>
      <w:r w:rsidRPr="003C374D">
        <w:rPr>
          <w:rStyle w:val="StyleUnderline"/>
          <w:highlight w:val="cyan"/>
        </w:rPr>
        <w:t>fragility of</w:t>
      </w:r>
      <w:r w:rsidRPr="00BE6673">
        <w:rPr>
          <w:rStyle w:val="StyleUnderline"/>
        </w:rPr>
        <w:t xml:space="preserve"> the </w:t>
      </w:r>
      <w:r w:rsidRPr="003C374D">
        <w:rPr>
          <w:rStyle w:val="StyleUnderline"/>
          <w:highlight w:val="cyan"/>
        </w:rPr>
        <w:t>space</w:t>
      </w:r>
      <w:r w:rsidRPr="00BE6673">
        <w:rPr>
          <w:rStyle w:val="StyleUnderline"/>
        </w:rPr>
        <w:t xml:space="preserve"> environment </w:t>
      </w:r>
      <w:r w:rsidRPr="003C374D">
        <w:rPr>
          <w:rStyle w:val="StyleUnderline"/>
          <w:highlight w:val="cyan"/>
        </w:rPr>
        <w:t>may create</w:t>
      </w:r>
      <w:r w:rsidRPr="00BE6673">
        <w:rPr>
          <w:rStyle w:val="StyleUnderline"/>
        </w:rPr>
        <w:t xml:space="preserve"> a degree of </w:t>
      </w:r>
      <w:r w:rsidRPr="003C374D">
        <w:rPr>
          <w:rStyle w:val="StyleUnderline"/>
          <w:highlight w:val="cyan"/>
        </w:rPr>
        <w:t>existential deterrence</w:t>
      </w:r>
      <w:r w:rsidRPr="00BE6673">
        <w:rPr>
          <w:rStyle w:val="StyleUnderline"/>
        </w:rPr>
        <w:t xml:space="preserve">. As space is so useful to modern economies and military forces, a </w:t>
      </w:r>
      <w:r w:rsidRPr="003C374D">
        <w:rPr>
          <w:rStyle w:val="StyleUnderline"/>
          <w:highlight w:val="cyan"/>
        </w:rPr>
        <w:t>large-scale disruption of space infrastructure</w:t>
      </w:r>
      <w:r w:rsidRPr="00BE6673">
        <w:rPr>
          <w:rStyle w:val="StyleUnderline"/>
        </w:rPr>
        <w:t xml:space="preserve"> may be so intuitively escalatory to decision-makers that there </w:t>
      </w:r>
      <w:r w:rsidRPr="003C374D">
        <w:rPr>
          <w:rStyle w:val="StyleUnderline"/>
          <w:highlight w:val="cyan"/>
        </w:rPr>
        <w:t>may</w:t>
      </w:r>
      <w:r w:rsidRPr="00BE6673">
        <w:rPr>
          <w:rStyle w:val="StyleUnderline"/>
        </w:rPr>
        <w:t xml:space="preserve"> be a </w:t>
      </w:r>
      <w:r w:rsidRPr="003C374D">
        <w:rPr>
          <w:rStyle w:val="StyleUnderline"/>
          <w:highlight w:val="cyan"/>
        </w:rPr>
        <w:t>natural caution against</w:t>
      </w:r>
      <w:r w:rsidRPr="00BE6673">
        <w:rPr>
          <w:rStyle w:val="StyleUnderline"/>
        </w:rPr>
        <w:t xml:space="preserve"> a </w:t>
      </w:r>
      <w:r w:rsidRPr="003C374D">
        <w:rPr>
          <w:rStyle w:val="StyleUnderline"/>
          <w:highlight w:val="cyan"/>
        </w:rPr>
        <w:t>wholesale assault</w:t>
      </w:r>
      <w:r w:rsidRPr="002B5412">
        <w:rPr>
          <w:sz w:val="16"/>
        </w:rPr>
        <w:t xml:space="preserve"> on a state’s entire space capabilities </w:t>
      </w:r>
      <w:r w:rsidRPr="00BE6673">
        <w:rPr>
          <w:rStyle w:val="StyleUnderline"/>
        </w:rPr>
        <w:t>because the consequences of doing so approach the mentalities of total war, or nuclear responses</w:t>
      </w:r>
      <w:r w:rsidRPr="002B5412">
        <w:rPr>
          <w:sz w:val="16"/>
        </w:rPr>
        <w:t xml:space="preserve"> if a society begins tearing itself apart because of the collapse of optimised energy grids and just-in-time supply chains. In addition, the</w:t>
      </w:r>
      <w:r w:rsidRPr="00BE6673">
        <w:rPr>
          <w:rStyle w:val="TitleChar"/>
        </w:rPr>
        <w:t xml:space="preserve"> </w:t>
      </w:r>
      <w:r w:rsidRPr="003C374D">
        <w:rPr>
          <w:rStyle w:val="StyleUnderline"/>
          <w:highlight w:val="cyan"/>
        </w:rPr>
        <w:t>problem of space debris</w:t>
      </w:r>
      <w:r w:rsidRPr="002B5412">
        <w:rPr>
          <w:sz w:val="16"/>
        </w:rPr>
        <w:t xml:space="preserve"> and the </w:t>
      </w:r>
      <w:hyperlink r:id="rId18" w:history="1">
        <w:r w:rsidRPr="002B5412">
          <w:rPr>
            <w:rStyle w:val="Hyperlink"/>
            <w:sz w:val="16"/>
          </w:rPr>
          <w:t>political-legal hurdles to conducting debris clean-up</w:t>
        </w:r>
      </w:hyperlink>
      <w:r w:rsidRPr="002B5412">
        <w:rPr>
          <w:sz w:val="16"/>
        </w:rPr>
        <w:t xml:space="preserve"> operations mean that </w:t>
      </w:r>
      <w:r w:rsidRPr="00BE6673">
        <w:rPr>
          <w:rStyle w:val="StyleUnderline"/>
        </w:rPr>
        <w:t xml:space="preserve">even a handful of explosive events in space </w:t>
      </w:r>
      <w:r w:rsidRPr="003C374D">
        <w:rPr>
          <w:rStyle w:val="StyleUnderline"/>
          <w:highlight w:val="cyan"/>
        </w:rPr>
        <w:t>can render</w:t>
      </w:r>
      <w:r w:rsidRPr="00BE6673">
        <w:rPr>
          <w:rStyle w:val="StyleUnderline"/>
        </w:rPr>
        <w:t xml:space="preserve"> a region of </w:t>
      </w:r>
      <w:r w:rsidRPr="003C374D">
        <w:rPr>
          <w:rStyle w:val="StyleUnderline"/>
          <w:highlight w:val="cyan"/>
        </w:rPr>
        <w:t>Earth orbit unusable</w:t>
      </w:r>
      <w:r w:rsidRPr="00BE6673">
        <w:rPr>
          <w:rStyle w:val="StyleUnderline"/>
        </w:rPr>
        <w:t xml:space="preserve"> for everyone. This could </w:t>
      </w:r>
      <w:r w:rsidRPr="003C374D">
        <w:rPr>
          <w:rStyle w:val="StyleUnderline"/>
          <w:highlight w:val="cyan"/>
        </w:rPr>
        <w:t>caution</w:t>
      </w:r>
      <w:r w:rsidRPr="002B5412">
        <w:rPr>
          <w:sz w:val="16"/>
        </w:rPr>
        <w:t xml:space="preserve"> a country like </w:t>
      </w:r>
      <w:r w:rsidRPr="003C374D">
        <w:rPr>
          <w:rStyle w:val="StyleUnderline"/>
          <w:highlight w:val="cyan"/>
        </w:rPr>
        <w:t>China</w:t>
      </w:r>
      <w:r w:rsidRPr="002B5412">
        <w:rPr>
          <w:sz w:val="16"/>
        </w:rPr>
        <w:t xml:space="preserve"> from excessive kinetic intercept missions </w:t>
      </w:r>
      <w:r w:rsidRPr="003C374D">
        <w:rPr>
          <w:rStyle w:val="StyleUnderline"/>
          <w:highlight w:val="cyan"/>
        </w:rPr>
        <w:t>because its own military and economy</w:t>
      </w:r>
      <w:r w:rsidRPr="00BE6673">
        <w:rPr>
          <w:rStyle w:val="StyleUnderline"/>
        </w:rPr>
        <w:t xml:space="preserve"> is increasingly </w:t>
      </w:r>
      <w:r w:rsidRPr="003C374D">
        <w:rPr>
          <w:rStyle w:val="StyleUnderline"/>
          <w:highlight w:val="cyan"/>
        </w:rPr>
        <w:t>reliant on</w:t>
      </w:r>
      <w:r w:rsidRPr="00BE6673">
        <w:rPr>
          <w:rStyle w:val="StyleUnderline"/>
        </w:rPr>
        <w:t xml:space="preserve"> outer </w:t>
      </w:r>
      <w:r w:rsidRPr="003C374D">
        <w:rPr>
          <w:rStyle w:val="StyleUnderline"/>
          <w:highlight w:val="cyan"/>
        </w:rPr>
        <w:t>space</w:t>
      </w:r>
      <w:r w:rsidRPr="002B5412">
        <w:rPr>
          <w:sz w:val="16"/>
        </w:rPr>
        <w:t xml:space="preserve">, but perhaps not a country like North Korea which does not rely on space. </w:t>
      </w:r>
      <w:r w:rsidRPr="00BE6673">
        <w:rPr>
          <w:rStyle w:val="StyleUnderline"/>
        </w:rPr>
        <w:t>The usefulness, sensitivity, and fragility of space may have some existential deterrent effect.</w:t>
      </w:r>
      <w:r w:rsidRPr="002B5412">
        <w:rPr>
          <w:sz w:val="16"/>
        </w:rPr>
        <w:t> </w:t>
      </w:r>
      <w:hyperlink r:id="rId19" w:history="1">
        <w:r w:rsidRPr="002B5412">
          <w:rPr>
            <w:rStyle w:val="Hyperlink"/>
            <w:sz w:val="16"/>
          </w:rPr>
          <w:t>China’s catastrophic anti-satellite weapons test in 2007</w:t>
        </w:r>
      </w:hyperlink>
      <w:r w:rsidRPr="002B5412">
        <w:rPr>
          <w:sz w:val="16"/>
        </w:rPr>
        <w:t> is a valuable lesson for all on the potentially devastating effect of kinetic warfare in orbit.</w:t>
      </w:r>
    </w:p>
    <w:p w14:paraId="700DEC2D" w14:textId="77777777" w:rsidR="00653500" w:rsidRDefault="00653500" w:rsidP="00A054F3">
      <w:pPr>
        <w:rPr>
          <w:rFonts w:eastAsia="Calibri"/>
          <w:sz w:val="16"/>
        </w:rPr>
      </w:pPr>
    </w:p>
    <w:p w14:paraId="5ED5E66E" w14:textId="77777777" w:rsidR="00A054F3" w:rsidRDefault="00A054F3" w:rsidP="00A054F3">
      <w:pPr>
        <w:pStyle w:val="Heading4"/>
      </w:pPr>
      <w:r>
        <w:t>No war over satellites</w:t>
      </w:r>
    </w:p>
    <w:p w14:paraId="4EF5F230" w14:textId="77777777" w:rsidR="00A054F3" w:rsidRPr="002B5412" w:rsidRDefault="00A054F3" w:rsidP="00A054F3">
      <w:pPr>
        <w:spacing w:line="240" w:lineRule="auto"/>
        <w:rPr>
          <w:rFonts w:asciiTheme="majorHAnsi" w:hAnsiTheme="majorHAnsi" w:cstheme="minorHAnsi"/>
        </w:rPr>
      </w:pPr>
      <w:r w:rsidRPr="002B5412">
        <w:rPr>
          <w:rStyle w:val="Style13ptBold"/>
          <w:rFonts w:asciiTheme="majorHAnsi" w:hAnsiTheme="majorHAnsi" w:cstheme="minorHAnsi"/>
        </w:rPr>
        <w:t>Bowen 18</w:t>
      </w:r>
      <w:r w:rsidRPr="002B5412">
        <w:rPr>
          <w:rFonts w:asciiTheme="majorHAnsi" w:hAnsiTheme="majorHAnsi" w:cstheme="minorHAnsi"/>
        </w:rPr>
        <w:t xml:space="preserve"> [Bleddyn Bowen, Lecturer in International Relations at the University of Leicester. The Art of Space Deterrence. February 20, 2018. https://www.europeanleadershipnetwork.org/commentary/the-art-of-space-deterrence/]</w:t>
      </w:r>
    </w:p>
    <w:p w14:paraId="4C58E850" w14:textId="77777777" w:rsidR="00A054F3" w:rsidRDefault="00A054F3" w:rsidP="00A054F3">
      <w:pPr>
        <w:spacing w:line="240" w:lineRule="auto"/>
        <w:rPr>
          <w:rFonts w:asciiTheme="majorHAnsi" w:hAnsiTheme="majorHAnsi" w:cstheme="minorHAnsi"/>
          <w:sz w:val="16"/>
        </w:rPr>
      </w:pPr>
      <w:r w:rsidRPr="002B5412">
        <w:rPr>
          <w:rFonts w:asciiTheme="majorHAnsi" w:hAnsiTheme="majorHAnsi" w:cstheme="minorHAnsi"/>
          <w:highlight w:val="cyan"/>
          <w:u w:val="single"/>
        </w:rPr>
        <w:t>Space is</w:t>
      </w:r>
      <w:r w:rsidRPr="002B5412">
        <w:rPr>
          <w:rFonts w:asciiTheme="majorHAnsi" w:hAnsiTheme="majorHAnsi" w:cstheme="minorHAnsi"/>
          <w:sz w:val="16"/>
        </w:rPr>
        <w:t xml:space="preserve"> often </w:t>
      </w:r>
      <w:r w:rsidRPr="002B5412">
        <w:rPr>
          <w:rFonts w:asciiTheme="majorHAnsi" w:hAnsiTheme="majorHAnsi" w:cstheme="minorHAnsi"/>
          <w:highlight w:val="cyan"/>
          <w:u w:val="single"/>
        </w:rPr>
        <w:t xml:space="preserve">an </w:t>
      </w:r>
      <w:r w:rsidRPr="002B5412">
        <w:rPr>
          <w:rStyle w:val="Emphasis"/>
          <w:rFonts w:asciiTheme="majorHAnsi" w:hAnsiTheme="majorHAnsi" w:cstheme="minorHAnsi"/>
          <w:highlight w:val="cyan"/>
        </w:rPr>
        <w:t>afterthought</w:t>
      </w:r>
      <w:r w:rsidRPr="002B5412">
        <w:rPr>
          <w:rFonts w:asciiTheme="majorHAnsi" w:hAnsiTheme="majorHAnsi" w:cstheme="minorHAnsi"/>
          <w:sz w:val="16"/>
        </w:rPr>
        <w:t xml:space="preserve"> or a miscellaneous ancillary </w:t>
      </w:r>
      <w:r w:rsidRPr="002B5412">
        <w:rPr>
          <w:rFonts w:asciiTheme="majorHAnsi" w:hAnsiTheme="majorHAnsi" w:cstheme="minorHAnsi"/>
          <w:highlight w:val="cyan"/>
          <w:u w:val="single"/>
        </w:rPr>
        <w:t>in</w:t>
      </w:r>
      <w:r w:rsidRPr="002B5412">
        <w:rPr>
          <w:rFonts w:asciiTheme="majorHAnsi" w:hAnsiTheme="majorHAnsi" w:cstheme="minorHAnsi"/>
          <w:u w:val="single"/>
        </w:rPr>
        <w:t xml:space="preserve"> the </w:t>
      </w:r>
      <w:r w:rsidRPr="002B5412">
        <w:rPr>
          <w:rStyle w:val="Emphasis"/>
          <w:rFonts w:asciiTheme="majorHAnsi" w:hAnsiTheme="majorHAnsi" w:cstheme="minorHAnsi"/>
          <w:highlight w:val="cyan"/>
        </w:rPr>
        <w:t>grand strategic views</w:t>
      </w:r>
      <w:r w:rsidRPr="002B5412">
        <w:rPr>
          <w:rFonts w:asciiTheme="majorHAnsi" w:hAnsiTheme="majorHAnsi" w:cstheme="minorHAnsi"/>
          <w:highlight w:val="cyan"/>
          <w:u w:val="single"/>
        </w:rPr>
        <w:t xml:space="preserve"> of </w:t>
      </w:r>
      <w:r w:rsidRPr="002B5412">
        <w:rPr>
          <w:rStyle w:val="Emphasis"/>
          <w:rFonts w:asciiTheme="majorHAnsi" w:hAnsiTheme="majorHAnsi" w:cstheme="minorHAnsi"/>
          <w:highlight w:val="cyan"/>
        </w:rPr>
        <w:t>top-level decision-makers</w:t>
      </w:r>
      <w:r w:rsidRPr="002B5412">
        <w:rPr>
          <w:rFonts w:asciiTheme="majorHAnsi" w:hAnsiTheme="majorHAnsi" w:cstheme="minorHAnsi"/>
          <w:sz w:val="16"/>
        </w:rPr>
        <w:t xml:space="preserve">. </w:t>
      </w:r>
      <w:r w:rsidRPr="002B5412">
        <w:rPr>
          <w:rFonts w:asciiTheme="majorHAnsi" w:hAnsiTheme="majorHAnsi" w:cstheme="minorHAnsi"/>
          <w:highlight w:val="cyan"/>
          <w:u w:val="single"/>
        </w:rPr>
        <w:t xml:space="preserve">A </w:t>
      </w:r>
      <w:r w:rsidRPr="002B5412">
        <w:rPr>
          <w:rStyle w:val="Emphasis"/>
          <w:rFonts w:asciiTheme="majorHAnsi" w:hAnsiTheme="majorHAnsi" w:cstheme="minorHAnsi"/>
          <w:highlight w:val="cyan"/>
        </w:rPr>
        <w:t>president</w:t>
      </w:r>
      <w:r w:rsidRPr="002B5412">
        <w:rPr>
          <w:rFonts w:asciiTheme="majorHAnsi" w:hAnsiTheme="majorHAnsi" w:cstheme="minorHAnsi"/>
          <w:highlight w:val="cyan"/>
          <w:u w:val="single"/>
        </w:rPr>
        <w:t xml:space="preserve"> may </w:t>
      </w:r>
      <w:r w:rsidRPr="002B5412">
        <w:rPr>
          <w:rStyle w:val="Emphasis"/>
          <w:rFonts w:asciiTheme="majorHAnsi" w:hAnsiTheme="majorHAnsi" w:cstheme="minorHAnsi"/>
          <w:highlight w:val="cyan"/>
        </w:rPr>
        <w:t>not care</w:t>
      </w:r>
      <w:r w:rsidRPr="002B5412">
        <w:rPr>
          <w:rFonts w:asciiTheme="majorHAnsi" w:hAnsiTheme="majorHAnsi" w:cstheme="minorHAnsi"/>
          <w:u w:val="single"/>
        </w:rPr>
        <w:t xml:space="preserve"> that </w:t>
      </w:r>
      <w:r w:rsidRPr="002B5412">
        <w:rPr>
          <w:rStyle w:val="Emphasis"/>
          <w:rFonts w:asciiTheme="majorHAnsi" w:hAnsiTheme="majorHAnsi" w:cstheme="minorHAnsi"/>
          <w:highlight w:val="cyan"/>
        </w:rPr>
        <w:t>one sat</w:t>
      </w:r>
      <w:r w:rsidRPr="002B5412">
        <w:rPr>
          <w:rStyle w:val="Emphasis"/>
          <w:rFonts w:asciiTheme="majorHAnsi" w:hAnsiTheme="majorHAnsi" w:cstheme="minorHAnsi"/>
        </w:rPr>
        <w:t xml:space="preserve">ellite </w:t>
      </w:r>
      <w:r w:rsidRPr="002B5412">
        <w:rPr>
          <w:rStyle w:val="Emphasis"/>
          <w:rFonts w:asciiTheme="majorHAnsi" w:hAnsiTheme="majorHAnsi" w:cstheme="minorHAnsi"/>
          <w:highlight w:val="cyan"/>
        </w:rPr>
        <w:t>may be lost</w:t>
      </w:r>
      <w:r w:rsidRPr="002B5412">
        <w:rPr>
          <w:rFonts w:asciiTheme="majorHAnsi" w:hAnsiTheme="majorHAnsi" w:cstheme="minorHAnsi"/>
          <w:u w:val="single"/>
        </w:rPr>
        <w:t xml:space="preserve"> or go dark</w:t>
      </w:r>
      <w:r w:rsidRPr="002B5412">
        <w:rPr>
          <w:rFonts w:asciiTheme="majorHAnsi" w:hAnsiTheme="majorHAnsi" w:cstheme="minorHAnsi"/>
          <w:sz w:val="16"/>
        </w:rPr>
        <w:t xml:space="preserve">; </w:t>
      </w:r>
      <w:r w:rsidRPr="002B5412">
        <w:rPr>
          <w:rFonts w:asciiTheme="majorHAnsi" w:hAnsiTheme="majorHAnsi" w:cstheme="minorHAnsi"/>
          <w:highlight w:val="cyan"/>
          <w:u w:val="single"/>
        </w:rPr>
        <w:t>it may cause</w:t>
      </w:r>
      <w:r w:rsidRPr="002B5412">
        <w:rPr>
          <w:rFonts w:asciiTheme="majorHAnsi" w:hAnsiTheme="majorHAnsi" w:cstheme="minorHAnsi"/>
          <w:u w:val="single"/>
        </w:rPr>
        <w:t xml:space="preserve"> panic and</w:t>
      </w:r>
      <w:r w:rsidRPr="002B5412">
        <w:rPr>
          <w:rFonts w:asciiTheme="majorHAnsi" w:hAnsiTheme="majorHAnsi" w:cstheme="minorHAnsi"/>
          <w:sz w:val="16"/>
        </w:rPr>
        <w:t xml:space="preserve"> </w:t>
      </w:r>
      <w:r w:rsidRPr="002B5412">
        <w:rPr>
          <w:rStyle w:val="Emphasis"/>
          <w:rFonts w:asciiTheme="majorHAnsi" w:hAnsiTheme="majorHAnsi" w:cstheme="minorHAnsi"/>
          <w:highlight w:val="cyan"/>
        </w:rPr>
        <w:t>Twitter</w:t>
      </w:r>
      <w:r w:rsidRPr="002B5412">
        <w:rPr>
          <w:rFonts w:asciiTheme="majorHAnsi" w:hAnsiTheme="majorHAnsi" w:cstheme="minorHAnsi"/>
          <w:sz w:val="16"/>
        </w:rPr>
        <w:t xml:space="preserve">-based </w:t>
      </w:r>
      <w:r w:rsidRPr="002B5412">
        <w:rPr>
          <w:rStyle w:val="Emphasis"/>
          <w:rFonts w:asciiTheme="majorHAnsi" w:hAnsiTheme="majorHAnsi" w:cstheme="minorHAnsi"/>
          <w:highlight w:val="cyan"/>
        </w:rPr>
        <w:t>hysteria</w:t>
      </w:r>
      <w:r w:rsidRPr="002B5412">
        <w:rPr>
          <w:rFonts w:asciiTheme="majorHAnsi" w:hAnsiTheme="majorHAnsi" w:cstheme="minorHAnsi"/>
          <w:sz w:val="16"/>
        </w:rPr>
        <w:t xml:space="preserve"> for the space community, of course. </w:t>
      </w:r>
      <w:r w:rsidRPr="002B5412">
        <w:rPr>
          <w:rFonts w:asciiTheme="majorHAnsi" w:hAnsiTheme="majorHAnsi" w:cstheme="minorHAnsi"/>
          <w:highlight w:val="cyan"/>
          <w:u w:val="single"/>
        </w:rPr>
        <w:t>But</w:t>
      </w:r>
      <w:r w:rsidRPr="002B5412">
        <w:rPr>
          <w:rFonts w:asciiTheme="majorHAnsi" w:hAnsiTheme="majorHAnsi" w:cstheme="minorHAnsi"/>
          <w:u w:val="single"/>
        </w:rPr>
        <w:t xml:space="preserve"> the </w:t>
      </w:r>
      <w:r w:rsidRPr="002B5412">
        <w:rPr>
          <w:rStyle w:val="Emphasis"/>
          <w:rFonts w:asciiTheme="majorHAnsi" w:hAnsiTheme="majorHAnsi" w:cstheme="minorHAnsi"/>
          <w:highlight w:val="cyan"/>
        </w:rPr>
        <w:t>terrestrial context</w:t>
      </w:r>
      <w:r w:rsidRPr="002B5412">
        <w:rPr>
          <w:rFonts w:asciiTheme="majorHAnsi" w:hAnsiTheme="majorHAnsi" w:cstheme="minorHAnsi"/>
          <w:sz w:val="16"/>
        </w:rPr>
        <w:t xml:space="preserve"> and consequences, </w:t>
      </w:r>
      <w:r w:rsidRPr="002B5412">
        <w:rPr>
          <w:rFonts w:asciiTheme="majorHAnsi" w:hAnsiTheme="majorHAnsi" w:cstheme="minorHAnsi"/>
          <w:u w:val="single"/>
        </w:rPr>
        <w:t xml:space="preserve">as well as the political stakes and symbolism of any exchange of hostilities in space </w:t>
      </w:r>
      <w:r w:rsidRPr="002B5412">
        <w:rPr>
          <w:rStyle w:val="Emphasis"/>
          <w:rFonts w:asciiTheme="majorHAnsi" w:hAnsiTheme="majorHAnsi" w:cstheme="minorHAnsi"/>
          <w:highlight w:val="cyan"/>
        </w:rPr>
        <w:t>matters more</w:t>
      </w:r>
      <w:r w:rsidRPr="002B5412">
        <w:rPr>
          <w:rFonts w:asciiTheme="majorHAnsi" w:hAnsiTheme="majorHAnsi" w:cstheme="minorHAnsi"/>
          <w:sz w:val="16"/>
          <w:highlight w:val="cyan"/>
        </w:rPr>
        <w:t xml:space="preserve">. </w:t>
      </w:r>
      <w:r w:rsidRPr="002B5412">
        <w:rPr>
          <w:rFonts w:asciiTheme="majorHAnsi" w:hAnsiTheme="majorHAnsi" w:cstheme="minorHAnsi"/>
          <w:highlight w:val="cyan"/>
          <w:u w:val="single"/>
        </w:rPr>
        <w:t>The</w:t>
      </w:r>
      <w:r w:rsidRPr="002B5412">
        <w:rPr>
          <w:rFonts w:asciiTheme="majorHAnsi" w:hAnsiTheme="majorHAnsi" w:cstheme="minorHAnsi"/>
          <w:u w:val="single"/>
        </w:rPr>
        <w:t xml:space="preserve"> political and </w:t>
      </w:r>
      <w:r w:rsidRPr="002B5412">
        <w:rPr>
          <w:rFonts w:asciiTheme="majorHAnsi" w:hAnsiTheme="majorHAnsi" w:cstheme="minorHAnsi"/>
          <w:highlight w:val="cyan"/>
          <w:u w:val="single"/>
        </w:rPr>
        <w:t>media</w:t>
      </w:r>
      <w:r w:rsidRPr="002B5412">
        <w:rPr>
          <w:rFonts w:asciiTheme="majorHAnsi" w:hAnsiTheme="majorHAnsi" w:cstheme="minorHAnsi"/>
          <w:u w:val="single"/>
        </w:rPr>
        <w:t xml:space="preserve"> dimension can </w:t>
      </w:r>
      <w:r w:rsidRPr="002B5412">
        <w:rPr>
          <w:rFonts w:asciiTheme="majorHAnsi" w:hAnsiTheme="majorHAnsi" w:cstheme="minorHAnsi"/>
          <w:highlight w:val="cyan"/>
          <w:u w:val="single"/>
        </w:rPr>
        <w:t>magnify</w:t>
      </w:r>
      <w:r w:rsidRPr="002B5412">
        <w:rPr>
          <w:rFonts w:asciiTheme="majorHAnsi" w:hAnsiTheme="majorHAnsi" w:cstheme="minorHAnsi"/>
          <w:sz w:val="16"/>
        </w:rPr>
        <w:t xml:space="preserve"> or minimise </w:t>
      </w:r>
      <w:r w:rsidRPr="002B5412">
        <w:rPr>
          <w:rFonts w:asciiTheme="majorHAnsi" w:hAnsiTheme="majorHAnsi" w:cstheme="minorHAnsi"/>
          <w:u w:val="single"/>
        </w:rPr>
        <w:t xml:space="preserve">the </w:t>
      </w:r>
      <w:r w:rsidRPr="002B5412">
        <w:rPr>
          <w:rFonts w:asciiTheme="majorHAnsi" w:hAnsiTheme="majorHAnsi" w:cstheme="minorHAnsi"/>
          <w:highlight w:val="cyan"/>
          <w:u w:val="single"/>
        </w:rPr>
        <w:t>perceived consequences of losing</w:t>
      </w:r>
      <w:r w:rsidRPr="002B5412">
        <w:rPr>
          <w:rFonts w:asciiTheme="majorHAnsi" w:hAnsiTheme="majorHAnsi" w:cstheme="minorHAnsi"/>
          <w:u w:val="single"/>
        </w:rPr>
        <w:t xml:space="preserve"> specific </w:t>
      </w:r>
      <w:r w:rsidRPr="002B5412">
        <w:rPr>
          <w:rStyle w:val="Emphasis"/>
          <w:rFonts w:asciiTheme="majorHAnsi" w:hAnsiTheme="majorHAnsi" w:cstheme="minorHAnsi"/>
          <w:highlight w:val="cyan"/>
        </w:rPr>
        <w:t>sat</w:t>
      </w:r>
      <w:r w:rsidRPr="002B5412">
        <w:rPr>
          <w:rFonts w:asciiTheme="majorHAnsi" w:hAnsiTheme="majorHAnsi" w:cstheme="minorHAnsi"/>
          <w:sz w:val="16"/>
          <w:szCs w:val="16"/>
        </w:rPr>
        <w:t>ellite</w:t>
      </w:r>
      <w:r w:rsidRPr="002B5412">
        <w:rPr>
          <w:rStyle w:val="Emphasis"/>
          <w:rFonts w:asciiTheme="majorHAnsi" w:hAnsiTheme="majorHAnsi" w:cstheme="minorHAnsi"/>
          <w:highlight w:val="cyan"/>
        </w:rPr>
        <w:t>s</w:t>
      </w:r>
      <w:r w:rsidRPr="002B5412">
        <w:rPr>
          <w:rFonts w:asciiTheme="majorHAnsi" w:hAnsiTheme="majorHAnsi" w:cstheme="minorHAnsi"/>
          <w:u w:val="single"/>
        </w:rPr>
        <w:t xml:space="preserve"> </w:t>
      </w:r>
      <w:r w:rsidRPr="002B5412">
        <w:rPr>
          <w:rStyle w:val="Emphasis"/>
          <w:rFonts w:asciiTheme="majorHAnsi" w:hAnsiTheme="majorHAnsi" w:cstheme="minorHAnsi"/>
          <w:highlight w:val="cyan"/>
        </w:rPr>
        <w:t>out of</w:t>
      </w:r>
      <w:r w:rsidRPr="002B5412">
        <w:rPr>
          <w:rFonts w:asciiTheme="majorHAnsi" w:hAnsiTheme="majorHAnsi" w:cstheme="minorHAnsi"/>
          <w:u w:val="single"/>
        </w:rPr>
        <w:t xml:space="preserve"> all </w:t>
      </w:r>
      <w:r w:rsidRPr="002B5412">
        <w:rPr>
          <w:rStyle w:val="Emphasis"/>
          <w:rFonts w:asciiTheme="majorHAnsi" w:hAnsiTheme="majorHAnsi" w:cstheme="minorHAnsi"/>
          <w:highlight w:val="cyan"/>
        </w:rPr>
        <w:t>proportion</w:t>
      </w:r>
      <w:r w:rsidRPr="002B5412">
        <w:rPr>
          <w:rFonts w:asciiTheme="majorHAnsi" w:hAnsiTheme="majorHAnsi" w:cstheme="minorHAnsi"/>
          <w:highlight w:val="cyan"/>
          <w:u w:val="single"/>
        </w:rPr>
        <w:t xml:space="preserve"> to</w:t>
      </w:r>
      <w:r w:rsidRPr="002B5412">
        <w:rPr>
          <w:rFonts w:asciiTheme="majorHAnsi" w:hAnsiTheme="majorHAnsi" w:cstheme="minorHAnsi"/>
          <w:u w:val="single"/>
        </w:rPr>
        <w:t xml:space="preserve"> their </w:t>
      </w:r>
      <w:r w:rsidRPr="002B5412">
        <w:rPr>
          <w:rStyle w:val="Emphasis"/>
          <w:rFonts w:asciiTheme="majorHAnsi" w:hAnsiTheme="majorHAnsi" w:cstheme="minorHAnsi"/>
          <w:highlight w:val="cyan"/>
        </w:rPr>
        <w:t>actual strategic effect</w:t>
      </w:r>
      <w:r w:rsidRPr="002B5412">
        <w:rPr>
          <w:rFonts w:asciiTheme="majorHAnsi" w:hAnsiTheme="majorHAnsi" w:cstheme="minorHAnsi"/>
          <w:sz w:val="16"/>
        </w:rPr>
        <w:t>.</w:t>
      </w:r>
    </w:p>
    <w:p w14:paraId="036723E6" w14:textId="77777777" w:rsidR="00A054F3" w:rsidRDefault="00A054F3" w:rsidP="00A054F3">
      <w:pPr>
        <w:spacing w:line="240" w:lineRule="auto"/>
        <w:rPr>
          <w:rFonts w:asciiTheme="majorHAnsi" w:hAnsiTheme="majorHAnsi" w:cstheme="minorHAnsi"/>
          <w:sz w:val="16"/>
        </w:rPr>
      </w:pPr>
    </w:p>
    <w:p w14:paraId="6A3E94BF" w14:textId="77777777" w:rsidR="00A054F3" w:rsidRPr="00100A2B" w:rsidRDefault="00A054F3" w:rsidP="00A054F3">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7DDD5CD8" w14:textId="77777777" w:rsidR="00A054F3" w:rsidRPr="00100A2B" w:rsidRDefault="00A054F3" w:rsidP="00A054F3">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09D52CD8" w14:textId="4CDA5C26" w:rsidR="00A054F3" w:rsidRDefault="00A054F3" w:rsidP="00A054F3">
      <w:pPr>
        <w:rPr>
          <w:sz w:val="16"/>
        </w:rPr>
      </w:pPr>
      <w:r w:rsidRPr="00100A2B">
        <w:rPr>
          <w:rStyle w:val="StyleUnderline"/>
        </w:rPr>
        <w:t xml:space="preserve">Despite </w:t>
      </w:r>
      <w:r w:rsidRPr="00C048B1">
        <w:rPr>
          <w:sz w:val="16"/>
        </w:rPr>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sidRPr="003C374D">
        <w:rPr>
          <w:rStyle w:val="StyleUnderline"/>
          <w:highlight w:val="cyan"/>
        </w:rPr>
        <w:t>space weapons is</w:t>
      </w:r>
      <w:r w:rsidRPr="00100A2B">
        <w:rPr>
          <w:rStyle w:val="StyleUnderline"/>
        </w:rPr>
        <w:t xml:space="preserve"> </w:t>
      </w:r>
      <w:r w:rsidRPr="003C374D">
        <w:rPr>
          <w:rStyle w:val="StyleUnderline"/>
          <w:highlight w:val="cyan"/>
        </w:rPr>
        <w:t>with current technology</w:t>
      </w:r>
      <w:r w:rsidRPr="00100A2B">
        <w:rPr>
          <w:rStyle w:val="StyleUnderline"/>
        </w:rPr>
        <w:t xml:space="preserve"> and no effective means to protect them </w:t>
      </w:r>
      <w:r w:rsidRPr="003C374D">
        <w:rPr>
          <w:rStyle w:val="StyleUnderline"/>
          <w:highlight w:val="cyan"/>
        </w:rPr>
        <w:t>far from fulfilling</w:t>
      </w:r>
      <w:r w:rsidRPr="00100A2B">
        <w:rPr>
          <w:rStyle w:val="StyleUnderline"/>
        </w:rPr>
        <w:t xml:space="preserve"> this potential </w:t>
      </w:r>
      <w:r w:rsidRPr="00C048B1">
        <w:rPr>
          <w:sz w:val="16"/>
        </w:rPr>
        <w:t xml:space="preserve">(Steinberg 2012, p. 255). </w:t>
      </w:r>
      <w:r w:rsidRPr="00100A2B">
        <w:rPr>
          <w:rStyle w:val="StyleUnderline"/>
        </w:rPr>
        <w:t xml:space="preserve">In current global international political and technological setting, the </w:t>
      </w:r>
      <w:r w:rsidRPr="003C374D">
        <w:rPr>
          <w:rStyle w:val="StyleUnderline"/>
          <w:highlight w:val="cyan"/>
        </w:rPr>
        <w:t>utility</w:t>
      </w:r>
      <w:r w:rsidRPr="00100A2B">
        <w:rPr>
          <w:rStyle w:val="StyleUnderline"/>
        </w:rPr>
        <w:t xml:space="preserve"> of space weapons </w:t>
      </w:r>
      <w:r w:rsidRPr="003C374D">
        <w:rPr>
          <w:rStyle w:val="StyleUnderline"/>
          <w:highlight w:val="cyan"/>
        </w:rPr>
        <w:t>is</w:t>
      </w:r>
      <w:r w:rsidRPr="00100A2B">
        <w:rPr>
          <w:rStyle w:val="StyleUnderline"/>
        </w:rPr>
        <w:t xml:space="preserve"> very </w:t>
      </w:r>
      <w:r w:rsidRPr="003C374D">
        <w:rPr>
          <w:rStyle w:val="StyleUnderline"/>
          <w:highlight w:val="cyan"/>
        </w:rPr>
        <w:t>limited</w:t>
      </w:r>
      <w:r w:rsidRPr="00100A2B">
        <w:rPr>
          <w:rStyle w:val="StyleUnderline"/>
        </w:rPr>
        <w:t xml:space="preserve">, </w:t>
      </w:r>
      <w:r w:rsidRPr="00C048B1">
        <w:rPr>
          <w:sz w:val="16"/>
        </w:rPr>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C048B1">
        <w:rPr>
          <w:sz w:val="16"/>
        </w:rPr>
        <w:t xml:space="preserve">. Last but not the least, it must be pointed out that </w:t>
      </w:r>
      <w:r w:rsidRPr="00100A2B">
        <w:rPr>
          <w:rStyle w:val="StyleUnderline"/>
        </w:rPr>
        <w:t xml:space="preserve">the </w:t>
      </w:r>
      <w:r w:rsidRPr="003C374D">
        <w:rPr>
          <w:rStyle w:val="StyleUnderline"/>
          <w:highlight w:val="cyan"/>
        </w:rPr>
        <w:t>states also develop passive defense</w:t>
      </w:r>
      <w:r w:rsidRPr="00100A2B">
        <w:rPr>
          <w:rStyle w:val="StyleUnderline"/>
        </w:rPr>
        <w:t xml:space="preserve"> systems designed to protect the satellites on orbit or critical capabilities they provide. These further decrease the utility of space weapons</w:t>
      </w:r>
      <w:r w:rsidRPr="00100A2B">
        <w:rPr>
          <w:u w:val="single"/>
        </w:rPr>
        <w:t>.</w:t>
      </w:r>
      <w:r w:rsidRPr="00C048B1">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look at the main obstacles of connection of the outer space and warfare. The first set of barriers is comprised of </w:t>
      </w:r>
      <w:r w:rsidRPr="00100A2B">
        <w:rPr>
          <w:rStyle w:val="Emphasis"/>
        </w:rPr>
        <w:t>physical obstructions</w:t>
      </w:r>
      <w:r w:rsidRPr="00C048B1">
        <w:rPr>
          <w:sz w:val="16"/>
        </w:rPr>
        <w:t xml:space="preserve">. As has been presented in the previous chapter, </w:t>
      </w:r>
      <w:r w:rsidRPr="00100A2B">
        <w:rPr>
          <w:rStyle w:val="StyleUnderline"/>
        </w:rPr>
        <w:t xml:space="preserve">the outer space is very challenging domain to operate in. </w:t>
      </w:r>
      <w:r w:rsidRPr="000B0C1F">
        <w:rPr>
          <w:rStyle w:val="StyleUnderline"/>
        </w:rPr>
        <w:t>Environmental factors still</w:t>
      </w:r>
      <w:r w:rsidRPr="00100A2B">
        <w:rPr>
          <w:rStyle w:val="StyleUnderline"/>
        </w:rPr>
        <w:t xml:space="preserve"> present the largest threat to any space military capabilities if </w:t>
      </w:r>
      <w:r w:rsidRPr="000B0C1F">
        <w:rPr>
          <w:rStyle w:val="StyleUnderline"/>
        </w:rPr>
        <w:t>compared</w:t>
      </w:r>
      <w:r w:rsidRPr="00100A2B">
        <w:rPr>
          <w:rStyle w:val="StyleUnderline"/>
        </w:rPr>
        <w:t xml:space="preserve"> to any man-made threats </w:t>
      </w:r>
      <w:r w:rsidRPr="00C048B1">
        <w:rPr>
          <w:sz w:val="16"/>
        </w:rPr>
        <w:t xml:space="preserve">(Rendleman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C048B1">
        <w:rPr>
          <w:sz w:val="16"/>
        </w:rPr>
        <w:t xml:space="preserve"> (spectrometers, etc.) (Norris 2010, p. 196)-</w:t>
      </w:r>
      <w:r w:rsidRPr="00100A2B">
        <w:rPr>
          <w:rStyle w:val="StyleUnderline"/>
        </w:rPr>
        <w:t xml:space="preserve">but the hide-and-seek game is on. </w:t>
      </w:r>
      <w:r w:rsidRPr="00C048B1">
        <w:rPr>
          <w:sz w:val="16"/>
        </w:rPr>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C048B1">
        <w:rPr>
          <w:sz w:val="16"/>
        </w:rPr>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C048B1">
        <w:rPr>
          <w:sz w:val="16"/>
        </w:rPr>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3C374D">
        <w:rPr>
          <w:rStyle w:val="StyleUnderline"/>
          <w:highlight w:val="cyan"/>
        </w:rPr>
        <w:t>We can</w:t>
      </w:r>
      <w:r w:rsidRPr="00100A2B">
        <w:rPr>
          <w:rStyle w:val="StyleUnderline"/>
        </w:rPr>
        <w:t xml:space="preserve"> thus </w:t>
      </w:r>
      <w:r w:rsidRPr="003C374D">
        <w:rPr>
          <w:rStyle w:val="StyleUnderline"/>
          <w:highlight w:val="cyan"/>
        </w:rPr>
        <w:t>add</w:t>
      </w:r>
      <w:r w:rsidRPr="00100A2B">
        <w:rPr>
          <w:rStyle w:val="StyleUnderline"/>
        </w:rPr>
        <w:t xml:space="preserve"> to the issue of predictability also the issue of </w:t>
      </w:r>
      <w:r w:rsidRPr="003C374D">
        <w:rPr>
          <w:rStyle w:val="StyleUnderline"/>
          <w:highlight w:val="cyan"/>
        </w:rPr>
        <w:t>easy destructibility</w:t>
      </w:r>
      <w:r w:rsidRPr="00100A2B">
        <w:rPr>
          <w:rStyle w:val="StyleUnderline"/>
        </w:rPr>
        <w:t xml:space="preserve"> </w:t>
      </w:r>
      <w:r w:rsidRPr="003C374D">
        <w:rPr>
          <w:rStyle w:val="StyleUnderline"/>
          <w:highlight w:val="cyan"/>
        </w:rPr>
        <w:t>of</w:t>
      </w:r>
      <w:r w:rsidRPr="00100A2B">
        <w:rPr>
          <w:rStyle w:val="StyleUnderline"/>
        </w:rPr>
        <w:t xml:space="preserve"> space </w:t>
      </w:r>
      <w:r w:rsidRPr="003C374D">
        <w:rPr>
          <w:rStyle w:val="StyleUnderline"/>
          <w:highlight w:val="cyan"/>
        </w:rPr>
        <w:t xml:space="preserve">weapons </w:t>
      </w:r>
      <w:r w:rsidRPr="000B0C1F">
        <w:rPr>
          <w:rStyle w:val="StyleUnderline"/>
        </w:rPr>
        <w:t>and</w:t>
      </w:r>
      <w:r w:rsidRPr="00100A2B">
        <w:rPr>
          <w:rStyle w:val="StyleUnderline"/>
        </w:rPr>
        <w:t xml:space="preserve"> other military hardware </w:t>
      </w:r>
      <w:r w:rsidRPr="00C048B1">
        <w:rPr>
          <w:sz w:val="16"/>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communication with satellites might be jammed or hacked and the ground facilities infiltrated or destroyed thus rendering the possible space weapons useless </w:t>
      </w:r>
      <w:r w:rsidRPr="00C048B1">
        <w:rPr>
          <w:sz w:val="16"/>
        </w:rPr>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C048B1">
        <w:rPr>
          <w:sz w:val="16"/>
        </w:rPr>
        <w:t xml:space="preserve">Furthermore, </w:t>
      </w:r>
      <w:r w:rsidRPr="003C374D">
        <w:rPr>
          <w:rStyle w:val="Emphasis"/>
          <w:highlight w:val="cyan"/>
        </w:rPr>
        <w:t>no contemporary actor will</w:t>
      </w:r>
      <w:r w:rsidRPr="00100A2B">
        <w:rPr>
          <w:rStyle w:val="Emphasis"/>
        </w:rPr>
        <w:t xml:space="preserve"> </w:t>
      </w:r>
      <w:r w:rsidRPr="003C374D">
        <w:rPr>
          <w:rStyle w:val="Emphasis"/>
          <w:highlight w:val="cyan"/>
        </w:rPr>
        <w:t>risk</w:t>
      </w:r>
      <w:r w:rsidRPr="00100A2B">
        <w:rPr>
          <w:rStyle w:val="Emphasis"/>
        </w:rPr>
        <w:t xml:space="preserve"> full space </w:t>
      </w:r>
      <w:r w:rsidRPr="003C374D">
        <w:rPr>
          <w:rStyle w:val="Emphasis"/>
          <w:highlight w:val="cyan"/>
        </w:rPr>
        <w:t>weaponization in</w:t>
      </w:r>
      <w:r w:rsidRPr="00100A2B">
        <w:rPr>
          <w:rStyle w:val="Emphasis"/>
        </w:rPr>
        <w:t xml:space="preserve"> the face of possible </w:t>
      </w:r>
      <w:r w:rsidRPr="003C374D">
        <w:rPr>
          <w:rStyle w:val="Emphasis"/>
          <w:highlight w:val="cyan"/>
        </w:rPr>
        <w:t>competition</w:t>
      </w:r>
      <w:r w:rsidRPr="00100A2B">
        <w:rPr>
          <w:rStyle w:val="Emphasis"/>
        </w:rPr>
        <w:t xml:space="preserve">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C048B1">
        <w:rPr>
          <w:sz w:val="16"/>
        </w:rPr>
        <w:t xml:space="preserve">. To quote 2016 Stratfor analysis, "(a) war in space would be devastating to all, </w:t>
      </w:r>
      <w:r w:rsidRPr="00100A2B">
        <w:rPr>
          <w:rStyle w:val="StyleUnderline"/>
        </w:rPr>
        <w:t>and preventing it, rather than finding ways to fight it, will likely remain the goal</w:t>
      </w:r>
      <w:r w:rsidRPr="00C048B1">
        <w:rPr>
          <w:sz w:val="16"/>
        </w:rPr>
        <w:t>" (Larnrani 20 16). This stands true unless some space actor finds a utility in disrupting the arena for others.</w:t>
      </w:r>
    </w:p>
    <w:p w14:paraId="0027F0A9" w14:textId="77777777" w:rsidR="00C75725" w:rsidRDefault="00C75725" w:rsidP="00A054F3">
      <w:pPr>
        <w:rPr>
          <w:sz w:val="16"/>
        </w:rPr>
      </w:pPr>
    </w:p>
    <w:p w14:paraId="17483034" w14:textId="2E6CC1E0" w:rsidR="00C75725" w:rsidRDefault="00C75725" w:rsidP="00A054F3">
      <w:pPr>
        <w:rPr>
          <w:b/>
        </w:rPr>
      </w:pPr>
      <w:r w:rsidRPr="00C75725">
        <w:rPr>
          <w:b/>
        </w:rPr>
        <w:t>K</w:t>
      </w:r>
      <w:r>
        <w:rPr>
          <w:b/>
        </w:rPr>
        <w:t>essler effect doesn’t take out all sats, only limits useful orbits, we only need a few satellites to monitor weather and militaries</w:t>
      </w:r>
    </w:p>
    <w:p w14:paraId="2F8F7AF4" w14:textId="77777777" w:rsidR="00C75725" w:rsidRDefault="00C75725" w:rsidP="00A054F3">
      <w:pPr>
        <w:rPr>
          <w:b/>
        </w:rPr>
      </w:pPr>
    </w:p>
    <w:p w14:paraId="1D56830C" w14:textId="01E58B02" w:rsidR="00C75725" w:rsidRPr="00C75725" w:rsidRDefault="00C75725" w:rsidP="00A054F3">
      <w:pPr>
        <w:rPr>
          <w:b/>
        </w:rPr>
      </w:pPr>
      <w:r>
        <w:rPr>
          <w:b/>
        </w:rPr>
        <w:t>Space weather NQ – even if we can monitor, we don’t know how to stop it</w:t>
      </w:r>
      <w:bookmarkStart w:id="1" w:name="_GoBack"/>
      <w:bookmarkEnd w:id="1"/>
    </w:p>
    <w:sectPr w:rsidR="00C75725" w:rsidRPr="00C757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inherit">
    <w:altName w:val="Cambria"/>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Malgun Gothic">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0C70B86"/>
    <w:multiLevelType w:val="hybridMultilevel"/>
    <w:tmpl w:val="21C4D4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145213"/>
    <w:multiLevelType w:val="hybridMultilevel"/>
    <w:tmpl w:val="18585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254C21"/>
    <w:multiLevelType w:val="hybridMultilevel"/>
    <w:tmpl w:val="F208CB7C"/>
    <w:lvl w:ilvl="0" w:tplc="04090019">
      <w:start w:val="1"/>
      <w:numFmt w:val="lowerLetter"/>
      <w:lvlText w:val="%1."/>
      <w:lvlJc w:val="left"/>
      <w:pPr>
        <w:ind w:left="720" w:hanging="360"/>
      </w:pPr>
      <w:rPr>
        <w:rFonts w:hint="default"/>
      </w:rPr>
    </w:lvl>
    <w:lvl w:ilvl="1" w:tplc="EACAC9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341802"/>
    <w:multiLevelType w:val="hybridMultilevel"/>
    <w:tmpl w:val="405C9BFE"/>
    <w:lvl w:ilvl="0" w:tplc="1F428DB0">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nsid w:val="66A22A1D"/>
    <w:multiLevelType w:val="hybridMultilevel"/>
    <w:tmpl w:val="0C86E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3319D3"/>
    <w:multiLevelType w:val="hybridMultilevel"/>
    <w:tmpl w:val="0CDE0C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6"/>
  </w:num>
  <w:num w:numId="15">
    <w:abstractNumId w:val="11"/>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93D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7DA"/>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DC5"/>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500"/>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4F3"/>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725"/>
    <w:rsid w:val="00C81619"/>
    <w:rsid w:val="00CA013C"/>
    <w:rsid w:val="00CA6D6D"/>
    <w:rsid w:val="00CC7A4E"/>
    <w:rsid w:val="00CD1359"/>
    <w:rsid w:val="00CD4C83"/>
    <w:rsid w:val="00CE203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73E"/>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0A2"/>
    <w:rsid w:val="00F43EA3"/>
    <w:rsid w:val="00F50C55"/>
    <w:rsid w:val="00F57FFB"/>
    <w:rsid w:val="00F601E6"/>
    <w:rsid w:val="00F73954"/>
    <w:rsid w:val="00F911F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B569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93DC5"/>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393D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3D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3D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t"/>
    <w:basedOn w:val="Normal"/>
    <w:next w:val="Normal"/>
    <w:link w:val="Heading4Char"/>
    <w:uiPriority w:val="9"/>
    <w:unhideWhenUsed/>
    <w:qFormat/>
    <w:rsid w:val="00393D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3D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3DC5"/>
  </w:style>
  <w:style w:type="character" w:customStyle="1" w:styleId="Heading1Char">
    <w:name w:val="Heading 1 Char"/>
    <w:aliases w:val="Pocket Char"/>
    <w:basedOn w:val="DefaultParagraphFont"/>
    <w:link w:val="Heading1"/>
    <w:uiPriority w:val="9"/>
    <w:rsid w:val="00393D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3D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93DC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 Char"/>
    <w:basedOn w:val="DefaultParagraphFont"/>
    <w:link w:val="Heading4"/>
    <w:uiPriority w:val="9"/>
    <w:rsid w:val="00393D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3DC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393DC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93D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93DC5"/>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Important,TA"/>
    <w:basedOn w:val="DefaultParagraphFont"/>
    <w:link w:val="NoSpacing"/>
    <w:uiPriority w:val="99"/>
    <w:unhideWhenUsed/>
    <w:rsid w:val="00393DC5"/>
    <w:rPr>
      <w:color w:val="auto"/>
      <w:u w:val="none"/>
    </w:rPr>
  </w:style>
  <w:style w:type="paragraph" w:styleId="DocumentMap">
    <w:name w:val="Document Map"/>
    <w:basedOn w:val="Normal"/>
    <w:link w:val="DocumentMapChar"/>
    <w:uiPriority w:val="99"/>
    <w:semiHidden/>
    <w:unhideWhenUsed/>
    <w:rsid w:val="00393DC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93DC5"/>
    <w:rPr>
      <w:rFonts w:ascii="Lucida Grande" w:hAnsi="Lucida Grande" w:cs="Lucida Grande"/>
    </w:rPr>
  </w:style>
  <w:style w:type="paragraph" w:styleId="ListParagraph">
    <w:name w:val="List Paragraph"/>
    <w:aliases w:val="6 font"/>
    <w:basedOn w:val="Normal"/>
    <w:uiPriority w:val="34"/>
    <w:qFormat/>
    <w:rsid w:val="00DC073E"/>
    <w:pPr>
      <w:ind w:left="720"/>
      <w:contextualSpacing/>
    </w:pPr>
    <w:rPr>
      <w:sz w:val="22"/>
    </w:rPr>
  </w:style>
  <w:style w:type="paragraph" w:customStyle="1" w:styleId="textbold">
    <w:name w:val="text bold"/>
    <w:basedOn w:val="Normal"/>
    <w:link w:val="Emphasis"/>
    <w:uiPriority w:val="20"/>
    <w:qFormat/>
    <w:rsid w:val="00A054F3"/>
    <w:pPr>
      <w:pBdr>
        <w:top w:val="single" w:sz="8" w:space="0" w:color="auto"/>
        <w:left w:val="single" w:sz="8" w:space="0" w:color="auto"/>
        <w:bottom w:val="single" w:sz="8" w:space="0" w:color="auto"/>
        <w:right w:val="single" w:sz="8" w:space="0" w:color="auto"/>
      </w:pBdr>
      <w:spacing w:line="256" w:lineRule="auto"/>
      <w:ind w:left="720"/>
    </w:pPr>
    <w:rPr>
      <w:b/>
      <w:iCs/>
      <w:sz w:val="22"/>
      <w:u w:val="single"/>
    </w:rPr>
  </w:style>
  <w:style w:type="paragraph" w:styleId="NoSpacing">
    <w:name w:val="No Spacing"/>
    <w:aliases w:val="Note Level 2,Card Format,No Spacing51,No Spacing311,ClearFormatting,Clear,DDI Tag,Tag Title,No Spacing11211,No Spacing6,No Spacing7,No Spacing8,Dont u,No Spacing1111111,No Spacing tnr,ca,Small Text,Note Level 21,No Spacing111112,nonunderlined"/>
    <w:basedOn w:val="Heading1"/>
    <w:link w:val="Hyperlink"/>
    <w:autoRedefine/>
    <w:uiPriority w:val="99"/>
    <w:qFormat/>
    <w:rsid w:val="00A054F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A054F3"/>
    <w:rPr>
      <w:u w:val="single"/>
    </w:rPr>
  </w:style>
  <w:style w:type="paragraph" w:styleId="Title">
    <w:name w:val="Title"/>
    <w:aliases w:val="title,UNDERLINE,Cites and Cards,Bold Underlined,Read This,Block Heading"/>
    <w:basedOn w:val="Normal"/>
    <w:next w:val="Normal"/>
    <w:link w:val="TitleChar"/>
    <w:uiPriority w:val="6"/>
    <w:qFormat/>
    <w:rsid w:val="00A054F3"/>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A054F3"/>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2467DA"/>
    <w:pPr>
      <w:spacing w:before="100" w:beforeAutospacing="1" w:after="100" w:afterAutospacing="1"/>
    </w:pPr>
    <w:rPr>
      <w:rFonts w:eastAsia="Times New Roman"/>
    </w:rPr>
  </w:style>
  <w:style w:type="paragraph" w:customStyle="1" w:styleId="UnderlinePara">
    <w:name w:val="Underline Para"/>
    <w:basedOn w:val="Normal"/>
    <w:uiPriority w:val="1"/>
    <w:qFormat/>
    <w:rsid w:val="002467DA"/>
    <w:pPr>
      <w:widowControl w:val="0"/>
      <w:suppressAutoHyphens/>
      <w:spacing w:after="200" w:line="256" w:lineRule="auto"/>
      <w:contextualSpacing/>
    </w:pPr>
    <w:rPr>
      <w:rFonts w:asciiTheme="minorHAnsi" w:hAnsiTheme="minorHAnsi"/>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467DA"/>
    <w:rPr>
      <w:sz w:val="22"/>
      <w:u w:val="single"/>
    </w:rPr>
  </w:style>
  <w:style w:type="paragraph" w:customStyle="1" w:styleId="Emphasis1">
    <w:name w:val="Emphasis1"/>
    <w:basedOn w:val="Normal"/>
    <w:autoRedefine/>
    <w:uiPriority w:val="20"/>
    <w:qFormat/>
    <w:rsid w:val="002467DA"/>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customStyle="1" w:styleId="underlinedChar">
    <w:name w:val="underlined Char"/>
    <w:link w:val="underlined"/>
    <w:locked/>
    <w:rsid w:val="002467DA"/>
  </w:style>
  <w:style w:type="paragraph" w:customStyle="1" w:styleId="underlined">
    <w:name w:val="underlined"/>
    <w:next w:val="Normal"/>
    <w:link w:val="underlinedChar"/>
    <w:autoRedefine/>
    <w:rsid w:val="002467DA"/>
    <w:p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93DC5"/>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393D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3D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3D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t"/>
    <w:basedOn w:val="Normal"/>
    <w:next w:val="Normal"/>
    <w:link w:val="Heading4Char"/>
    <w:uiPriority w:val="9"/>
    <w:unhideWhenUsed/>
    <w:qFormat/>
    <w:rsid w:val="00393D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3D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3DC5"/>
  </w:style>
  <w:style w:type="character" w:customStyle="1" w:styleId="Heading1Char">
    <w:name w:val="Heading 1 Char"/>
    <w:aliases w:val="Pocket Char"/>
    <w:basedOn w:val="DefaultParagraphFont"/>
    <w:link w:val="Heading1"/>
    <w:uiPriority w:val="9"/>
    <w:rsid w:val="00393D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3D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93DC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 Char"/>
    <w:basedOn w:val="DefaultParagraphFont"/>
    <w:link w:val="Heading4"/>
    <w:uiPriority w:val="9"/>
    <w:rsid w:val="00393D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3DC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393DC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93D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93DC5"/>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Important,TA"/>
    <w:basedOn w:val="DefaultParagraphFont"/>
    <w:link w:val="NoSpacing"/>
    <w:uiPriority w:val="99"/>
    <w:unhideWhenUsed/>
    <w:rsid w:val="00393DC5"/>
    <w:rPr>
      <w:color w:val="auto"/>
      <w:u w:val="none"/>
    </w:rPr>
  </w:style>
  <w:style w:type="paragraph" w:styleId="DocumentMap">
    <w:name w:val="Document Map"/>
    <w:basedOn w:val="Normal"/>
    <w:link w:val="DocumentMapChar"/>
    <w:uiPriority w:val="99"/>
    <w:semiHidden/>
    <w:unhideWhenUsed/>
    <w:rsid w:val="00393DC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93DC5"/>
    <w:rPr>
      <w:rFonts w:ascii="Lucida Grande" w:hAnsi="Lucida Grande" w:cs="Lucida Grande"/>
    </w:rPr>
  </w:style>
  <w:style w:type="paragraph" w:styleId="ListParagraph">
    <w:name w:val="List Paragraph"/>
    <w:aliases w:val="6 font"/>
    <w:basedOn w:val="Normal"/>
    <w:uiPriority w:val="34"/>
    <w:qFormat/>
    <w:rsid w:val="00DC073E"/>
    <w:pPr>
      <w:ind w:left="720"/>
      <w:contextualSpacing/>
    </w:pPr>
    <w:rPr>
      <w:sz w:val="22"/>
    </w:rPr>
  </w:style>
  <w:style w:type="paragraph" w:customStyle="1" w:styleId="textbold">
    <w:name w:val="text bold"/>
    <w:basedOn w:val="Normal"/>
    <w:link w:val="Emphasis"/>
    <w:uiPriority w:val="20"/>
    <w:qFormat/>
    <w:rsid w:val="00A054F3"/>
    <w:pPr>
      <w:pBdr>
        <w:top w:val="single" w:sz="8" w:space="0" w:color="auto"/>
        <w:left w:val="single" w:sz="8" w:space="0" w:color="auto"/>
        <w:bottom w:val="single" w:sz="8" w:space="0" w:color="auto"/>
        <w:right w:val="single" w:sz="8" w:space="0" w:color="auto"/>
      </w:pBdr>
      <w:spacing w:line="256" w:lineRule="auto"/>
      <w:ind w:left="720"/>
    </w:pPr>
    <w:rPr>
      <w:b/>
      <w:iCs/>
      <w:sz w:val="22"/>
      <w:u w:val="single"/>
    </w:rPr>
  </w:style>
  <w:style w:type="paragraph" w:styleId="NoSpacing">
    <w:name w:val="No Spacing"/>
    <w:aliases w:val="Note Level 2,Card Format,No Spacing51,No Spacing311,ClearFormatting,Clear,DDI Tag,Tag Title,No Spacing11211,No Spacing6,No Spacing7,No Spacing8,Dont u,No Spacing1111111,No Spacing tnr,ca,Small Text,Note Level 21,No Spacing111112,nonunderlined"/>
    <w:basedOn w:val="Heading1"/>
    <w:link w:val="Hyperlink"/>
    <w:autoRedefine/>
    <w:uiPriority w:val="99"/>
    <w:qFormat/>
    <w:rsid w:val="00A054F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A054F3"/>
    <w:rPr>
      <w:u w:val="single"/>
    </w:rPr>
  </w:style>
  <w:style w:type="paragraph" w:styleId="Title">
    <w:name w:val="Title"/>
    <w:aliases w:val="title,UNDERLINE,Cites and Cards,Bold Underlined,Read This,Block Heading"/>
    <w:basedOn w:val="Normal"/>
    <w:next w:val="Normal"/>
    <w:link w:val="TitleChar"/>
    <w:uiPriority w:val="6"/>
    <w:qFormat/>
    <w:rsid w:val="00A054F3"/>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A054F3"/>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2467DA"/>
    <w:pPr>
      <w:spacing w:before="100" w:beforeAutospacing="1" w:after="100" w:afterAutospacing="1"/>
    </w:pPr>
    <w:rPr>
      <w:rFonts w:eastAsia="Times New Roman"/>
    </w:rPr>
  </w:style>
  <w:style w:type="paragraph" w:customStyle="1" w:styleId="UnderlinePara">
    <w:name w:val="Underline Para"/>
    <w:basedOn w:val="Normal"/>
    <w:uiPriority w:val="1"/>
    <w:qFormat/>
    <w:rsid w:val="002467DA"/>
    <w:pPr>
      <w:widowControl w:val="0"/>
      <w:suppressAutoHyphens/>
      <w:spacing w:after="200" w:line="256" w:lineRule="auto"/>
      <w:contextualSpacing/>
    </w:pPr>
    <w:rPr>
      <w:rFonts w:asciiTheme="minorHAnsi" w:hAnsiTheme="minorHAnsi"/>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467DA"/>
    <w:rPr>
      <w:sz w:val="22"/>
      <w:u w:val="single"/>
    </w:rPr>
  </w:style>
  <w:style w:type="paragraph" w:customStyle="1" w:styleId="Emphasis1">
    <w:name w:val="Emphasis1"/>
    <w:basedOn w:val="Normal"/>
    <w:autoRedefine/>
    <w:uiPriority w:val="20"/>
    <w:qFormat/>
    <w:rsid w:val="002467DA"/>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customStyle="1" w:styleId="underlinedChar">
    <w:name w:val="underlined Char"/>
    <w:link w:val="underlined"/>
    <w:locked/>
    <w:rsid w:val="002467DA"/>
  </w:style>
  <w:style w:type="paragraph" w:customStyle="1" w:styleId="underlined">
    <w:name w:val="underlined"/>
    <w:next w:val="Normal"/>
    <w:link w:val="underlinedChar"/>
    <w:autoRedefine/>
    <w:rsid w:val="002467DA"/>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www.orfonline.org/research/indias-space-programme-a-role-for-the-private-sector-finally-66661/" TargetMode="External"/><Relationship Id="rId11" Type="http://schemas.openxmlformats.org/officeDocument/2006/relationships/hyperlink" Target="https://www.schwarzmanscholars.org/events-and-news/space-rivals-power-strategy-china-india-space-race/" TargetMode="External"/><Relationship Id="rId12" Type="http://schemas.openxmlformats.org/officeDocument/2006/relationships/hyperlink" Target="https://www.telegraphindia.com/opinion/the-nuclear-cloud-hanging-over-the-human-race/cid/1719608" TargetMode="External"/><Relationship Id="rId13" Type="http://schemas.openxmlformats.org/officeDocument/2006/relationships/hyperlink" Target="https://scholar.smu.edu/cgi/viewcontent.cgi?article=1307&amp;context=jalc" TargetMode="External"/><Relationship Id="rId14" Type="http://schemas.openxmlformats.org/officeDocument/2006/relationships/hyperlink" Target="http://www.cnn.com/2015/01/14/opinion/co2-crisis-griffin/" TargetMode="External"/><Relationship Id="rId15" Type="http://schemas.openxmlformats.org/officeDocument/2006/relationships/hyperlink" Target="http://www.thespacereview.com/article/2269/1" TargetMode="External"/><Relationship Id="rId16" Type="http://schemas.openxmlformats.org/officeDocument/2006/relationships/hyperlink" Target="https://doi.org/10.1016/j.jsse.2019.05.007" TargetMode="External"/><Relationship Id="rId17" Type="http://schemas.openxmlformats.org/officeDocument/2006/relationships/hyperlink" Target="https://www.europeanleadershipnetwork.org/commentary/the-art-of-space-deterrence/" TargetMode="External"/><Relationship Id="rId18" Type="http://schemas.openxmlformats.org/officeDocument/2006/relationships/hyperlink" Target="https://doi.org/10.1080/14777622.2014.890489" TargetMode="External"/><Relationship Id="rId19" Type="http://schemas.openxmlformats.org/officeDocument/2006/relationships/hyperlink" Target="https://defenceindepth.co/2017/01/11/chinas-space-weapons-test-ten-years-on-behemoth-pulls-the-peasants-plough/"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6A5A80-CB2D-A741-BB69-0CAD0B9F4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6</Pages>
  <Words>12632</Words>
  <Characters>72003</Characters>
  <Application>Microsoft Macintosh Word</Application>
  <DocSecurity>0</DocSecurity>
  <Lines>600</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84467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5</cp:revision>
  <dcterms:created xsi:type="dcterms:W3CDTF">2022-01-09T17:54:00Z</dcterms:created>
  <dcterms:modified xsi:type="dcterms:W3CDTF">2022-01-09T19:13:00Z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