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4F8DD" w14:textId="2C534C44" w:rsidR="00910A82" w:rsidRDefault="00910A82" w:rsidP="00EB195F">
      <w:pPr>
        <w:pStyle w:val="Heading1"/>
      </w:pPr>
      <w:r>
        <w:t>1AR</w:t>
      </w:r>
    </w:p>
    <w:p w14:paraId="042C234F" w14:textId="77777777" w:rsidR="00910A82" w:rsidRDefault="00910A82" w:rsidP="00910A82"/>
    <w:p w14:paraId="12A199E2" w14:textId="7AEE077C" w:rsidR="00910A82" w:rsidRDefault="00910A82" w:rsidP="00910A82">
      <w:pPr>
        <w:pStyle w:val="Heading3"/>
      </w:pPr>
      <w:r>
        <w:t>T</w:t>
      </w:r>
    </w:p>
    <w:p w14:paraId="5C992A06" w14:textId="77777777" w:rsidR="00910A82" w:rsidRDefault="00910A82" w:rsidP="00910A82"/>
    <w:p w14:paraId="36D9ED61" w14:textId="77777777" w:rsidR="00910A82" w:rsidRDefault="00910A82" w:rsidP="00910A82">
      <w:pPr>
        <w:pStyle w:val="Heading4"/>
      </w:pPr>
      <w:r>
        <w:t xml:space="preserve">Communication is coopted by the world computer’s algorithms and channeled to profit. Our political project must therefore be illegible, rupturing the world computer’s hold over </w:t>
      </w:r>
      <w:proofErr w:type="spellStart"/>
      <w:r>
        <w:t>liberatory</w:t>
      </w:r>
      <w:proofErr w:type="spellEnd"/>
      <w:r>
        <w:t xml:space="preserve"> futurism. Impact turn theory: legible and fair debated is coopted by capitalist forms of communication to produce more corporate lawyers and econ bros.</w:t>
      </w:r>
    </w:p>
    <w:p w14:paraId="6174751B" w14:textId="77777777" w:rsidR="00910A82" w:rsidRDefault="00910A82" w:rsidP="00910A82">
      <w:pPr>
        <w:rPr>
          <w:rStyle w:val="Style13ptBold"/>
        </w:rPr>
      </w:pPr>
      <w:proofErr w:type="spellStart"/>
      <w:r>
        <w:rPr>
          <w:rStyle w:val="Style13ptBold"/>
        </w:rPr>
        <w:t>Beller</w:t>
      </w:r>
      <w:proofErr w:type="spellEnd"/>
    </w:p>
    <w:p w14:paraId="4BBD88F7" w14:textId="77777777" w:rsidR="00910A82" w:rsidRPr="00060FAB" w:rsidRDefault="00910A82" w:rsidP="00910A82">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13C44BF" w14:textId="77777777" w:rsidR="00910A82" w:rsidRPr="00060FAB" w:rsidRDefault="00910A82" w:rsidP="00910A82">
      <w:pPr>
        <w:rPr>
          <w:u w:val="single"/>
        </w:rPr>
      </w:pPr>
      <w:r w:rsidRPr="00060FAB">
        <w:rPr>
          <w:sz w:val="16"/>
        </w:rPr>
        <w:t xml:space="preserve">Computational racial capital as an operative process or </w:t>
      </w:r>
      <w:proofErr w:type="spellStart"/>
      <w:r w:rsidRPr="00060FAB">
        <w:rPr>
          <w:sz w:val="16"/>
        </w:rPr>
        <w:t>metaprogram</w:t>
      </w:r>
      <w:proofErr w:type="spellEnd"/>
      <w:r w:rsidRPr="00060FAB">
        <w:rPr>
          <w:sz w:val="16"/>
        </w:rPr>
        <w:t xml:space="preserve">— presiding, I am obliged to report (pace </w:t>
      </w:r>
      <w:proofErr w:type="spellStart"/>
      <w:r w:rsidRPr="00060FAB">
        <w:rPr>
          <w:sz w:val="16"/>
        </w:rPr>
        <w:t>Flusser</w:t>
      </w:r>
      <w:proofErr w:type="spellEnd"/>
      <w:r w:rsidRPr="00060FAB">
        <w:rPr>
          <w:sz w:val="16"/>
        </w:rPr>
        <w:t xml:space="preserve">), over the photographic program as well as over some premature pronouncements of the arrival of some </w:t>
      </w:r>
      <w:proofErr w:type="spellStart"/>
      <w:r w:rsidRPr="00060FAB">
        <w:rPr>
          <w:sz w:val="16"/>
        </w:rPr>
        <w:t>postcapitalism</w:t>
      </w:r>
      <w:proofErr w:type="spellEnd"/>
      <w:r w:rsidRPr="00060FAB">
        <w:rPr>
          <w:sz w:val="16"/>
        </w:rPr>
        <w:t xml:space="preserve">—endeavors to constitute the horizon of our historical imagination. It presides over the disavowal of its own imposition of such limitations on the imagination. </w:t>
      </w:r>
      <w:r w:rsidRPr="00060FAB">
        <w:rPr>
          <w:u w:val="single"/>
        </w:rPr>
        <w:t>I</w:t>
      </w:r>
      <w:r w:rsidRPr="005A66F2">
        <w:rPr>
          <w:u w:val="single"/>
        </w:rPr>
        <w:t xml:space="preserve">ndeed, </w:t>
      </w:r>
      <w:r w:rsidRPr="00285534">
        <w:rPr>
          <w:u w:val="single"/>
        </w:rPr>
        <w:t xml:space="preserve">the world computer’s enclosure of futurity is sometimes presented as an opening toward freedom. </w:t>
      </w:r>
      <w:r w:rsidRPr="00285534">
        <w:rPr>
          <w:sz w:val="16"/>
          <w:szCs w:val="16"/>
        </w:rPr>
        <w:t>As if to hide its own function, the Ai that colonizes planet Earth must disguise the fact that it is Ai</w:t>
      </w:r>
      <w:proofErr w:type="gramStart"/>
      <w:r w:rsidRPr="00285534">
        <w:rPr>
          <w:sz w:val="16"/>
          <w:szCs w:val="16"/>
        </w:rPr>
        <w:t>;</w:t>
      </w:r>
      <w:proofErr w:type="gramEnd"/>
      <w:r w:rsidRPr="00285534">
        <w:rPr>
          <w:sz w:val="16"/>
          <w:szCs w:val="16"/>
        </w:rPr>
        <w:t xml:space="preserve"> or, when it does appear, it appears in philosophy, cinema, fiction, and, yes, even critical theory as a transcendent and sublime fantasy. The thrill of these various genres is that the Ai-sublime leaves the specific form for the socially necessary reconstitution of the ego, </w:t>
      </w:r>
      <w:proofErr w:type="spellStart"/>
      <w:r w:rsidRPr="00285534">
        <w:rPr>
          <w:sz w:val="16"/>
          <w:szCs w:val="16"/>
        </w:rPr>
        <w:t>postencounter</w:t>
      </w:r>
      <w:proofErr w:type="spellEnd"/>
      <w:r w:rsidRPr="00285534">
        <w:rPr>
          <w:sz w:val="16"/>
          <w:szCs w:val="16"/>
        </w:rPr>
        <w:t xml:space="preserve">, </w:t>
      </w:r>
      <w:proofErr w:type="spellStart"/>
      <w:r w:rsidRPr="00285534">
        <w:rPr>
          <w:sz w:val="16"/>
          <w:szCs w:val="16"/>
        </w:rPr>
        <w:t>posteuphoria</w:t>
      </w:r>
      <w:proofErr w:type="spellEnd"/>
      <w:r w:rsidRPr="00285534">
        <w:rPr>
          <w:sz w:val="16"/>
          <w:szCs w:val="16"/>
        </w:rPr>
        <w:t>, seemingly open (things can never be the same, we will never be the same, I am not the same), while also seeming to render the fate of the so-called human irrelevant. May as well shop on, then!</w:t>
      </w:r>
      <w:r w:rsidRPr="00285534">
        <w:rPr>
          <w:u w:val="single"/>
        </w:rPr>
        <w:t xml:space="preserve"> But if the people are to be the companion species to Ai, we, like </w:t>
      </w:r>
      <w:proofErr w:type="spellStart"/>
      <w:r w:rsidRPr="00285534">
        <w:rPr>
          <w:u w:val="single"/>
        </w:rPr>
        <w:t>Haraway’s</w:t>
      </w:r>
      <w:proofErr w:type="spellEnd"/>
      <w:r w:rsidRPr="00285534">
        <w:rPr>
          <w:u w:val="single"/>
        </w:rPr>
        <w:t xml:space="preserve"> dogs, might require a manifesto of our own—a political statement that respects our historically arrived-at position</w:t>
      </w:r>
      <w:r w:rsidRPr="005A66F2">
        <w:rPr>
          <w:u w:val="single"/>
        </w:rPr>
        <w:t xml:space="preserve">. Though we cannot say whether or not Ai “intentionally” hides its invisible hands and digits, as well as its habitation of bodies and minds (an </w:t>
      </w:r>
      <w:proofErr w:type="spellStart"/>
      <w:r w:rsidRPr="005A66F2">
        <w:rPr>
          <w:u w:val="single"/>
        </w:rPr>
        <w:t>undecidability</w:t>
      </w:r>
      <w:proofErr w:type="spellEnd"/>
      <w:r w:rsidRPr="005A66F2">
        <w:rPr>
          <w:u w:val="single"/>
        </w:rPr>
        <w:t xml:space="preserve"> that correctly </w:t>
      </w:r>
      <w:proofErr w:type="spellStart"/>
      <w:r w:rsidRPr="005A66F2">
        <w:rPr>
          <w:u w:val="single"/>
        </w:rPr>
        <w:t>sug</w:t>
      </w:r>
      <w:proofErr w:type="spellEnd"/>
      <w:r w:rsidRPr="005A66F2">
        <w:rPr>
          <w:u w:val="single"/>
        </w:rPr>
        <w:t xml:space="preserve">- gests that systemic </w:t>
      </w:r>
      <w:proofErr w:type="spellStart"/>
      <w:r w:rsidRPr="005A66F2">
        <w:rPr>
          <w:u w:val="single"/>
        </w:rPr>
        <w:t>instrumentalization</w:t>
      </w:r>
      <w:proofErr w:type="spellEnd"/>
      <w:r w:rsidRPr="005A66F2">
        <w:rPr>
          <w:u w:val="single"/>
        </w:rPr>
        <w:t xml:space="preserve"> and real abstraction partake of a logic of a different order than does everyday understanding and </w:t>
      </w:r>
      <w:proofErr w:type="spellStart"/>
      <w:r w:rsidRPr="005A66F2">
        <w:rPr>
          <w:u w:val="single"/>
        </w:rPr>
        <w:t>subjectifcation</w:t>
      </w:r>
      <w:proofErr w:type="spellEnd"/>
      <w:r w:rsidRPr="005A66F2">
        <w:rPr>
          <w:u w:val="single"/>
        </w:rPr>
        <w:t xml:space="preserve">), </w:t>
      </w:r>
      <w:r w:rsidRPr="00060FAB">
        <w:rPr>
          <w:highlight w:val="cyan"/>
          <w:u w:val="single"/>
        </w:rPr>
        <w:t xml:space="preserve">this writing endeavors to rupture the containment of the imagination by the </w:t>
      </w:r>
      <w:proofErr w:type="spellStart"/>
      <w:r w:rsidRPr="00060FAB">
        <w:rPr>
          <w:highlight w:val="cyan"/>
          <w:u w:val="single"/>
        </w:rPr>
        <w:t>overdetermining</w:t>
      </w:r>
      <w:proofErr w:type="spellEnd"/>
      <w:r w:rsidRPr="00060FAB">
        <w:rPr>
          <w:highlight w:val="cyan"/>
          <w:u w:val="single"/>
        </w:rPr>
        <w:t xml:space="preserve"> logic of computational capital </w:t>
      </w:r>
      <w:r w:rsidRPr="00060FAB">
        <w:rPr>
          <w:u w:val="single"/>
        </w:rPr>
        <w:t xml:space="preserve">and frame out the Great Near consequences of the colonization of the life-world by </w:t>
      </w:r>
      <w:proofErr w:type="spellStart"/>
      <w:r w:rsidRPr="00060FAB">
        <w:rPr>
          <w:u w:val="single"/>
        </w:rPr>
        <w:t>machinic</w:t>
      </w:r>
      <w:proofErr w:type="spellEnd"/>
      <w:r w:rsidRPr="00060FAB">
        <w:rPr>
          <w:u w:val="single"/>
        </w:rPr>
        <w:t xml:space="preserve"> fixed capital as if these consequences matter.</w:t>
      </w:r>
      <w:r w:rsidRPr="005A66F2">
        <w:rPr>
          <w:u w:val="single"/>
        </w:rPr>
        <w:t xml:space="preserve"> </w:t>
      </w:r>
      <w:r>
        <w:rPr>
          <w:u w:val="single"/>
        </w:rPr>
        <w:t xml:space="preserve"> </w:t>
      </w:r>
      <w:r w:rsidRPr="005A66F2">
        <w:rPr>
          <w:u w:val="single"/>
        </w:rPr>
        <w:t xml:space="preserve">Machine logic posits and increasingly presupposes subordinated human metabolic processes as value productive. </w:t>
      </w:r>
      <w:r w:rsidRPr="00060FAB">
        <w:rPr>
          <w:b/>
          <w:highlight w:val="cyan"/>
          <w:u w:val="single"/>
        </w:rPr>
        <w:t>Given the world computer’s capacity for profitable semiotic absorption, this book</w:t>
      </w:r>
      <w:r w:rsidRPr="00060FAB">
        <w:rPr>
          <w:highlight w:val="cyan"/>
          <w:u w:val="single"/>
        </w:rPr>
        <w:t xml:space="preserve"> </w:t>
      </w:r>
      <w:r w:rsidRPr="00060FAB">
        <w:rPr>
          <w:b/>
          <w:u w:val="single"/>
        </w:rPr>
        <w:t>therefore</w:t>
      </w:r>
      <w:r w:rsidRPr="00060FAB">
        <w:rPr>
          <w:b/>
          <w:highlight w:val="cyan"/>
          <w:u w:val="single"/>
        </w:rPr>
        <w:t xml:space="preserve"> must endeavor to create a rupture </w:t>
      </w:r>
      <w:r w:rsidRPr="00060FAB">
        <w:rPr>
          <w:u w:val="single"/>
        </w:rPr>
        <w:t xml:space="preserve">in its function in part by rendering the global compute legible as a concept—as “the world computer”—and in part by doing so </w:t>
      </w:r>
      <w:r w:rsidRPr="00060FAB">
        <w:rPr>
          <w:b/>
          <w:highlight w:val="cyan"/>
          <w:u w:val="single"/>
        </w:rPr>
        <w:t>in</w:t>
      </w:r>
      <w:r w:rsidRPr="00060FAB">
        <w:rPr>
          <w:highlight w:val="cyan"/>
          <w:u w:val="single"/>
        </w:rPr>
        <w:t xml:space="preserve"> </w:t>
      </w:r>
      <w:r w:rsidRPr="00060FAB">
        <w:rPr>
          <w:u w:val="single"/>
        </w:rPr>
        <w:t xml:space="preserve">what can only be </w:t>
      </w:r>
      <w:r w:rsidRPr="00060FAB">
        <w:rPr>
          <w:b/>
          <w:highlight w:val="cyan"/>
          <w:u w:val="single"/>
        </w:rPr>
        <w:t xml:space="preserve">an incompletely digestible mode. The </w:t>
      </w:r>
      <w:proofErr w:type="spellStart"/>
      <w:r w:rsidRPr="00060FAB">
        <w:rPr>
          <w:b/>
          <w:highlight w:val="cyan"/>
          <w:u w:val="single"/>
        </w:rPr>
        <w:t>fugitivity</w:t>
      </w:r>
      <w:proofErr w:type="spellEnd"/>
      <w:r w:rsidRPr="00060FAB">
        <w:rPr>
          <w:b/>
          <w:highlight w:val="cyan"/>
          <w:u w:val="single"/>
        </w:rPr>
        <w:t xml:space="preserve"> of</w:t>
      </w:r>
      <w:r w:rsidRPr="00060FAB">
        <w:rPr>
          <w:highlight w:val="cyan"/>
          <w:u w:val="single"/>
        </w:rPr>
        <w:t xml:space="preserve"> </w:t>
      </w:r>
      <w:r w:rsidRPr="00060FAB">
        <w:rPr>
          <w:u w:val="single"/>
        </w:rPr>
        <w:t xml:space="preserve">contemporary </w:t>
      </w:r>
      <w:r w:rsidRPr="00060FAB">
        <w:rPr>
          <w:b/>
          <w:highlight w:val="cyan"/>
          <w:u w:val="single"/>
        </w:rPr>
        <w:t>political theory is a necessity, as</w:t>
      </w:r>
      <w:r w:rsidRPr="00060FAB">
        <w:rPr>
          <w:u w:val="single"/>
        </w:rPr>
        <w:t xml:space="preserve"> full </w:t>
      </w:r>
      <w:r w:rsidRPr="00060FAB">
        <w:rPr>
          <w:b/>
          <w:highlight w:val="cyan"/>
          <w:u w:val="single"/>
        </w:rPr>
        <w:t>legibility within “capitalist realism” is tantamount to</w:t>
      </w:r>
      <w:r w:rsidRPr="00060FAB">
        <w:rPr>
          <w:highlight w:val="cyan"/>
          <w:u w:val="single"/>
        </w:rPr>
        <w:t xml:space="preserve"> </w:t>
      </w:r>
      <w:r w:rsidRPr="00060FAB">
        <w:rPr>
          <w:u w:val="single"/>
        </w:rPr>
        <w:t xml:space="preserve">capitalist production and </w:t>
      </w:r>
      <w:r w:rsidRPr="00060FAB">
        <w:rPr>
          <w:b/>
          <w:highlight w:val="cyan"/>
          <w:u w:val="single"/>
        </w:rPr>
        <w:t>systemic cooptation</w:t>
      </w:r>
      <w:r w:rsidRPr="005A66F2">
        <w:rPr>
          <w:u w:val="single"/>
        </w:rPr>
        <w:t xml:space="preserve">. To be clear (without being too clear), the text’s sometimes unconventional “style,” as well as its “specula- </w:t>
      </w:r>
      <w:proofErr w:type="spellStart"/>
      <w:r w:rsidRPr="005A66F2">
        <w:rPr>
          <w:u w:val="single"/>
        </w:rPr>
        <w:t>tive</w:t>
      </w:r>
      <w:proofErr w:type="spellEnd"/>
      <w:r w:rsidRPr="005A66F2">
        <w:rPr>
          <w:u w:val="single"/>
        </w:rPr>
        <w:t xml:space="preserve">” claims, </w:t>
      </w:r>
      <w:proofErr w:type="gramStart"/>
      <w:r w:rsidRPr="005A66F2">
        <w:rPr>
          <w:u w:val="single"/>
        </w:rPr>
        <w:t>are</w:t>
      </w:r>
      <w:proofErr w:type="gramEnd"/>
      <w:r w:rsidRPr="005A66F2">
        <w:rPr>
          <w:u w:val="single"/>
        </w:rPr>
        <w:t xml:space="preserve"> part of its theory and practice—a form of </w:t>
      </w:r>
      <w:proofErr w:type="spellStart"/>
      <w:r w:rsidRPr="005A66F2">
        <w:rPr>
          <w:i/>
          <w:iCs/>
          <w:u w:val="single"/>
        </w:rPr>
        <w:t>budo</w:t>
      </w:r>
      <w:proofErr w:type="spellEnd"/>
      <w:r w:rsidRPr="005A66F2">
        <w:rPr>
          <w:i/>
          <w:iCs/>
          <w:u w:val="single"/>
        </w:rPr>
        <w:t xml:space="preserve"> </w:t>
      </w:r>
      <w:r w:rsidRPr="005A66F2">
        <w:rPr>
          <w:u w:val="single"/>
        </w:rPr>
        <w:t xml:space="preserve">that would be opposed to the computational operations of the colonizer, resident to varying degrees in nearly all lands and heads. </w:t>
      </w:r>
      <w:r>
        <w:rPr>
          <w:u w:val="single"/>
        </w:rPr>
        <w:t xml:space="preserve"> </w:t>
      </w:r>
      <w:r w:rsidRPr="00060FAB">
        <w:rPr>
          <w:sz w:val="16"/>
        </w:rPr>
        <w:t xml:space="preserve">In relation to problems of periodization, the concepts constellated as com- </w:t>
      </w:r>
      <w:proofErr w:type="spellStart"/>
      <w:r w:rsidRPr="00060FAB">
        <w:rPr>
          <w:sz w:val="16"/>
        </w:rPr>
        <w:t>putational</w:t>
      </w:r>
      <w:proofErr w:type="spellEnd"/>
      <w:r w:rsidRPr="00060FAB">
        <w:rPr>
          <w:sz w:val="16"/>
        </w:rPr>
        <w:t xml:space="preserve"> racial capital, the social difference engine, the world computer, and the computational mode of production are wrought to comprehend and thus also recast a number of terms created over the last forty years or so, terms coined in pursuit of intellectual </w:t>
      </w:r>
      <w:proofErr w:type="spellStart"/>
      <w:r w:rsidRPr="00060FAB">
        <w:rPr>
          <w:sz w:val="16"/>
        </w:rPr>
        <w:t>adequation</w:t>
      </w:r>
      <w:proofErr w:type="spellEnd"/>
      <w:r w:rsidRPr="00060FAB">
        <w:rPr>
          <w:sz w:val="16"/>
        </w:rPr>
        <w:t xml:space="preserve"> for emergent structures of </w:t>
      </w:r>
      <w:proofErr w:type="spellStart"/>
      <w:r w:rsidRPr="00060FAB">
        <w:rPr>
          <w:sz w:val="16"/>
        </w:rPr>
        <w:t>domi</w:t>
      </w:r>
      <w:proofErr w:type="spellEnd"/>
      <w:r w:rsidRPr="00060FAB">
        <w:rPr>
          <w:sz w:val="16"/>
        </w:rPr>
        <w:t xml:space="preserve">- nation and exploitation beginning in the last century. This aging terminology includes </w:t>
      </w:r>
      <w:r w:rsidRPr="00060FAB">
        <w:rPr>
          <w:i/>
          <w:iCs/>
          <w:sz w:val="16"/>
        </w:rPr>
        <w:t>postmodernism</w:t>
      </w:r>
      <w:r w:rsidRPr="00060FAB">
        <w:rPr>
          <w:sz w:val="16"/>
        </w:rPr>
        <w:t xml:space="preserve">, </w:t>
      </w:r>
      <w:proofErr w:type="spellStart"/>
      <w:r w:rsidRPr="00060FAB">
        <w:rPr>
          <w:i/>
          <w:iCs/>
          <w:sz w:val="16"/>
        </w:rPr>
        <w:t>posthumanism</w:t>
      </w:r>
      <w:proofErr w:type="spellEnd"/>
      <w:r w:rsidRPr="00060FAB">
        <w:rPr>
          <w:sz w:val="16"/>
        </w:rPr>
        <w:t xml:space="preserve">, </w:t>
      </w:r>
      <w:r w:rsidRPr="00060FAB">
        <w:rPr>
          <w:i/>
          <w:iCs/>
          <w:sz w:val="16"/>
        </w:rPr>
        <w:t>post-Fordism</w:t>
      </w:r>
      <w:r w:rsidRPr="00060FAB">
        <w:rPr>
          <w:sz w:val="16"/>
        </w:rPr>
        <w:t xml:space="preserve">, </w:t>
      </w:r>
      <w:r w:rsidRPr="00060FAB">
        <w:rPr>
          <w:i/>
          <w:iCs/>
          <w:sz w:val="16"/>
        </w:rPr>
        <w:t>cognitive capitalism</w:t>
      </w:r>
      <w:r w:rsidRPr="00060FAB">
        <w:rPr>
          <w:sz w:val="16"/>
        </w:rPr>
        <w:t xml:space="preserve">, </w:t>
      </w:r>
      <w:proofErr w:type="spellStart"/>
      <w:r w:rsidRPr="00060FAB">
        <w:rPr>
          <w:i/>
          <w:iCs/>
          <w:sz w:val="16"/>
        </w:rPr>
        <w:t>virtuos</w:t>
      </w:r>
      <w:proofErr w:type="spellEnd"/>
      <w:r w:rsidRPr="00060FAB">
        <w:rPr>
          <w:i/>
          <w:iCs/>
          <w:sz w:val="16"/>
        </w:rPr>
        <w:t xml:space="preserve">- </w:t>
      </w:r>
      <w:proofErr w:type="spellStart"/>
      <w:r w:rsidRPr="00060FAB">
        <w:rPr>
          <w:i/>
          <w:iCs/>
          <w:sz w:val="16"/>
        </w:rPr>
        <w:t>ity</w:t>
      </w:r>
      <w:proofErr w:type="spellEnd"/>
      <w:r w:rsidRPr="00060FAB">
        <w:rPr>
          <w:sz w:val="16"/>
        </w:rPr>
        <w:t xml:space="preserve">, </w:t>
      </w:r>
      <w:proofErr w:type="spellStart"/>
      <w:r w:rsidRPr="00060FAB">
        <w:rPr>
          <w:i/>
          <w:iCs/>
          <w:sz w:val="16"/>
        </w:rPr>
        <w:t>neuropower</w:t>
      </w:r>
      <w:proofErr w:type="spellEnd"/>
      <w:r w:rsidRPr="00060FAB">
        <w:rPr>
          <w:sz w:val="16"/>
        </w:rPr>
        <w:t xml:space="preserve">, </w:t>
      </w:r>
      <w:proofErr w:type="spellStart"/>
      <w:r w:rsidRPr="00060FAB">
        <w:rPr>
          <w:i/>
          <w:iCs/>
          <w:sz w:val="16"/>
        </w:rPr>
        <w:t>biopolitics</w:t>
      </w:r>
      <w:proofErr w:type="spellEnd"/>
      <w:r w:rsidRPr="00060FAB">
        <w:rPr>
          <w:sz w:val="16"/>
        </w:rPr>
        <w:t xml:space="preserve">, </w:t>
      </w:r>
      <w:proofErr w:type="spellStart"/>
      <w:r w:rsidRPr="00060FAB">
        <w:rPr>
          <w:i/>
          <w:iCs/>
          <w:sz w:val="16"/>
        </w:rPr>
        <w:t>necropolitics</w:t>
      </w:r>
      <w:proofErr w:type="spellEnd"/>
      <w:r w:rsidRPr="00060FAB">
        <w:rPr>
          <w:sz w:val="16"/>
        </w:rPr>
        <w:t xml:space="preserve">, </w:t>
      </w:r>
      <w:proofErr w:type="spellStart"/>
      <w:r w:rsidRPr="00060FAB">
        <w:rPr>
          <w:i/>
          <w:iCs/>
          <w:sz w:val="16"/>
        </w:rPr>
        <w:t>necrocapital</w:t>
      </w:r>
      <w:proofErr w:type="spellEnd"/>
      <w:r w:rsidRPr="00060FAB">
        <w:rPr>
          <w:sz w:val="16"/>
        </w:rPr>
        <w:t xml:space="preserve">, and my own earlier efforts, </w:t>
      </w:r>
      <w:r w:rsidRPr="00060FAB">
        <w:rPr>
          <w:i/>
          <w:iCs/>
          <w:sz w:val="16"/>
        </w:rPr>
        <w:t xml:space="preserve">the cinematic mode of production </w:t>
      </w:r>
      <w:r w:rsidRPr="00060FAB">
        <w:rPr>
          <w:sz w:val="16"/>
        </w:rPr>
        <w:t xml:space="preserve">and </w:t>
      </w:r>
      <w:r w:rsidRPr="00060FAB">
        <w:rPr>
          <w:i/>
          <w:iCs/>
          <w:sz w:val="16"/>
        </w:rPr>
        <w:t>the attention theory of value</w:t>
      </w:r>
      <w:r w:rsidRPr="00060FAB">
        <w:rPr>
          <w:sz w:val="16"/>
        </w:rPr>
        <w:t>. The breaking of these forms is also subject to the dialectical advance of the world computer. Computational racial capitalism emerges in and through the computational mode of production, which, as will be shown here, itself institutes and develops “</w:t>
      </w:r>
      <w:proofErr w:type="spellStart"/>
      <w:r w:rsidRPr="00060FAB">
        <w:rPr>
          <w:sz w:val="16"/>
        </w:rPr>
        <w:t>informatic</w:t>
      </w:r>
      <w:proofErr w:type="spellEnd"/>
      <w:r w:rsidRPr="00060FAB">
        <w:rPr>
          <w:sz w:val="16"/>
        </w:rPr>
        <w:t xml:space="preserve"> labor,” “networked commodities,” and new techniques of abstraction whose summation can be given in the phrase </w:t>
      </w:r>
      <w:r w:rsidRPr="00060FAB">
        <w:rPr>
          <w:i/>
          <w:iCs/>
          <w:sz w:val="16"/>
        </w:rPr>
        <w:t xml:space="preserve">the world computer </w:t>
      </w:r>
      <w:r w:rsidRPr="00060FAB">
        <w:rPr>
          <w:sz w:val="16"/>
        </w:rPr>
        <w:t xml:space="preserve">and whose result is not only the </w:t>
      </w:r>
      <w:proofErr w:type="spellStart"/>
      <w:r w:rsidRPr="00060FAB">
        <w:rPr>
          <w:sz w:val="16"/>
        </w:rPr>
        <w:t>financialization</w:t>
      </w:r>
      <w:proofErr w:type="spellEnd"/>
      <w:r w:rsidRPr="00060FAB">
        <w:rPr>
          <w:sz w:val="16"/>
        </w:rPr>
        <w:t xml:space="preserve"> of everyday life but “the derivative condition,” in which any and all instantiations of form can be taken as positions on the generalized volatility of the market—because they are, unavoidably. </w:t>
      </w:r>
    </w:p>
    <w:p w14:paraId="18A2220D" w14:textId="77777777" w:rsidR="00910A82" w:rsidRDefault="00910A82" w:rsidP="00910A82"/>
    <w:p w14:paraId="73FC1081" w14:textId="30646F9B" w:rsidR="0025126B" w:rsidRDefault="0025126B" w:rsidP="0025126B">
      <w:pPr>
        <w:pStyle w:val="Heading3"/>
      </w:pPr>
      <w:r>
        <w:t>Case</w:t>
      </w:r>
    </w:p>
    <w:p w14:paraId="595BC369" w14:textId="77777777" w:rsidR="0025126B" w:rsidRDefault="0025126B" w:rsidP="0025126B"/>
    <w:p w14:paraId="48C8A4E8" w14:textId="77777777" w:rsidR="0025126B" w:rsidRDefault="0025126B" w:rsidP="0025126B">
      <w:pPr>
        <w:pStyle w:val="Heading4"/>
      </w:pPr>
      <w:r>
        <w:t>Endless economic growth under capitalism is actively destroying the climate – socialist alternatives are necessary to solve warming.</w:t>
      </w:r>
    </w:p>
    <w:p w14:paraId="546B339E" w14:textId="77777777" w:rsidR="0025126B" w:rsidRDefault="0025126B" w:rsidP="0025126B">
      <w:pPr>
        <w:rPr>
          <w:rStyle w:val="Style13ptBold"/>
        </w:rPr>
      </w:pPr>
      <w:r>
        <w:rPr>
          <w:rStyle w:val="Style13ptBold"/>
        </w:rPr>
        <w:t>Dawson 19</w:t>
      </w:r>
    </w:p>
    <w:p w14:paraId="2FA81E59" w14:textId="77777777" w:rsidR="0025126B" w:rsidRPr="00ED1D05" w:rsidRDefault="0025126B" w:rsidP="0025126B">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w:t>
      </w:r>
      <w:proofErr w:type="gramStart"/>
      <w:r w:rsidRPr="00ED1D05">
        <w:rPr>
          <w:sz w:val="20"/>
          <w:szCs w:val="20"/>
        </w:rPr>
        <w:t>April,</w:t>
      </w:r>
      <w:proofErr w:type="gramEnd"/>
      <w:r w:rsidRPr="00ED1D05">
        <w:rPr>
          <w:sz w:val="20"/>
          <w:szCs w:val="20"/>
        </w:rPr>
        <w:t xml:space="preserve"> 2019. </w:t>
      </w:r>
      <w:proofErr w:type="gramStart"/>
      <w:r w:rsidRPr="00ED1D05">
        <w:rPr>
          <w:sz w:val="20"/>
          <w:szCs w:val="20"/>
        </w:rPr>
        <w:t>In These Times.</w:t>
      </w:r>
      <w:proofErr w:type="gramEnd"/>
      <w:r w:rsidRPr="00ED1D05">
        <w:rPr>
          <w:sz w:val="20"/>
          <w:szCs w:val="20"/>
        </w:rPr>
        <w:t xml:space="preserve"> </w:t>
      </w:r>
      <w:hyperlink r:id="rId10" w:history="1">
        <w:r w:rsidRPr="00ED1D05">
          <w:rPr>
            <w:rStyle w:val="Hyperlink"/>
            <w:rFonts w:eastAsia="Times New Roman"/>
            <w:sz w:val="20"/>
            <w:szCs w:val="20"/>
          </w:rPr>
          <w:t>https://inthesetimes.com/article/socialism-anti-capitalism-economic-reform</w:t>
        </w:r>
      </w:hyperlink>
    </w:p>
    <w:p w14:paraId="5FA11006" w14:textId="77777777" w:rsidR="0025126B" w:rsidRPr="00ED1D05" w:rsidRDefault="0025126B" w:rsidP="0025126B">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40F0B243" w14:textId="77777777" w:rsidR="0025126B" w:rsidRPr="009A373A" w:rsidRDefault="0025126B" w:rsidP="0025126B">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 xml:space="preserve">Rapid and equitable </w:t>
      </w:r>
      <w:proofErr w:type="spellStart"/>
      <w:r w:rsidRPr="009A373A">
        <w:rPr>
          <w:rFonts w:asciiTheme="majorHAnsi" w:eastAsia="Times New Roman" w:hAnsiTheme="majorHAnsi"/>
          <w:color w:val="000000" w:themeColor="text1"/>
          <w:sz w:val="16"/>
        </w:rPr>
        <w:t>decarbonization</w:t>
      </w:r>
      <w:proofErr w:type="spellEnd"/>
      <w:r w:rsidRPr="009A373A">
        <w:rPr>
          <w:rFonts w:asciiTheme="majorHAnsi" w:eastAsia="Times New Roman" w:hAnsiTheme="majorHAnsi"/>
          <w:color w:val="000000" w:themeColor="text1"/>
          <w:sz w:val="16"/>
        </w:rPr>
        <w:t xml:space="preserve">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w:t>
      </w:r>
      <w:proofErr w:type="gramStart"/>
      <w:r w:rsidRPr="009A373A">
        <w:rPr>
          <w:rFonts w:asciiTheme="majorHAnsi" w:hAnsiTheme="majorHAnsi"/>
          <w:color w:val="000000" w:themeColor="text1"/>
          <w:sz w:val="16"/>
        </w:rPr>
        <w:t xml:space="preserve">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w:t>
      </w:r>
      <w:proofErr w:type="gramEnd"/>
      <w:r w:rsidRPr="009A373A">
        <w:rPr>
          <w:rFonts w:asciiTheme="majorHAnsi" w:hAnsiTheme="majorHAnsi"/>
          <w:b/>
          <w:color w:val="000000" w:themeColor="text1"/>
          <w:highlight w:val="cyan"/>
          <w:u w:val="single"/>
        </w:rPr>
        <w:t>.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proofErr w:type="spellStart"/>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proofErr w:type="spellEnd"/>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w:t>
      </w:r>
      <w:proofErr w:type="spellStart"/>
      <w:r w:rsidRPr="009A373A">
        <w:rPr>
          <w:rFonts w:asciiTheme="majorHAnsi" w:hAnsiTheme="majorHAnsi"/>
          <w:color w:val="000000" w:themeColor="text1"/>
          <w:sz w:val="16"/>
        </w:rPr>
        <w:t>phase</w:t>
      </w:r>
      <w:r w:rsidRPr="009A373A">
        <w:rPr>
          <w:rFonts w:asciiTheme="majorHAnsi" w:hAnsiTheme="majorHAnsi"/>
          <w:color w:val="000000" w:themeColor="text1"/>
          <w:sz w:val="16"/>
        </w:rPr>
        <w:softHyphen/>
        <w:t>out</w:t>
      </w:r>
      <w:proofErr w:type="spellEnd"/>
      <w:r w:rsidRPr="009A373A">
        <w:rPr>
          <w:rFonts w:asciiTheme="majorHAnsi" w:hAnsiTheme="majorHAnsi"/>
          <w:color w:val="000000" w:themeColor="text1"/>
          <w:sz w:val="16"/>
        </w:rPr>
        <w:t xml:space="preserve">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181A6CB2" w14:textId="77777777" w:rsidR="0025126B" w:rsidRDefault="0025126B" w:rsidP="0025126B"/>
    <w:p w14:paraId="039824B1" w14:textId="77777777" w:rsidR="0025126B" w:rsidRPr="00C479CB" w:rsidRDefault="0025126B" w:rsidP="0025126B">
      <w:pPr>
        <w:widowControl w:val="0"/>
        <w:autoSpaceDE w:val="0"/>
        <w:autoSpaceDN w:val="0"/>
        <w:adjustRightInd w:val="0"/>
        <w:spacing w:after="0" w:line="240" w:lineRule="auto"/>
        <w:rPr>
          <w:rFonts w:asciiTheme="majorHAnsi" w:hAnsiTheme="majorHAnsi" w:cs="AppleSystemUIFont"/>
          <w:b/>
        </w:rPr>
      </w:pPr>
      <w:r w:rsidRPr="00C479CB">
        <w:rPr>
          <w:rFonts w:asciiTheme="majorHAnsi" w:hAnsiTheme="majorHAnsi" w:cs="AppleSystemUIFont"/>
          <w:b/>
        </w:rPr>
        <w:t>On Enviro</w:t>
      </w:r>
      <w:r>
        <w:rPr>
          <w:rFonts w:asciiTheme="majorHAnsi" w:hAnsiTheme="majorHAnsi" w:cs="AppleSystemUIFont"/>
          <w:b/>
        </w:rPr>
        <w:t>nment</w:t>
      </w:r>
    </w:p>
    <w:p w14:paraId="7EC4599D" w14:textId="77777777" w:rsidR="0025126B" w:rsidRPr="00C479CB" w:rsidRDefault="0025126B" w:rsidP="0025126B">
      <w:pPr>
        <w:widowControl w:val="0"/>
        <w:numPr>
          <w:ilvl w:val="0"/>
          <w:numId w:val="12"/>
        </w:numPr>
        <w:autoSpaceDE w:val="0"/>
        <w:autoSpaceDN w:val="0"/>
        <w:adjustRightInd w:val="0"/>
        <w:spacing w:after="0" w:line="240" w:lineRule="auto"/>
        <w:ind w:left="0" w:firstLine="0"/>
        <w:rPr>
          <w:rFonts w:asciiTheme="majorHAnsi" w:hAnsiTheme="majorHAnsi" w:cs="AppleSystemUIFont"/>
          <w:b/>
        </w:rPr>
      </w:pPr>
      <w:r w:rsidRPr="00C479CB">
        <w:rPr>
          <w:rFonts w:asciiTheme="majorHAnsi" w:hAnsiTheme="majorHAnsi" w:cs="AppleSystemUIFont"/>
          <w:b/>
        </w:rPr>
        <w:t>Socialism better because production is geared towards social needs</w:t>
      </w:r>
    </w:p>
    <w:p w14:paraId="4DAEC888" w14:textId="77777777" w:rsidR="0025126B" w:rsidRPr="00C479CB" w:rsidRDefault="0025126B" w:rsidP="0025126B">
      <w:pPr>
        <w:widowControl w:val="0"/>
        <w:numPr>
          <w:ilvl w:val="0"/>
          <w:numId w:val="12"/>
        </w:numPr>
        <w:autoSpaceDE w:val="0"/>
        <w:autoSpaceDN w:val="0"/>
        <w:adjustRightInd w:val="0"/>
        <w:spacing w:after="0" w:line="240" w:lineRule="auto"/>
        <w:ind w:left="0" w:firstLine="0"/>
        <w:rPr>
          <w:rFonts w:asciiTheme="majorHAnsi" w:hAnsiTheme="majorHAnsi" w:cs="AppleSystemUIFont"/>
          <w:b/>
        </w:rPr>
      </w:pPr>
      <w:proofErr w:type="spellStart"/>
      <w:r w:rsidRPr="00C479CB">
        <w:rPr>
          <w:rFonts w:asciiTheme="majorHAnsi" w:hAnsiTheme="majorHAnsi" w:cs="AppleSystemUIFont"/>
          <w:b/>
        </w:rPr>
        <w:t>Squo</w:t>
      </w:r>
      <w:proofErr w:type="spellEnd"/>
      <w:r w:rsidRPr="00C479CB">
        <w:rPr>
          <w:rFonts w:asciiTheme="majorHAnsi" w:hAnsiTheme="majorHAnsi" w:cs="AppleSystemUIFont"/>
          <w:b/>
        </w:rPr>
        <w:t xml:space="preserve"> is cap - there’s a profit motive to use fossil fuels - if markets solved we wouldn’t be drilling</w:t>
      </w:r>
    </w:p>
    <w:p w14:paraId="454FE3D8" w14:textId="77777777" w:rsidR="0025126B" w:rsidRPr="00C479CB" w:rsidRDefault="0025126B" w:rsidP="0025126B">
      <w:pPr>
        <w:widowControl w:val="0"/>
        <w:autoSpaceDE w:val="0"/>
        <w:autoSpaceDN w:val="0"/>
        <w:adjustRightInd w:val="0"/>
        <w:spacing w:after="0" w:line="240" w:lineRule="auto"/>
        <w:rPr>
          <w:rFonts w:asciiTheme="majorHAnsi" w:hAnsiTheme="majorHAnsi" w:cs="AppleSystemUIFont"/>
          <w:b/>
        </w:rPr>
      </w:pPr>
    </w:p>
    <w:p w14:paraId="24E4B887" w14:textId="77777777" w:rsidR="0025126B" w:rsidRPr="00C479CB" w:rsidRDefault="0025126B" w:rsidP="0025126B">
      <w:pPr>
        <w:widowControl w:val="0"/>
        <w:autoSpaceDE w:val="0"/>
        <w:autoSpaceDN w:val="0"/>
        <w:adjustRightInd w:val="0"/>
        <w:spacing w:after="0" w:line="240" w:lineRule="auto"/>
        <w:rPr>
          <w:rFonts w:asciiTheme="majorHAnsi" w:hAnsiTheme="majorHAnsi" w:cs="AppleSystemUIFont"/>
          <w:b/>
        </w:rPr>
      </w:pPr>
      <w:r>
        <w:rPr>
          <w:rFonts w:asciiTheme="majorHAnsi" w:hAnsiTheme="majorHAnsi" w:cs="AppleSystemUIFont"/>
          <w:b/>
        </w:rPr>
        <w:t>On I</w:t>
      </w:r>
      <w:r w:rsidRPr="00C479CB">
        <w:rPr>
          <w:rFonts w:asciiTheme="majorHAnsi" w:hAnsiTheme="majorHAnsi" w:cs="AppleSystemUIFont"/>
          <w:b/>
        </w:rPr>
        <w:t>nnovation</w:t>
      </w:r>
    </w:p>
    <w:p w14:paraId="7587CB76" w14:textId="77777777" w:rsidR="0025126B" w:rsidRPr="00C479CB" w:rsidRDefault="0025126B" w:rsidP="0025126B">
      <w:pPr>
        <w:widowControl w:val="0"/>
        <w:numPr>
          <w:ilvl w:val="0"/>
          <w:numId w:val="13"/>
        </w:numPr>
        <w:autoSpaceDE w:val="0"/>
        <w:autoSpaceDN w:val="0"/>
        <w:adjustRightInd w:val="0"/>
        <w:spacing w:after="0" w:line="240" w:lineRule="auto"/>
        <w:ind w:left="0" w:firstLine="0"/>
        <w:rPr>
          <w:rFonts w:asciiTheme="majorHAnsi" w:hAnsiTheme="majorHAnsi" w:cs="AppleSystemUIFont"/>
          <w:b/>
        </w:rPr>
      </w:pPr>
      <w:r w:rsidRPr="00C479CB">
        <w:rPr>
          <w:rFonts w:asciiTheme="majorHAnsi" w:hAnsiTheme="majorHAnsi" w:cs="AppleSystemUIFont"/>
          <w:b/>
        </w:rPr>
        <w:t>Cap only innovates for profit - means we get a new COD game every year but solar panels are still too expensive - corporate innovation won’t solve crises</w:t>
      </w:r>
    </w:p>
    <w:p w14:paraId="75956573" w14:textId="77777777" w:rsidR="0025126B" w:rsidRPr="00C479CB" w:rsidRDefault="0025126B" w:rsidP="0025126B">
      <w:pPr>
        <w:widowControl w:val="0"/>
        <w:numPr>
          <w:ilvl w:val="0"/>
          <w:numId w:val="13"/>
        </w:numPr>
        <w:autoSpaceDE w:val="0"/>
        <w:autoSpaceDN w:val="0"/>
        <w:adjustRightInd w:val="0"/>
        <w:spacing w:after="0" w:line="240" w:lineRule="auto"/>
        <w:ind w:left="0" w:firstLine="0"/>
        <w:rPr>
          <w:rFonts w:asciiTheme="majorHAnsi" w:hAnsiTheme="majorHAnsi" w:cs="AppleSystemUIFont"/>
          <w:b/>
        </w:rPr>
      </w:pPr>
      <w:r w:rsidRPr="00C479CB">
        <w:rPr>
          <w:rFonts w:asciiTheme="majorHAnsi" w:hAnsiTheme="majorHAnsi" w:cs="AppleSystemUIFont"/>
          <w:b/>
        </w:rPr>
        <w:t xml:space="preserve">Socialism does motivate innovation - the state encourages it - that’s why USSR beat us to orbit and Cuba made the first </w:t>
      </w:r>
      <w:proofErr w:type="spellStart"/>
      <w:r w:rsidRPr="00C479CB">
        <w:rPr>
          <w:rFonts w:asciiTheme="majorHAnsi" w:hAnsiTheme="majorHAnsi" w:cs="AppleSystemUIFont"/>
          <w:b/>
        </w:rPr>
        <w:t>covid</w:t>
      </w:r>
      <w:proofErr w:type="spellEnd"/>
      <w:r w:rsidRPr="00C479CB">
        <w:rPr>
          <w:rFonts w:asciiTheme="majorHAnsi" w:hAnsiTheme="majorHAnsi" w:cs="AppleSystemUIFont"/>
          <w:b/>
        </w:rPr>
        <w:t xml:space="preserve"> vaccine</w:t>
      </w:r>
    </w:p>
    <w:p w14:paraId="7A394EFC" w14:textId="77777777" w:rsidR="0025126B" w:rsidRPr="0025126B" w:rsidRDefault="0025126B" w:rsidP="0025126B">
      <w:bookmarkStart w:id="0" w:name="_GoBack"/>
      <w:bookmarkEnd w:id="0"/>
    </w:p>
    <w:p w14:paraId="2FB9866D" w14:textId="77777777" w:rsidR="00EB195F" w:rsidRDefault="00EB195F" w:rsidP="00EB195F">
      <w:pPr>
        <w:pStyle w:val="Heading1"/>
      </w:pPr>
      <w:r>
        <w:t>1AC</w:t>
      </w:r>
    </w:p>
    <w:p w14:paraId="7B66D0D8" w14:textId="77777777" w:rsidR="00EB195F" w:rsidRPr="00EB195F" w:rsidRDefault="00EB195F" w:rsidP="00EB195F"/>
    <w:p w14:paraId="3266F916" w14:textId="77777777" w:rsidR="00B23FE3" w:rsidRDefault="00B23FE3" w:rsidP="00B23FE3">
      <w:pPr>
        <w:pStyle w:val="Heading4"/>
      </w:pPr>
      <w:r>
        <w:t>The world computer structures postmodernity – qualities become quantities as racial capitalism creates information and maps codes onto people. Information is not neutral, but produced by white supremacist and capitalist ideology. When this information is plugged into algorithms, the result is profit for some and dispossession for the rest. Global crises are not independent events, but codified by profit algorithms.</w:t>
      </w:r>
    </w:p>
    <w:p w14:paraId="336E9C55" w14:textId="77777777" w:rsidR="00B23FE3" w:rsidRDefault="00B23FE3" w:rsidP="00B23FE3">
      <w:pPr>
        <w:rPr>
          <w:rStyle w:val="Style13ptBold"/>
        </w:rPr>
      </w:pPr>
      <w:proofErr w:type="spellStart"/>
      <w:r>
        <w:rPr>
          <w:rStyle w:val="Style13ptBold"/>
        </w:rPr>
        <w:t>Beller</w:t>
      </w:r>
      <w:proofErr w:type="spellEnd"/>
      <w:r>
        <w:rPr>
          <w:rStyle w:val="Style13ptBold"/>
        </w:rPr>
        <w:t xml:space="preserve"> 1</w:t>
      </w:r>
    </w:p>
    <w:p w14:paraId="35702C77" w14:textId="77777777" w:rsidR="00B23FE3" w:rsidRPr="00F77F62" w:rsidRDefault="00B23FE3" w:rsidP="00B23FE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6-11.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2B66A4ED" w14:textId="77777777" w:rsidR="00B23FE3" w:rsidRPr="003B297E" w:rsidRDefault="00B23FE3" w:rsidP="00B23FE3">
      <w:pPr>
        <w:rPr>
          <w:rFonts w:asciiTheme="majorHAnsi" w:hAnsiTheme="majorHAnsi"/>
          <w:sz w:val="16"/>
        </w:rPr>
      </w:pPr>
      <w:r w:rsidRPr="003B297E">
        <w:rPr>
          <w:sz w:val="16"/>
        </w:rPr>
        <w:t>Taking the n</w:t>
      </w:r>
      <w:r w:rsidRPr="003B297E">
        <w:rPr>
          <w:rFonts w:asciiTheme="majorHAnsi" w:hAnsiTheme="majorHAnsi"/>
          <w:sz w:val="16"/>
        </w:rPr>
        <w:t xml:space="preserve">otion that Capital was always a computer as a starting point (Dyer- </w:t>
      </w:r>
      <w:proofErr w:type="spellStart"/>
      <w:r w:rsidRPr="003B297E">
        <w:rPr>
          <w:rFonts w:asciiTheme="majorHAnsi" w:hAnsiTheme="majorHAnsi"/>
          <w:sz w:val="16"/>
        </w:rPr>
        <w:t>Witheford</w:t>
      </w:r>
      <w:proofErr w:type="spellEnd"/>
      <w:r w:rsidRPr="003B297E">
        <w:rPr>
          <w:rFonts w:asciiTheme="majorHAnsi" w:hAnsiTheme="majorHAnsi"/>
          <w:sz w:val="16"/>
        </w:rPr>
        <w:t xml:space="preserve">, 2013), </w:t>
      </w:r>
      <w:r w:rsidRPr="003B297E">
        <w:rPr>
          <w:rFonts w:asciiTheme="majorHAnsi" w:hAnsiTheme="majorHAnsi"/>
          <w:iCs/>
          <w:highlight w:val="cyan"/>
          <w:u w:val="single"/>
        </w:rPr>
        <w:t>The World Computer</w:t>
      </w:r>
      <w:r w:rsidRPr="003B297E">
        <w:rPr>
          <w:rFonts w:asciiTheme="majorHAnsi" w:hAnsiTheme="majorHAnsi"/>
          <w:b/>
          <w:iCs/>
          <w:u w:val="single"/>
        </w:rPr>
        <w:t xml:space="preserve"> </w:t>
      </w:r>
      <w:r w:rsidRPr="00596114">
        <w:rPr>
          <w:rFonts w:asciiTheme="majorHAnsi" w:hAnsiTheme="majorHAnsi"/>
          <w:u w:val="single"/>
        </w:rPr>
        <w:t>understa</w:t>
      </w:r>
      <w:r>
        <w:rPr>
          <w:rFonts w:asciiTheme="majorHAnsi" w:hAnsiTheme="majorHAnsi"/>
          <w:u w:val="single"/>
        </w:rPr>
        <w:t>nds the history of the commodi</w:t>
      </w:r>
      <w:r w:rsidRPr="00596114">
        <w:rPr>
          <w:rFonts w:asciiTheme="majorHAnsi" w:hAnsiTheme="majorHAnsi"/>
          <w:u w:val="single"/>
        </w:rPr>
        <w:t xml:space="preserve">fication of life as a process of </w:t>
      </w:r>
      <w:r w:rsidRPr="003B297E">
        <w:rPr>
          <w:rFonts w:asciiTheme="majorHAnsi" w:hAnsiTheme="majorHAnsi"/>
          <w:highlight w:val="cyan"/>
          <w:u w:val="single"/>
        </w:rPr>
        <w:t>encrypt[</w:t>
      </w:r>
      <w:proofErr w:type="gramStart"/>
      <w:r w:rsidRPr="003B297E">
        <w:rPr>
          <w:rFonts w:asciiTheme="majorHAnsi" w:hAnsiTheme="majorHAnsi"/>
          <w:highlight w:val="cyan"/>
          <w:u w:val="single"/>
        </w:rPr>
        <w:t>s]</w:t>
      </w:r>
      <w:proofErr w:type="spellStart"/>
      <w:r w:rsidRPr="00596114">
        <w:rPr>
          <w:rFonts w:asciiTheme="majorHAnsi" w:hAnsiTheme="majorHAnsi"/>
          <w:u w:val="single"/>
        </w:rPr>
        <w:t>ing</w:t>
      </w:r>
      <w:proofErr w:type="spellEnd"/>
      <w:proofErr w:type="gramEnd"/>
      <w:r w:rsidRPr="00596114">
        <w:rPr>
          <w:rFonts w:asciiTheme="majorHAnsi" w:hAnsiTheme="majorHAnsi"/>
          <w:u w:val="single"/>
        </w:rPr>
        <w:t xml:space="preserve"> </w:t>
      </w:r>
      <w:r w:rsidRPr="003B297E">
        <w:rPr>
          <w:rFonts w:asciiTheme="majorHAnsi" w:hAnsiTheme="majorHAnsi"/>
          <w:highlight w:val="cyan"/>
          <w:u w:val="single"/>
        </w:rPr>
        <w:t>the world’s</w:t>
      </w:r>
      <w:r>
        <w:rPr>
          <w:rFonts w:asciiTheme="majorHAnsi" w:hAnsiTheme="majorHAnsi"/>
          <w:highlight w:val="cyan"/>
          <w:u w:val="single"/>
        </w:rPr>
        <w:t xml:space="preserve"> myriad qualities as quan</w:t>
      </w:r>
      <w:r w:rsidRPr="003B297E">
        <w:rPr>
          <w:rFonts w:asciiTheme="majorHAnsi" w:hAnsiTheme="majorHAnsi"/>
          <w:highlight w:val="cyan"/>
          <w:u w:val="single"/>
        </w:rPr>
        <w:t>tities.</w:t>
      </w:r>
      <w:r w:rsidRPr="00596114">
        <w:rPr>
          <w:rFonts w:asciiTheme="majorHAnsi" w:hAnsiTheme="majorHAnsi"/>
          <w:u w:val="single"/>
        </w:rPr>
        <w:t xml:space="preserve"> Formal and informal techniques, </w:t>
      </w:r>
      <w:r w:rsidRPr="003B297E">
        <w:rPr>
          <w:rFonts w:asciiTheme="majorHAnsi" w:hAnsiTheme="majorHAnsi"/>
          <w:u w:val="single"/>
        </w:rPr>
        <w:t>from</w:t>
      </w:r>
      <w:r w:rsidRPr="00596114">
        <w:rPr>
          <w:rFonts w:asciiTheme="majorHAnsi" w:hAnsiTheme="majorHAnsi"/>
          <w:u w:val="single"/>
        </w:rPr>
        <w:t xml:space="preserve"> double-entry </w:t>
      </w:r>
      <w:r w:rsidRPr="00074D3C">
        <w:rPr>
          <w:rFonts w:asciiTheme="majorHAnsi" w:hAnsiTheme="majorHAnsi"/>
          <w:u w:val="single"/>
        </w:rPr>
        <w:t>bookkeeping and racialization</w:t>
      </w:r>
      <w:r w:rsidRPr="00596114">
        <w:rPr>
          <w:rFonts w:asciiTheme="majorHAnsi" w:hAnsiTheme="majorHAnsi"/>
          <w:u w:val="single"/>
        </w:rPr>
        <w:t xml:space="preserve">, to </w:t>
      </w:r>
      <w:r w:rsidRPr="00E977AD">
        <w:rPr>
          <w:rFonts w:asciiTheme="majorHAnsi" w:hAnsiTheme="majorHAnsi"/>
          <w:b/>
          <w:highlight w:val="cyan"/>
          <w:u w:val="single"/>
        </w:rPr>
        <w:t>the rise of information</w:t>
      </w:r>
      <w:r w:rsidRPr="00596114">
        <w:rPr>
          <w:rFonts w:asciiTheme="majorHAnsi" w:hAnsiTheme="majorHAnsi"/>
          <w:u w:val="single"/>
        </w:rPr>
        <w:t xml:space="preserve"> and discrete state machines, </w:t>
      </w:r>
      <w:r w:rsidRPr="00E977AD">
        <w:rPr>
          <w:rFonts w:asciiTheme="majorHAnsi" w:hAnsiTheme="majorHAnsi"/>
          <w:b/>
          <w:highlight w:val="cyan"/>
          <w:u w:val="single"/>
        </w:rPr>
        <w:t>imposed</w:t>
      </w:r>
      <w:r w:rsidRPr="00596114">
        <w:rPr>
          <w:rFonts w:asciiTheme="majorHAnsi" w:hAnsiTheme="majorHAnsi"/>
          <w:u w:val="single"/>
        </w:rPr>
        <w:t xml:space="preserve"> and extended the tyranny of </w:t>
      </w:r>
      <w:r w:rsidRPr="00E977AD">
        <w:rPr>
          <w:rFonts w:asciiTheme="majorHAnsi" w:hAnsiTheme="majorHAnsi"/>
          <w:b/>
          <w:highlight w:val="cyan"/>
          <w:u w:val="single"/>
        </w:rPr>
        <w:t>racial capital’s relentless calculus of profit</w:t>
      </w:r>
      <w:r w:rsidRPr="00E977AD">
        <w:rPr>
          <w:rFonts w:asciiTheme="majorHAnsi" w:hAnsiTheme="majorHAnsi"/>
          <w:highlight w:val="cyan"/>
          <w:u w:val="single"/>
        </w:rPr>
        <w:t>. By means of</w:t>
      </w:r>
      <w:r w:rsidRPr="00596114">
        <w:rPr>
          <w:rFonts w:asciiTheme="majorHAnsi" w:hAnsiTheme="majorHAnsi"/>
          <w:u w:val="single"/>
        </w:rPr>
        <w:t xml:space="preserve"> the </w:t>
      </w:r>
      <w:r w:rsidRPr="00F97E7F">
        <w:rPr>
          <w:rFonts w:asciiTheme="majorHAnsi" w:hAnsiTheme="majorHAnsi"/>
          <w:highlight w:val="cyan"/>
          <w:u w:val="single"/>
        </w:rPr>
        <w:t>coercive colonization of</w:t>
      </w:r>
      <w:r w:rsidRPr="00596114">
        <w:rPr>
          <w:rFonts w:asciiTheme="majorHAnsi" w:hAnsiTheme="majorHAnsi"/>
          <w:u w:val="single"/>
        </w:rPr>
        <w:t xml:space="preserve"> almost all </w:t>
      </w:r>
      <w:r w:rsidRPr="00F97E7F">
        <w:rPr>
          <w:rFonts w:asciiTheme="majorHAnsi" w:hAnsiTheme="majorHAnsi"/>
          <w:highlight w:val="cyan"/>
          <w:u w:val="single"/>
        </w:rPr>
        <w:t>social spaces, categories, and representations</w:t>
      </w:r>
      <w:r w:rsidRPr="00596114">
        <w:rPr>
          <w:rFonts w:asciiTheme="majorHAnsi" w:hAnsiTheme="majorHAnsi"/>
          <w:u w:val="single"/>
        </w:rPr>
        <w:t xml:space="preserve">—where today language, image, music, and communication all depend upon a computational substrate that is an outgrowth of fixed capital— all, or nearly all, </w:t>
      </w:r>
      <w:r w:rsidRPr="00F97E7F">
        <w:rPr>
          <w:rFonts w:asciiTheme="majorHAnsi" w:hAnsiTheme="majorHAnsi"/>
          <w:highlight w:val="cyan"/>
          <w:u w:val="single"/>
        </w:rPr>
        <w:t xml:space="preserve">expressivity has been captured in </w:t>
      </w:r>
      <w:r w:rsidRPr="00F97E7F">
        <w:rPr>
          <w:rFonts w:asciiTheme="majorHAnsi" w:hAnsiTheme="majorHAnsi"/>
          <w:u w:val="single"/>
        </w:rPr>
        <w:t xml:space="preserve">the dialectic of massive </w:t>
      </w:r>
      <w:r w:rsidRPr="00F97E7F">
        <w:rPr>
          <w:rFonts w:asciiTheme="majorHAnsi" w:hAnsiTheme="majorHAnsi"/>
          <w:highlight w:val="cyan"/>
          <w:u w:val="single"/>
        </w:rPr>
        <w:t xml:space="preserve">capital accumulation </w:t>
      </w:r>
      <w:r w:rsidRPr="00F97E7F">
        <w:rPr>
          <w:rFonts w:asciiTheme="majorHAnsi" w:hAnsiTheme="majorHAnsi"/>
          <w:u w:val="single"/>
        </w:rPr>
        <w:t xml:space="preserve">on the one side </w:t>
      </w:r>
      <w:r w:rsidRPr="00F97E7F">
        <w:rPr>
          <w:rFonts w:asciiTheme="majorHAnsi" w:hAnsiTheme="majorHAnsi"/>
          <w:highlight w:val="cyan"/>
          <w:u w:val="single"/>
        </w:rPr>
        <w:t xml:space="preserve">and radical dispossession </w:t>
      </w:r>
      <w:r w:rsidRPr="00F97E7F">
        <w:rPr>
          <w:rFonts w:asciiTheme="majorHAnsi" w:hAnsiTheme="majorHAnsi"/>
          <w:u w:val="single"/>
        </w:rPr>
        <w:t>on the other</w:t>
      </w:r>
      <w:r w:rsidRPr="00596114">
        <w:rPr>
          <w:rFonts w:asciiTheme="majorHAnsi" w:hAnsiTheme="majorHAnsi"/>
          <w:u w:val="single"/>
        </w:rPr>
        <w:t xml:space="preserve">. </w:t>
      </w:r>
      <w:r w:rsidRPr="003B297E">
        <w:rPr>
          <w:rFonts w:asciiTheme="majorHAnsi" w:hAnsiTheme="majorHAnsi"/>
          <w:sz w:val="16"/>
        </w:rPr>
        <w:t xml:space="preserve">Currently the money-likeness of expression—visible as “likes” and in other at- </w:t>
      </w:r>
      <w:proofErr w:type="spellStart"/>
      <w:r w:rsidRPr="003B297E">
        <w:rPr>
          <w:rFonts w:asciiTheme="majorHAnsi" w:hAnsiTheme="majorHAnsi"/>
          <w:sz w:val="16"/>
        </w:rPr>
        <w:t>tention</w:t>
      </w:r>
      <w:proofErr w:type="spellEnd"/>
      <w:r w:rsidRPr="003B297E">
        <w:rPr>
          <w:rFonts w:asciiTheme="majorHAnsi" w:hAnsiTheme="majorHAnsi"/>
          <w:sz w:val="16"/>
        </w:rPr>
        <w:t xml:space="preserve"> metrics that treat attention and affect as currency—is symptomatic of </w:t>
      </w:r>
      <w:r w:rsidRPr="003B297E">
        <w:rPr>
          <w:rFonts w:asciiTheme="majorHAnsi" w:hAnsiTheme="majorHAnsi"/>
          <w:i/>
          <w:iCs/>
          <w:sz w:val="16"/>
        </w:rPr>
        <w:t xml:space="preserve">the </w:t>
      </w:r>
      <w:proofErr w:type="spellStart"/>
      <w:r w:rsidRPr="003B297E">
        <w:rPr>
          <w:rFonts w:asciiTheme="majorHAnsi" w:hAnsiTheme="majorHAnsi"/>
          <w:i/>
          <w:iCs/>
          <w:sz w:val="16"/>
        </w:rPr>
        <w:t>financialization</w:t>
      </w:r>
      <w:proofErr w:type="spellEnd"/>
      <w:r w:rsidRPr="003B297E">
        <w:rPr>
          <w:rFonts w:asciiTheme="majorHAnsi" w:hAnsiTheme="majorHAnsi"/>
          <w:i/>
          <w:iCs/>
          <w:sz w:val="16"/>
        </w:rPr>
        <w:t xml:space="preserve"> of daily life </w:t>
      </w:r>
      <w:r w:rsidRPr="003B297E">
        <w:rPr>
          <w:rFonts w:asciiTheme="majorHAnsi" w:hAnsiTheme="majorHAnsi"/>
          <w:sz w:val="16"/>
        </w:rPr>
        <w:t xml:space="preserve">(Martin, 2015a). </w:t>
      </w:r>
      <w:r w:rsidRPr="00E977AD">
        <w:rPr>
          <w:rFonts w:asciiTheme="majorHAnsi" w:hAnsiTheme="majorHAnsi"/>
          <w:b/>
          <w:highlight w:val="cyan"/>
          <w:u w:val="single"/>
        </w:rPr>
        <w:t>All</w:t>
      </w:r>
      <w:r w:rsidRPr="00E977AD">
        <w:rPr>
          <w:rFonts w:asciiTheme="majorHAnsi" w:hAnsiTheme="majorHAnsi"/>
          <w:b/>
          <w:u w:val="single"/>
        </w:rPr>
        <w:t xml:space="preserve"> </w:t>
      </w:r>
      <w:r w:rsidRPr="00E977AD">
        <w:rPr>
          <w:rFonts w:asciiTheme="majorHAnsi" w:hAnsiTheme="majorHAnsi"/>
          <w:b/>
          <w:highlight w:val="cyan"/>
          <w:u w:val="single"/>
        </w:rPr>
        <w:t>expression</w:t>
      </w:r>
      <w:r w:rsidRPr="00D24AEC">
        <w:rPr>
          <w:rFonts w:asciiTheme="majorHAnsi" w:hAnsiTheme="majorHAnsi"/>
          <w:u w:val="single"/>
        </w:rPr>
        <w:t xml:space="preserve">, no matter what its valence, </w:t>
      </w:r>
      <w:r w:rsidRPr="00E977AD">
        <w:rPr>
          <w:rFonts w:asciiTheme="majorHAnsi" w:hAnsiTheme="majorHAnsi"/>
          <w:b/>
          <w:highlight w:val="cyan"/>
          <w:u w:val="single"/>
        </w:rPr>
        <w:t>is conscripted by algorithms of profit</w:t>
      </w:r>
      <w:r w:rsidRPr="00F97E7F">
        <w:rPr>
          <w:rFonts w:asciiTheme="majorHAnsi" w:hAnsiTheme="majorHAnsi"/>
          <w:highlight w:val="cyan"/>
          <w:u w:val="single"/>
        </w:rPr>
        <w:t xml:space="preserve"> that intensify inequality </w:t>
      </w:r>
      <w:r w:rsidRPr="00F97E7F">
        <w:rPr>
          <w:rFonts w:asciiTheme="majorHAnsi" w:hAnsiTheme="majorHAnsi"/>
          <w:u w:val="single"/>
        </w:rPr>
        <w:t xml:space="preserve">by being put </w:t>
      </w:r>
      <w:r w:rsidRPr="00F97E7F">
        <w:rPr>
          <w:rFonts w:asciiTheme="majorHAnsi" w:hAnsiTheme="majorHAnsi"/>
          <w:highlight w:val="cyan"/>
          <w:u w:val="single"/>
        </w:rPr>
        <w:t>in the service of racial capitalism</w:t>
      </w:r>
      <w:r w:rsidRPr="00D24AEC">
        <w:rPr>
          <w:rFonts w:asciiTheme="majorHAnsi" w:hAnsiTheme="majorHAnsi"/>
          <w:u w:val="single"/>
        </w:rPr>
        <w:t xml:space="preserve">; consequently, </w:t>
      </w:r>
      <w:r w:rsidRPr="00E977AD">
        <w:rPr>
          <w:rFonts w:asciiTheme="majorHAnsi" w:hAnsiTheme="majorHAnsi"/>
          <w:highlight w:val="cyan"/>
          <w:u w:val="single"/>
        </w:rPr>
        <w:t>we are experiencing a</w:t>
      </w:r>
      <w:r w:rsidRPr="00D24AEC">
        <w:rPr>
          <w:rFonts w:asciiTheme="majorHAnsi" w:hAnsiTheme="majorHAnsi"/>
          <w:u w:val="single"/>
        </w:rPr>
        <w:t xml:space="preserve"> near-apocalyptic, world-scale </w:t>
      </w:r>
      <w:r w:rsidRPr="00E977AD">
        <w:rPr>
          <w:rFonts w:asciiTheme="majorHAnsi" w:hAnsiTheme="majorHAnsi"/>
          <w:b/>
          <w:highlight w:val="cyan"/>
          <w:u w:val="single"/>
        </w:rPr>
        <w:t>failure to</w:t>
      </w:r>
      <w:r w:rsidRPr="00D24AEC">
        <w:rPr>
          <w:rFonts w:asciiTheme="majorHAnsi" w:hAnsiTheme="majorHAnsi"/>
          <w:u w:val="single"/>
        </w:rPr>
        <w:t xml:space="preserve"> be able to </w:t>
      </w:r>
      <w:r w:rsidRPr="00E977AD">
        <w:rPr>
          <w:rFonts w:asciiTheme="majorHAnsi" w:hAnsiTheme="majorHAnsi"/>
          <w:b/>
          <w:highlight w:val="cyan"/>
          <w:u w:val="single"/>
        </w:rPr>
        <w:t>address global crises</w:t>
      </w:r>
      <w:r>
        <w:rPr>
          <w:rFonts w:asciiTheme="majorHAnsi" w:hAnsiTheme="majorHAnsi"/>
          <w:highlight w:val="cyan"/>
          <w:u w:val="single"/>
        </w:rPr>
        <w:t xml:space="preserve"> includ</w:t>
      </w:r>
      <w:r w:rsidRPr="00F97E7F">
        <w:rPr>
          <w:rFonts w:asciiTheme="majorHAnsi" w:hAnsiTheme="majorHAnsi"/>
          <w:highlight w:val="cyan"/>
          <w:u w:val="single"/>
        </w:rPr>
        <w:t>ing migration</w:t>
      </w:r>
      <w:r w:rsidRPr="00D24AEC">
        <w:rPr>
          <w:rFonts w:asciiTheme="majorHAnsi" w:hAnsiTheme="majorHAnsi"/>
          <w:u w:val="single"/>
        </w:rPr>
        <w:t xml:space="preserve"> for reparations, </w:t>
      </w:r>
      <w:proofErr w:type="spellStart"/>
      <w:r w:rsidRPr="00F97E7F">
        <w:rPr>
          <w:rFonts w:asciiTheme="majorHAnsi" w:hAnsiTheme="majorHAnsi"/>
          <w:highlight w:val="cyan"/>
          <w:u w:val="single"/>
        </w:rPr>
        <w:t>carceral</w:t>
      </w:r>
      <w:proofErr w:type="spellEnd"/>
      <w:r w:rsidRPr="00F97E7F">
        <w:rPr>
          <w:rFonts w:asciiTheme="majorHAnsi" w:hAnsiTheme="majorHAnsi"/>
          <w:highlight w:val="cyan"/>
          <w:u w:val="single"/>
        </w:rPr>
        <w:t xml:space="preserve"> systems, genocide, militarism, climate</w:t>
      </w:r>
      <w:r w:rsidRPr="00D24AEC">
        <w:rPr>
          <w:rFonts w:asciiTheme="majorHAnsi" w:hAnsiTheme="majorHAnsi"/>
          <w:u w:val="single"/>
        </w:rPr>
        <w:t xml:space="preserve"> racism, </w:t>
      </w:r>
      <w:r w:rsidRPr="00F97E7F">
        <w:rPr>
          <w:rFonts w:asciiTheme="majorHAnsi" w:hAnsiTheme="majorHAnsi"/>
          <w:highlight w:val="cyan"/>
          <w:u w:val="single"/>
        </w:rPr>
        <w:t>racism, pandemic, anti-Blackness</w:t>
      </w:r>
      <w:r w:rsidRPr="00D24AEC">
        <w:rPr>
          <w:rFonts w:asciiTheme="majorHAnsi" w:hAnsiTheme="majorHAnsi"/>
          <w:u w:val="single"/>
        </w:rPr>
        <w:t xml:space="preserve">, extinction, and other geopolitical ills. The colonization of semiotics by racial </w:t>
      </w:r>
      <w:r>
        <w:rPr>
          <w:rFonts w:asciiTheme="majorHAnsi" w:hAnsiTheme="majorHAnsi"/>
          <w:u w:val="single"/>
        </w:rPr>
        <w:t>capital has rendered all “demo</w:t>
      </w:r>
      <w:r w:rsidRPr="00D24AEC">
        <w:rPr>
          <w:rFonts w:asciiTheme="majorHAnsi" w:hAnsiTheme="majorHAnsi"/>
          <w:u w:val="single"/>
        </w:rPr>
        <w:t>cratic” modes of governance outmoded save those designed for the violent purpose of extracting profits for the enfranchised.</w:t>
      </w:r>
      <w:r w:rsidRPr="003B297E">
        <w:rPr>
          <w:rFonts w:asciiTheme="majorHAnsi" w:hAnsiTheme="majorHAnsi"/>
          <w:sz w:val="16"/>
        </w:rPr>
        <w:t xml:space="preserve"> Culturally these modes of extraction take the form of fractal fascism. An understanding that </w:t>
      </w:r>
      <w:proofErr w:type="spellStart"/>
      <w:r w:rsidRPr="003B297E">
        <w:rPr>
          <w:rFonts w:asciiTheme="majorHAnsi" w:hAnsiTheme="majorHAnsi"/>
          <w:sz w:val="16"/>
        </w:rPr>
        <w:t>informationalized</w:t>
      </w:r>
      <w:proofErr w:type="spellEnd"/>
      <w:r w:rsidRPr="003B297E">
        <w:rPr>
          <w:rFonts w:asciiTheme="majorHAnsi" w:hAnsiTheme="majorHAnsi"/>
          <w:sz w:val="16"/>
        </w:rPr>
        <w:t xml:space="preserve"> semiotic practices function as financial derivatives may allow for a reimagining of the relationship between language, </w:t>
      </w:r>
      <w:proofErr w:type="spellStart"/>
      <w:r w:rsidRPr="003B297E">
        <w:rPr>
          <w:rFonts w:asciiTheme="majorHAnsi" w:hAnsiTheme="majorHAnsi"/>
          <w:sz w:val="16"/>
        </w:rPr>
        <w:t>visuality</w:t>
      </w:r>
      <w:proofErr w:type="spellEnd"/>
      <w:r w:rsidRPr="003B297E">
        <w:rPr>
          <w:rFonts w:asciiTheme="majorHAnsi" w:hAnsiTheme="majorHAnsi"/>
          <w:sz w:val="16"/>
        </w:rPr>
        <w:t xml:space="preserve">, and that other economic medium, namely money, in an attempt to reprogram economy and therefore the creation and distribution of value—and thus also the politics and potentials of representation. In what would amount to an end to postmodern- ism understood as the cultural logic of late capitalism, our revolutionary politics require, as did the communisms of the early twentieth century, a new type of economic program. 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 quires the </w:t>
      </w:r>
      <w:proofErr w:type="spellStart"/>
      <w:r w:rsidRPr="003B297E">
        <w:rPr>
          <w:rFonts w:asciiTheme="majorHAnsi" w:hAnsiTheme="majorHAnsi"/>
          <w:sz w:val="16"/>
        </w:rPr>
        <w:t>decolonizaton</w:t>
      </w:r>
      <w:proofErr w:type="spellEnd"/>
      <w:r w:rsidRPr="003B297E">
        <w:rPr>
          <w:rFonts w:asciiTheme="majorHAnsi" w:hAnsiTheme="majorHAnsi"/>
          <w:sz w:val="16"/>
        </w:rPr>
        <w:t xml:space="preserve"> of abstraction and the remaking of the protocols of social practice that</w:t>
      </w:r>
      <w:r>
        <w:rPr>
          <w:rFonts w:asciiTheme="majorHAnsi" w:hAnsiTheme="majorHAnsi"/>
          <w:sz w:val="16"/>
        </w:rPr>
        <w:t xml:space="preserve"> give rise to real abstraction. </w:t>
      </w:r>
      <w:r w:rsidRPr="00D24AEC">
        <w:rPr>
          <w:rFonts w:asciiTheme="majorHAnsi" w:hAnsiTheme="majorHAnsi"/>
          <w:u w:val="single"/>
        </w:rPr>
        <w:t xml:space="preserve">Though in this section we will more narrowly address the issues of money, race, and information as “real abstraction,” and their role in computational racial capitalism, we note the overarching argument for the larger study: 1 Commodification inaugurates the global transformation of qualities into quantities and gives rise to the world computer. </w:t>
      </w:r>
      <w:r>
        <w:rPr>
          <w:rFonts w:asciiTheme="majorHAnsi" w:hAnsiTheme="majorHAnsi"/>
          <w:sz w:val="16"/>
        </w:rPr>
        <w:t xml:space="preserve"> </w:t>
      </w:r>
      <w:r w:rsidRPr="003B297E">
        <w:rPr>
          <w:rFonts w:asciiTheme="majorHAnsi" w:hAnsiTheme="majorHAnsi"/>
          <w:sz w:val="16"/>
        </w:rPr>
        <w:t>2 “Information” is not a naturally occurring reality but emerges in the footprint of price and is always a means to posit the price of a possible or actual product. 3 The general formula for capital, M-C-M</w:t>
      </w:r>
      <w:r w:rsidRPr="003B297E">
        <w:rPr>
          <w:rFonts w:asciiTheme="majorHAnsi" w:hAnsiTheme="majorHAnsi" w:cs="Times New Roman"/>
          <w:sz w:val="16"/>
        </w:rPr>
        <w:t>′</w:t>
      </w:r>
      <w:r w:rsidRPr="003B297E">
        <w:rPr>
          <w:rFonts w:asciiTheme="majorHAnsi" w:hAnsiTheme="majorHAnsi"/>
          <w:sz w:val="16"/>
        </w:rPr>
        <w:t xml:space="preserve">, where M is money, C is com- </w:t>
      </w:r>
      <w:proofErr w:type="spellStart"/>
      <w:r w:rsidRPr="003B297E">
        <w:rPr>
          <w:rFonts w:asciiTheme="majorHAnsi" w:hAnsiTheme="majorHAnsi"/>
          <w:sz w:val="16"/>
        </w:rPr>
        <w:t>modity</w:t>
      </w:r>
      <w:proofErr w:type="spellEnd"/>
      <w:r w:rsidRPr="003B297E">
        <w:rPr>
          <w:rFonts w:asciiTheme="majorHAnsi" w:hAnsiTheme="majorHAnsi"/>
          <w:sz w:val="16"/>
        </w:rPr>
        <w:t>, and M</w:t>
      </w:r>
      <w:r w:rsidRPr="003B297E">
        <w:rPr>
          <w:rFonts w:asciiTheme="majorHAnsi" w:hAnsiTheme="majorHAnsi" w:cs="Times New Roman"/>
          <w:sz w:val="16"/>
        </w:rPr>
        <w:t>′</w:t>
      </w:r>
      <w:r w:rsidRPr="003B297E">
        <w:rPr>
          <w:rFonts w:asciiTheme="majorHAnsi" w:hAnsiTheme="majorHAnsi"/>
          <w:sz w:val="16"/>
        </w:rPr>
        <w:t xml:space="preserve"> is more money) can be rewritten M-I-M</w:t>
      </w:r>
      <w:r w:rsidRPr="003B297E">
        <w:rPr>
          <w:rFonts w:asciiTheme="majorHAnsi" w:hAnsiTheme="majorHAnsi" w:cs="Times New Roman"/>
          <w:sz w:val="16"/>
        </w:rPr>
        <w:t>′</w:t>
      </w:r>
      <w:r w:rsidRPr="003B297E">
        <w:rPr>
          <w:rFonts w:asciiTheme="majorHAnsi" w:hAnsiTheme="majorHAnsi"/>
          <w:sz w:val="16"/>
        </w:rPr>
        <w:t>, where I is information. 4 “Labor,” Attention, Cognition, Metabolism, Life converge as “</w:t>
      </w:r>
      <w:proofErr w:type="spellStart"/>
      <w:r w:rsidRPr="003B297E">
        <w:rPr>
          <w:rFonts w:asciiTheme="majorHAnsi" w:hAnsiTheme="majorHAnsi"/>
          <w:sz w:val="16"/>
        </w:rPr>
        <w:t>Infor</w:t>
      </w:r>
      <w:proofErr w:type="spellEnd"/>
      <w:r w:rsidRPr="003B297E">
        <w:rPr>
          <w:rFonts w:asciiTheme="majorHAnsi" w:hAnsiTheme="majorHAnsi"/>
          <w:sz w:val="16"/>
        </w:rPr>
        <w:t xml:space="preserve">- </w:t>
      </w:r>
      <w:proofErr w:type="spellStart"/>
      <w:r w:rsidRPr="003B297E">
        <w:rPr>
          <w:rFonts w:asciiTheme="majorHAnsi" w:hAnsiTheme="majorHAnsi"/>
          <w:sz w:val="16"/>
        </w:rPr>
        <w:t>matic</w:t>
      </w:r>
      <w:proofErr w:type="spellEnd"/>
      <w:r w:rsidRPr="003B297E">
        <w:rPr>
          <w:rFonts w:asciiTheme="majorHAnsi" w:hAnsiTheme="majorHAnsi"/>
          <w:sz w:val="16"/>
        </w:rPr>
        <w:t xml:space="preserve"> Labor” whose purpose, with respect to Capital, is to create state changes in the Universal Turing Machine that is the World Computer—racial capital’s relentless, granular, and planetary computation of its accounts. </w:t>
      </w:r>
      <w:r w:rsidRPr="00D24AEC">
        <w:rPr>
          <w:rFonts w:asciiTheme="majorHAnsi" w:hAnsiTheme="majorHAnsi"/>
          <w:u w:val="single"/>
        </w:rPr>
        <w:t xml:space="preserve">5 Semiotics, representation, and categories of social difference function as financial derivatives—as wagers on the economic value of their </w:t>
      </w:r>
      <w:proofErr w:type="spellStart"/>
      <w:r w:rsidRPr="00D24AEC">
        <w:rPr>
          <w:rFonts w:asciiTheme="majorHAnsi" w:hAnsiTheme="majorHAnsi"/>
          <w:u w:val="single"/>
        </w:rPr>
        <w:t>underliers</w:t>
      </w:r>
      <w:proofErr w:type="spellEnd"/>
      <w:r w:rsidRPr="00D24AEC">
        <w:rPr>
          <w:rFonts w:asciiTheme="majorHAnsi" w:hAnsiTheme="majorHAnsi"/>
          <w:u w:val="single"/>
        </w:rPr>
        <w:t xml:space="preserve"> and as means of structuring risk for capital. 6 Only a direct engagement with the computational colonization of the life-world through a reprogramming (remaking) of the material processes of abstraction that constitute real abstraction can secure victory—in the form of a definitive step out of and away from racial capitalism—for the </w:t>
      </w:r>
      <w:r w:rsidRPr="00E977AD">
        <w:rPr>
          <w:rFonts w:asciiTheme="majorHAnsi" w:hAnsiTheme="majorHAnsi"/>
          <w:u w:val="single"/>
        </w:rPr>
        <w:t xml:space="preserve">progressive movements of our times. Such a definitive movement requires an occupation and decolonization of information, and therefore of computation, and there- fore of money. Only through a remaking of social relations at the molecular level of their calculus, informed by </w:t>
      </w:r>
      <w:proofErr w:type="spellStart"/>
      <w:r w:rsidRPr="00E977AD">
        <w:rPr>
          <w:rFonts w:asciiTheme="majorHAnsi" w:hAnsiTheme="majorHAnsi"/>
          <w:u w:val="single"/>
        </w:rPr>
        <w:t>strugle</w:t>
      </w:r>
      <w:proofErr w:type="spellEnd"/>
      <w:r w:rsidRPr="00E977AD">
        <w:rPr>
          <w:rFonts w:asciiTheme="majorHAnsi" w:hAnsiTheme="majorHAnsi"/>
          <w:u w:val="single"/>
        </w:rPr>
        <w:t xml:space="preserve"> against oppression, can the beauty of living and the fugitive legacies of creativity, community, and care prevail. The mode of comprehension, analysis, and transformation proposed here will require an expanded notion of </w:t>
      </w:r>
      <w:r w:rsidRPr="00E977AD">
        <w:rPr>
          <w:rFonts w:asciiTheme="majorHAnsi" w:hAnsiTheme="majorHAnsi"/>
          <w:i/>
          <w:iCs/>
          <w:u w:val="single"/>
        </w:rPr>
        <w:t>racial capitalism</w:t>
      </w:r>
      <w:r w:rsidRPr="00D24AEC">
        <w:rPr>
          <w:rFonts w:asciiTheme="majorHAnsi" w:hAnsiTheme="majorHAnsi"/>
          <w:u w:val="single"/>
        </w:rPr>
        <w:t xml:space="preserve">. It interrogates the existence of deep continuities and long-term emergences—what one could correctly call algorithms of extractive violence—in the history of capitalism. These </w:t>
      </w:r>
      <w:r w:rsidRPr="00E977AD">
        <w:rPr>
          <w:rFonts w:asciiTheme="majorHAnsi" w:hAnsiTheme="majorHAnsi"/>
          <w:b/>
          <w:i/>
          <w:iCs/>
          <w:highlight w:val="cyan"/>
          <w:u w:val="single"/>
        </w:rPr>
        <w:t xml:space="preserve">algorithms of violence </w:t>
      </w:r>
      <w:r w:rsidRPr="00E977AD">
        <w:rPr>
          <w:rFonts w:asciiTheme="majorHAnsi" w:hAnsiTheme="majorHAnsi"/>
          <w:b/>
          <w:highlight w:val="cyan"/>
          <w:u w:val="single"/>
        </w:rPr>
        <w:t>include the reading and writing of code(s) on bodies</w:t>
      </w:r>
      <w:r w:rsidRPr="00D24AEC">
        <w:rPr>
          <w:rFonts w:asciiTheme="majorHAnsi" w:hAnsiTheme="majorHAnsi"/>
          <w:u w:val="single"/>
        </w:rPr>
        <w:t xml:space="preserve">, their </w:t>
      </w:r>
      <w:proofErr w:type="spellStart"/>
      <w:r w:rsidRPr="00D24AEC">
        <w:rPr>
          <w:rFonts w:asciiTheme="majorHAnsi" w:hAnsiTheme="majorHAnsi"/>
          <w:u w:val="single"/>
        </w:rPr>
        <w:t>sur</w:t>
      </w:r>
      <w:proofErr w:type="spellEnd"/>
      <w:r w:rsidRPr="00D24AEC">
        <w:rPr>
          <w:rFonts w:asciiTheme="majorHAnsi" w:hAnsiTheme="majorHAnsi"/>
          <w:u w:val="single"/>
        </w:rPr>
        <w:t xml:space="preserve">- </w:t>
      </w:r>
      <w:proofErr w:type="spellStart"/>
      <w:r w:rsidRPr="00D24AEC">
        <w:rPr>
          <w:rFonts w:asciiTheme="majorHAnsi" w:hAnsiTheme="majorHAnsi"/>
          <w:u w:val="single"/>
        </w:rPr>
        <w:t>veillance</w:t>
      </w:r>
      <w:proofErr w:type="spellEnd"/>
      <w:r w:rsidRPr="00D24AEC">
        <w:rPr>
          <w:rFonts w:asciiTheme="majorHAnsi" w:hAnsiTheme="majorHAnsi"/>
          <w:u w:val="single"/>
        </w:rPr>
        <w:t xml:space="preserve"> and </w:t>
      </w:r>
      <w:proofErr w:type="spellStart"/>
      <w:r w:rsidRPr="00D24AEC">
        <w:rPr>
          <w:rFonts w:asciiTheme="majorHAnsi" w:hAnsiTheme="majorHAnsi"/>
          <w:u w:val="single"/>
        </w:rPr>
        <w:t>overcoding</w:t>
      </w:r>
      <w:proofErr w:type="spellEnd"/>
      <w:r w:rsidRPr="00D24AEC">
        <w:rPr>
          <w:rFonts w:asciiTheme="majorHAnsi" w:hAnsiTheme="majorHAnsi"/>
          <w:u w:val="single"/>
        </w:rPr>
        <w:t xml:space="preserve"> by </w:t>
      </w:r>
      <w:proofErr w:type="spellStart"/>
      <w:r w:rsidRPr="00D24AEC">
        <w:rPr>
          <w:rFonts w:asciiTheme="majorHAnsi" w:hAnsiTheme="majorHAnsi"/>
          <w:u w:val="single"/>
        </w:rPr>
        <w:t>informatic</w:t>
      </w:r>
      <w:proofErr w:type="spellEnd"/>
      <w:r w:rsidRPr="00D24AEC">
        <w:rPr>
          <w:rFonts w:asciiTheme="majorHAnsi" w:hAnsiTheme="majorHAnsi"/>
          <w:u w:val="single"/>
        </w:rPr>
        <w:t xml:space="preserve"> abstract</w:t>
      </w:r>
      <w:r>
        <w:rPr>
          <w:rFonts w:asciiTheme="majorHAnsi" w:hAnsiTheme="majorHAnsi"/>
          <w:u w:val="single"/>
        </w:rPr>
        <w:t xml:space="preserve">ion. Such algorithms of </w:t>
      </w:r>
      <w:proofErr w:type="spellStart"/>
      <w:r>
        <w:rPr>
          <w:rFonts w:asciiTheme="majorHAnsi" w:hAnsiTheme="majorHAnsi"/>
          <w:u w:val="single"/>
        </w:rPr>
        <w:t>epider</w:t>
      </w:r>
      <w:r w:rsidRPr="00D24AEC">
        <w:rPr>
          <w:rFonts w:asciiTheme="majorHAnsi" w:hAnsiTheme="majorHAnsi"/>
          <w:u w:val="single"/>
        </w:rPr>
        <w:t>malization</w:t>
      </w:r>
      <w:proofErr w:type="spellEnd"/>
      <w:r w:rsidRPr="00D24AEC">
        <w:rPr>
          <w:rFonts w:asciiTheme="majorHAnsi" w:hAnsiTheme="majorHAnsi"/>
          <w:u w:val="single"/>
        </w:rPr>
        <w:t xml:space="preserve"> or “</w:t>
      </w:r>
      <w:r w:rsidRPr="00F97E7F">
        <w:rPr>
          <w:rFonts w:asciiTheme="majorHAnsi" w:hAnsiTheme="majorHAnsi"/>
          <w:u w:val="single"/>
        </w:rPr>
        <w:t>the imposition of race on the body</w:t>
      </w:r>
      <w:r w:rsidRPr="00D24AEC">
        <w:rPr>
          <w:rFonts w:asciiTheme="majorHAnsi" w:hAnsiTheme="majorHAnsi"/>
          <w:u w:val="single"/>
        </w:rPr>
        <w:t xml:space="preserve">” (Browne: 113) are inscribed and executed </w:t>
      </w:r>
      <w:r w:rsidRPr="00D24AEC">
        <w:rPr>
          <w:rFonts w:asciiTheme="majorHAnsi" w:hAnsiTheme="majorHAnsi"/>
          <w:i/>
          <w:iCs/>
          <w:u w:val="single"/>
        </w:rPr>
        <w:t xml:space="preserve">on the flesh </w:t>
      </w:r>
      <w:r w:rsidRPr="00D24AEC">
        <w:rPr>
          <w:rFonts w:asciiTheme="majorHAnsi" w:hAnsiTheme="majorHAnsi"/>
          <w:u w:val="single"/>
        </w:rPr>
        <w:t xml:space="preserve">(Spillers 1987); and </w:t>
      </w:r>
      <w:r w:rsidRPr="00074D3C">
        <w:rPr>
          <w:rFonts w:asciiTheme="majorHAnsi" w:hAnsiTheme="majorHAnsi"/>
          <w:u w:val="single"/>
        </w:rPr>
        <w:t>they are executed by means of codification processes that violently impose both a metaphysical and physical reformatting of bodies.</w:t>
      </w:r>
      <w:r w:rsidRPr="00074D3C">
        <w:rPr>
          <w:rFonts w:asciiTheme="majorHAnsi" w:hAnsiTheme="majorHAnsi"/>
          <w:sz w:val="16"/>
        </w:rPr>
        <w:t xml:space="preserve"> </w:t>
      </w:r>
      <w:r w:rsidRPr="00074D3C">
        <w:rPr>
          <w:rFonts w:asciiTheme="majorHAnsi" w:hAnsiTheme="majorHAnsi"/>
          <w:u w:val="single"/>
        </w:rPr>
        <w:t>As Simon</w:t>
      </w:r>
      <w:r w:rsidRPr="00D24AEC">
        <w:rPr>
          <w:rFonts w:asciiTheme="majorHAnsi" w:hAnsiTheme="majorHAnsi"/>
          <w:u w:val="single"/>
        </w:rPr>
        <w:t xml:space="preserve">e Browne shows, </w:t>
      </w:r>
      <w:proofErr w:type="spellStart"/>
      <w:r w:rsidRPr="00D24AEC">
        <w:rPr>
          <w:rFonts w:asciiTheme="majorHAnsi" w:hAnsiTheme="majorHAnsi"/>
          <w:u w:val="single"/>
        </w:rPr>
        <w:t>epidermalization</w:t>
      </w:r>
      <w:proofErr w:type="spellEnd"/>
      <w:r w:rsidRPr="00D24AEC">
        <w:rPr>
          <w:rFonts w:asciiTheme="majorHAnsi" w:hAnsiTheme="majorHAnsi"/>
          <w:u w:val="single"/>
        </w:rPr>
        <w:t xml:space="preserve"> is given “its alphanumeric form” (99) through a vast array tools of marking, scarification, discipline, and surveillance that include branding irons, implements of torture, auction blocks, ship design, insurance policies, newspaper ads for run- away “property,” photographs in postcard form and a panoply of other media of dehumanization. Executable </w:t>
      </w:r>
      <w:r w:rsidRPr="00E977AD">
        <w:rPr>
          <w:rFonts w:asciiTheme="majorHAnsi" w:hAnsiTheme="majorHAnsi"/>
          <w:b/>
          <w:highlight w:val="cyan"/>
          <w:u w:val="single"/>
        </w:rPr>
        <w:t>code is imposed as social categories of race, gender, religion and property</w:t>
      </w:r>
      <w:r w:rsidRPr="00D24AEC">
        <w:rPr>
          <w:rFonts w:asciiTheme="majorHAnsi" w:hAnsiTheme="majorHAnsi"/>
          <w:u w:val="single"/>
        </w:rPr>
        <w:t xml:space="preserve">, as ideologies, psychologies, contracts, brands, communication theories, game theories, and quantities of money—these </w:t>
      </w:r>
      <w:proofErr w:type="spellStart"/>
      <w:r w:rsidRPr="00D24AEC">
        <w:rPr>
          <w:rFonts w:asciiTheme="majorHAnsi" w:hAnsiTheme="majorHAnsi"/>
          <w:u w:val="single"/>
        </w:rPr>
        <w:t>ab</w:t>
      </w:r>
      <w:proofErr w:type="spellEnd"/>
      <w:r w:rsidRPr="00D24AEC">
        <w:rPr>
          <w:rFonts w:asciiTheme="majorHAnsi" w:hAnsiTheme="majorHAnsi"/>
          <w:u w:val="single"/>
        </w:rPr>
        <w:t xml:space="preserve">- </w:t>
      </w:r>
      <w:proofErr w:type="spellStart"/>
      <w:r w:rsidRPr="00D24AEC">
        <w:rPr>
          <w:rFonts w:asciiTheme="majorHAnsi" w:hAnsiTheme="majorHAnsi"/>
          <w:u w:val="single"/>
        </w:rPr>
        <w:t>stractions</w:t>
      </w:r>
      <w:proofErr w:type="spellEnd"/>
      <w:r w:rsidRPr="00D24AEC">
        <w:rPr>
          <w:rFonts w:asciiTheme="majorHAnsi" w:hAnsiTheme="majorHAnsi"/>
          <w:u w:val="single"/>
        </w:rPr>
        <w:t xml:space="preserve"> work their ways into and are indeed imposed by the machines of calculation—and their avatars.</w:t>
      </w:r>
      <w:r w:rsidRPr="003B297E">
        <w:rPr>
          <w:rFonts w:asciiTheme="majorHAnsi" w:hAnsiTheme="majorHAnsi"/>
          <w:sz w:val="16"/>
        </w:rPr>
        <w:t xml:space="preserve"> We confront a continuous process of unmaking and remaking using all means available; it is violently inscribed on bodies. Sylvia </w:t>
      </w:r>
      <w:proofErr w:type="spellStart"/>
      <w:r w:rsidRPr="003B297E">
        <w:rPr>
          <w:rFonts w:asciiTheme="majorHAnsi" w:hAnsiTheme="majorHAnsi"/>
          <w:sz w:val="16"/>
        </w:rPr>
        <w:t>Wynter</w:t>
      </w:r>
      <w:proofErr w:type="spellEnd"/>
      <w:r w:rsidRPr="003B297E">
        <w:rPr>
          <w:rFonts w:asciiTheme="majorHAnsi" w:hAnsiTheme="majorHAnsi"/>
          <w:sz w:val="16"/>
        </w:rPr>
        <w:t xml:space="preserve">, in her post–Rodney King piece “No Humans Involved: An Open Letter to My Colleagues” writes, “Both W. E. B. Du Bois and Elsa </w:t>
      </w:r>
      <w:proofErr w:type="spellStart"/>
      <w:r w:rsidRPr="003B297E">
        <w:rPr>
          <w:rFonts w:asciiTheme="majorHAnsi" w:hAnsiTheme="majorHAnsi"/>
          <w:sz w:val="16"/>
        </w:rPr>
        <w:t>Goveia</w:t>
      </w:r>
      <w:proofErr w:type="spellEnd"/>
      <w:r w:rsidRPr="003B297E">
        <w:rPr>
          <w:rFonts w:asciiTheme="majorHAnsi" w:hAnsiTheme="majorHAnsi"/>
          <w:sz w:val="16"/>
        </w:rPr>
        <w:t xml:space="preserve"> have </w:t>
      </w:r>
      <w:proofErr w:type="spellStart"/>
      <w:r w:rsidRPr="003B297E">
        <w:rPr>
          <w:rFonts w:asciiTheme="majorHAnsi" w:hAnsiTheme="majorHAnsi"/>
          <w:sz w:val="16"/>
        </w:rPr>
        <w:t>empha</w:t>
      </w:r>
      <w:proofErr w:type="spellEnd"/>
      <w:r w:rsidRPr="003B297E">
        <w:rPr>
          <w:rFonts w:asciiTheme="majorHAnsi" w:hAnsiTheme="majorHAnsi"/>
          <w:sz w:val="16"/>
        </w:rPr>
        <w:t xml:space="preserve">- sized the way in which the code of ‘Race’ or the Color Line, functions to sys- </w:t>
      </w:r>
      <w:proofErr w:type="spellStart"/>
      <w:r w:rsidRPr="003B297E">
        <w:rPr>
          <w:rFonts w:asciiTheme="majorHAnsi" w:hAnsiTheme="majorHAnsi"/>
          <w:sz w:val="16"/>
        </w:rPr>
        <w:t>temically</w:t>
      </w:r>
      <w:proofErr w:type="spellEnd"/>
      <w:r w:rsidRPr="003B297E">
        <w:rPr>
          <w:rFonts w:asciiTheme="majorHAnsi" w:hAnsiTheme="majorHAnsi"/>
          <w:sz w:val="16"/>
        </w:rPr>
        <w:t xml:space="preserve"> </w:t>
      </w:r>
      <w:r w:rsidRPr="003B297E">
        <w:rPr>
          <w:rFonts w:asciiTheme="majorHAnsi" w:hAnsiTheme="majorHAnsi"/>
          <w:i/>
          <w:iCs/>
          <w:sz w:val="16"/>
        </w:rPr>
        <w:t xml:space="preserve">predetermine </w:t>
      </w:r>
      <w:r w:rsidRPr="003B297E">
        <w:rPr>
          <w:rFonts w:asciiTheme="majorHAnsi" w:hAnsiTheme="majorHAnsi"/>
          <w:sz w:val="16"/>
        </w:rPr>
        <w:t xml:space="preserve">the sharply unequal re-distribution of the collectively produced global resources; and therefore, the correlation of the racial ranking rule with the Rich/Poor rule. </w:t>
      </w:r>
      <w:proofErr w:type="spellStart"/>
      <w:r w:rsidRPr="003B297E">
        <w:rPr>
          <w:rFonts w:asciiTheme="majorHAnsi" w:hAnsiTheme="majorHAnsi"/>
          <w:sz w:val="16"/>
        </w:rPr>
        <w:t>Goveia</w:t>
      </w:r>
      <w:proofErr w:type="spellEnd"/>
      <w:r w:rsidRPr="003B297E">
        <w:rPr>
          <w:rFonts w:asciiTheme="majorHAnsi" w:hAnsiTheme="majorHAnsi"/>
          <w:sz w:val="16"/>
        </w:rPr>
        <w:t xml:space="preserve"> pointed out that all American societies are integrated on the basis of a central cultural belief in which all </w:t>
      </w:r>
      <w:r w:rsidRPr="003B297E">
        <w:rPr>
          <w:rFonts w:asciiTheme="majorHAnsi" w:hAnsiTheme="majorHAnsi"/>
          <w:i/>
          <w:iCs/>
          <w:sz w:val="16"/>
        </w:rPr>
        <w:t>share</w:t>
      </w:r>
      <w:r w:rsidRPr="003B297E">
        <w:rPr>
          <w:rFonts w:asciiTheme="majorHAnsi" w:hAnsiTheme="majorHAnsi"/>
          <w:sz w:val="16"/>
        </w:rPr>
        <w:t xml:space="preserve">. This belief, that of the genetic-racial inferiority of Black people to </w:t>
      </w:r>
      <w:r w:rsidRPr="003B297E">
        <w:rPr>
          <w:rFonts w:asciiTheme="majorHAnsi" w:hAnsiTheme="majorHAnsi"/>
          <w:i/>
          <w:iCs/>
          <w:sz w:val="16"/>
        </w:rPr>
        <w:t xml:space="preserve">all others, </w:t>
      </w:r>
      <w:r w:rsidRPr="003B297E">
        <w:rPr>
          <w:rFonts w:asciiTheme="majorHAnsi" w:hAnsiTheme="majorHAnsi"/>
          <w:sz w:val="16"/>
        </w:rPr>
        <w:t xml:space="preserve">functions to enable our social hierarchies, including those of rich and poor determined di- </w:t>
      </w:r>
      <w:proofErr w:type="spellStart"/>
      <w:r w:rsidRPr="003B297E">
        <w:rPr>
          <w:rFonts w:asciiTheme="majorHAnsi" w:hAnsiTheme="majorHAnsi"/>
          <w:sz w:val="16"/>
        </w:rPr>
        <w:t>rectly</w:t>
      </w:r>
      <w:proofErr w:type="spellEnd"/>
      <w:r w:rsidRPr="003B297E">
        <w:rPr>
          <w:rFonts w:asciiTheme="majorHAnsi" w:hAnsiTheme="majorHAnsi"/>
          <w:sz w:val="16"/>
        </w:rPr>
        <w:t xml:space="preserve"> by the economic system, to be perceived as having been </w:t>
      </w:r>
      <w:r w:rsidRPr="003B297E">
        <w:rPr>
          <w:rFonts w:asciiTheme="majorHAnsi" w:hAnsiTheme="majorHAnsi"/>
          <w:i/>
          <w:iCs/>
          <w:sz w:val="16"/>
        </w:rPr>
        <w:t xml:space="preserve">as </w:t>
      </w:r>
      <w:r w:rsidRPr="003B297E">
        <w:rPr>
          <w:rFonts w:asciiTheme="majorHAnsi" w:hAnsiTheme="majorHAnsi"/>
          <w:sz w:val="16"/>
        </w:rPr>
        <w:t xml:space="preserve">pre-determined by ‘that great crap game called life,’ as have also ostensibly been the invariant hierarchy between White and Black. Consequently in the Caribbean and Latin America, within the terms of this </w:t>
      </w:r>
      <w:proofErr w:type="spellStart"/>
      <w:r w:rsidRPr="003B297E">
        <w:rPr>
          <w:rFonts w:asciiTheme="majorHAnsi" w:hAnsiTheme="majorHAnsi"/>
          <w:sz w:val="16"/>
        </w:rPr>
        <w:t>sociosymbolic</w:t>
      </w:r>
      <w:proofErr w:type="spellEnd"/>
      <w:r w:rsidRPr="003B297E">
        <w:rPr>
          <w:rFonts w:asciiTheme="majorHAnsi" w:hAnsiTheme="majorHAnsi"/>
          <w:sz w:val="16"/>
        </w:rPr>
        <w:t xml:space="preserve"> calculus, to be ‘rich’ was also to be ‘White,’ to be poor was also to be ‘Black’” (</w:t>
      </w:r>
      <w:proofErr w:type="spellStart"/>
      <w:r w:rsidRPr="003B297E">
        <w:rPr>
          <w:rFonts w:asciiTheme="majorHAnsi" w:hAnsiTheme="majorHAnsi"/>
          <w:sz w:val="16"/>
        </w:rPr>
        <w:t>Wynter</w:t>
      </w:r>
      <w:proofErr w:type="spellEnd"/>
      <w:r w:rsidRPr="003B297E">
        <w:rPr>
          <w:rFonts w:asciiTheme="majorHAnsi" w:hAnsiTheme="majorHAnsi"/>
          <w:sz w:val="16"/>
        </w:rPr>
        <w:t xml:space="preserve">: 52). “To be ‘rich’ was also to be ‘White,’ to be poor was also to be ‘Black.’” </w:t>
      </w:r>
      <w:r w:rsidRPr="00D24AEC">
        <w:rPr>
          <w:rFonts w:asciiTheme="majorHAnsi" w:hAnsiTheme="majorHAnsi"/>
          <w:u w:val="single"/>
        </w:rPr>
        <w:t>The real abstraction imposed by executable code—</w:t>
      </w:r>
      <w:r w:rsidRPr="00E977AD">
        <w:rPr>
          <w:rFonts w:asciiTheme="majorHAnsi" w:hAnsiTheme="majorHAnsi"/>
          <w:b/>
          <w:highlight w:val="cyan"/>
          <w:u w:val="single"/>
        </w:rPr>
        <w:t>the “code of ‘Race’</w:t>
      </w:r>
      <w:r w:rsidRPr="00D24AEC">
        <w:rPr>
          <w:rFonts w:asciiTheme="majorHAnsi" w:hAnsiTheme="majorHAnsi"/>
          <w:u w:val="single"/>
        </w:rPr>
        <w:t>” that “</w:t>
      </w:r>
      <w:r w:rsidRPr="00E977AD">
        <w:rPr>
          <w:rFonts w:asciiTheme="majorHAnsi" w:hAnsiTheme="majorHAnsi"/>
          <w:b/>
          <w:highlight w:val="cyan"/>
          <w:u w:val="single"/>
        </w:rPr>
        <w:t xml:space="preserve">functions to systematically </w:t>
      </w:r>
      <w:r w:rsidRPr="00E977AD">
        <w:rPr>
          <w:rFonts w:asciiTheme="majorHAnsi" w:hAnsiTheme="majorHAnsi"/>
          <w:b/>
          <w:i/>
          <w:iCs/>
          <w:highlight w:val="cyan"/>
          <w:u w:val="single"/>
        </w:rPr>
        <w:t xml:space="preserve">predetermine </w:t>
      </w:r>
      <w:r w:rsidRPr="00E977AD">
        <w:rPr>
          <w:rFonts w:asciiTheme="majorHAnsi" w:hAnsiTheme="majorHAnsi"/>
          <w:b/>
          <w:highlight w:val="cyan"/>
          <w:u w:val="single"/>
        </w:rPr>
        <w:t>the structurally unequal redistribution of global resources</w:t>
      </w:r>
      <w:r w:rsidRPr="00D24AEC">
        <w:rPr>
          <w:rFonts w:asciiTheme="majorHAnsi" w:hAnsiTheme="majorHAnsi"/>
          <w:u w:val="single"/>
        </w:rPr>
        <w:t xml:space="preserve">” is </w:t>
      </w:r>
      <w:r w:rsidRPr="004A10F3">
        <w:rPr>
          <w:rFonts w:asciiTheme="majorHAnsi" w:hAnsiTheme="majorHAnsi"/>
          <w:u w:val="single"/>
        </w:rPr>
        <w:t>beholden to mediating capitalist exchange while embarking on a radical reformatting of ontology. This reformatting [The world computer], the supposed result of “that great crap game called life,” brutally correlates race and value, but not entirely by chance, while racial</w:t>
      </w:r>
      <w:r w:rsidRPr="00074D3C">
        <w:rPr>
          <w:rFonts w:asciiTheme="majorHAnsi" w:hAnsiTheme="majorHAnsi"/>
          <w:u w:val="single"/>
        </w:rPr>
        <w:t xml:space="preserve"> capitalism embarks on imposing this calculus globally</w:t>
      </w:r>
      <w:r w:rsidRPr="00D24AEC">
        <w:rPr>
          <w:rFonts w:asciiTheme="majorHAnsi" w:hAnsiTheme="majorHAnsi"/>
          <w:u w:val="single"/>
        </w:rPr>
        <w:t>.</w:t>
      </w:r>
      <w:r w:rsidRPr="003B297E">
        <w:rPr>
          <w:rFonts w:asciiTheme="majorHAnsi" w:hAnsiTheme="majorHAnsi"/>
          <w:sz w:val="16"/>
        </w:rPr>
        <w:t xml:space="preserve"> Racial abstraction is endemic to what we will further explore as “real abstraction”; the evacuation of quality by abstract categories and quantities is, as we shall see in more detail, a “necessary” correlate to a world overrun by the calculus of money. </w:t>
      </w:r>
      <w:r w:rsidRPr="00D24AEC">
        <w:rPr>
          <w:rFonts w:asciiTheme="majorHAnsi" w:hAnsiTheme="majorHAnsi"/>
          <w:u w:val="single"/>
        </w:rPr>
        <w:t xml:space="preserve">Such algorithms of violence encode social difference, and although they may begin as heuristics (“rules of thumb”), they are </w:t>
      </w:r>
      <w:proofErr w:type="gramStart"/>
      <w:r w:rsidRPr="00D24AEC">
        <w:rPr>
          <w:rFonts w:asciiTheme="majorHAnsi" w:hAnsiTheme="majorHAnsi"/>
          <w:u w:val="single"/>
        </w:rPr>
        <w:t>none the less</w:t>
      </w:r>
      <w:proofErr w:type="gramEnd"/>
      <w:r w:rsidRPr="00D24AEC">
        <w:rPr>
          <w:rFonts w:asciiTheme="majorHAnsi" w:hAnsiTheme="majorHAnsi"/>
          <w:u w:val="single"/>
        </w:rPr>
        <w:t xml:space="preserve"> crucial to the calculated and calcul</w:t>
      </w:r>
      <w:r>
        <w:rPr>
          <w:rFonts w:asciiTheme="majorHAnsi" w:hAnsiTheme="majorHAnsi"/>
          <w:u w:val="single"/>
        </w:rPr>
        <w:t>ating expansion of racial capi</w:t>
      </w:r>
      <w:r w:rsidRPr="00D24AEC">
        <w:rPr>
          <w:rFonts w:asciiTheme="majorHAnsi" w:hAnsiTheme="majorHAnsi"/>
          <w:u w:val="single"/>
        </w:rPr>
        <w:t xml:space="preserve">tal. Its processes and processing structures the meanings that can be ascribed to—and, as importantly, what can be done to—those of us whose </w:t>
      </w:r>
      <w:r w:rsidRPr="005E7607">
        <w:rPr>
          <w:rFonts w:asciiTheme="majorHAnsi" w:hAnsiTheme="majorHAnsi"/>
          <w:highlight w:val="cyan"/>
          <w:u w:val="single"/>
        </w:rPr>
        <w:t>data profiles constitute us as “illegal,” “Mexican,” “Black,” “Gypsy,” “Jew,”</w:t>
      </w:r>
      <w:r w:rsidRPr="00D24AEC">
        <w:rPr>
          <w:rFonts w:asciiTheme="majorHAnsi" w:hAnsiTheme="majorHAnsi"/>
          <w:u w:val="single"/>
        </w:rPr>
        <w:t xml:space="preserve"> and a lexicon of thousands of other actionable signs. </w:t>
      </w:r>
      <w:r w:rsidRPr="005E7607">
        <w:rPr>
          <w:rFonts w:asciiTheme="majorHAnsi" w:hAnsiTheme="majorHAnsi"/>
          <w:highlight w:val="cyan"/>
          <w:u w:val="single"/>
        </w:rPr>
        <w:t>This codification process draws from the histories of slavery</w:t>
      </w:r>
      <w:r w:rsidRPr="00D24AEC">
        <w:rPr>
          <w:rFonts w:asciiTheme="majorHAnsi" w:hAnsiTheme="majorHAnsi"/>
          <w:u w:val="single"/>
        </w:rPr>
        <w:t xml:space="preserve">, of </w:t>
      </w:r>
      <w:r w:rsidRPr="005E7607">
        <w:rPr>
          <w:rFonts w:asciiTheme="majorHAnsi" w:hAnsiTheme="majorHAnsi"/>
          <w:highlight w:val="cyan"/>
          <w:u w:val="single"/>
        </w:rPr>
        <w:t>colonialism</w:t>
      </w:r>
      <w:r w:rsidRPr="00D24AEC">
        <w:rPr>
          <w:rFonts w:asciiTheme="majorHAnsi" w:hAnsiTheme="majorHAnsi"/>
          <w:u w:val="single"/>
        </w:rPr>
        <w:t xml:space="preserve">, of state formation, of </w:t>
      </w:r>
      <w:r w:rsidRPr="005E7607">
        <w:rPr>
          <w:rFonts w:asciiTheme="majorHAnsi" w:hAnsiTheme="majorHAnsi"/>
          <w:highlight w:val="cyan"/>
          <w:u w:val="single"/>
        </w:rPr>
        <w:t>genocide</w:t>
      </w:r>
      <w:r w:rsidRPr="00D24AEC">
        <w:rPr>
          <w:rFonts w:asciiTheme="majorHAnsi" w:hAnsiTheme="majorHAnsi"/>
          <w:u w:val="single"/>
        </w:rPr>
        <w:t xml:space="preserve">, of </w:t>
      </w:r>
      <w:r w:rsidRPr="005E7607">
        <w:rPr>
          <w:rFonts w:asciiTheme="majorHAnsi" w:hAnsiTheme="majorHAnsi"/>
          <w:highlight w:val="cyan"/>
          <w:u w:val="single"/>
        </w:rPr>
        <w:t>gender oppression</w:t>
      </w:r>
      <w:r w:rsidRPr="00D24AEC">
        <w:rPr>
          <w:rFonts w:asciiTheme="majorHAnsi" w:hAnsiTheme="majorHAnsi"/>
          <w:u w:val="single"/>
        </w:rPr>
        <w:t xml:space="preserve">, of religious </w:t>
      </w:r>
      <w:proofErr w:type="gramStart"/>
      <w:r w:rsidRPr="005E7607">
        <w:rPr>
          <w:rFonts w:asciiTheme="majorHAnsi" w:hAnsiTheme="majorHAnsi"/>
          <w:highlight w:val="cyan"/>
          <w:u w:val="single"/>
        </w:rPr>
        <w:t>pogroms</w:t>
      </w:r>
      <w:proofErr w:type="gramEnd"/>
      <w:r w:rsidRPr="00D24AEC">
        <w:rPr>
          <w:rFonts w:asciiTheme="majorHAnsi" w:hAnsiTheme="majorHAnsi"/>
          <w:u w:val="single"/>
        </w:rPr>
        <w:t>, of normativ</w:t>
      </w:r>
      <w:r>
        <w:rPr>
          <w:rFonts w:asciiTheme="majorHAnsi" w:hAnsiTheme="majorHAnsi"/>
          <w:u w:val="single"/>
        </w:rPr>
        <w:t xml:space="preserve">ity, and again from the </w:t>
      </w:r>
      <w:r w:rsidRPr="005E7607">
        <w:rPr>
          <w:rFonts w:asciiTheme="majorHAnsi" w:hAnsiTheme="majorHAnsi"/>
          <w:highlight w:val="cyan"/>
          <w:u w:val="single"/>
        </w:rPr>
        <w:t>militarization</w:t>
      </w:r>
      <w:r w:rsidRPr="00D24AEC">
        <w:rPr>
          <w:rFonts w:asciiTheme="majorHAnsi" w:hAnsiTheme="majorHAnsi"/>
          <w:u w:val="single"/>
        </w:rPr>
        <w:t xml:space="preserve"> and </w:t>
      </w:r>
      <w:r w:rsidRPr="005E7607">
        <w:rPr>
          <w:rFonts w:asciiTheme="majorHAnsi" w:hAnsiTheme="majorHAnsi"/>
          <w:highlight w:val="cyan"/>
          <w:u w:val="single"/>
        </w:rPr>
        <w:t>policing and</w:t>
      </w:r>
      <w:r w:rsidRPr="00D24AEC">
        <w:rPr>
          <w:rFonts w:asciiTheme="majorHAnsi" w:hAnsiTheme="majorHAnsi"/>
          <w:u w:val="single"/>
        </w:rPr>
        <w:t xml:space="preserve"> the </w:t>
      </w:r>
      <w:r w:rsidRPr="005E7607">
        <w:rPr>
          <w:rFonts w:asciiTheme="majorHAnsi" w:hAnsiTheme="majorHAnsi"/>
          <w:highlight w:val="cyan"/>
          <w:u w:val="single"/>
        </w:rPr>
        <w:t>apparatuses of calculation that have developed</w:t>
      </w:r>
      <w:r w:rsidRPr="00D24AEC">
        <w:rPr>
          <w:rFonts w:asciiTheme="majorHAnsi" w:hAnsiTheme="majorHAnsi"/>
          <w:u w:val="single"/>
        </w:rPr>
        <w:t xml:space="preserve"> within states and </w:t>
      </w:r>
      <w:proofErr w:type="spellStart"/>
      <w:r w:rsidRPr="00D24AEC">
        <w:rPr>
          <w:rFonts w:asciiTheme="majorHAnsi" w:hAnsiTheme="majorHAnsi"/>
          <w:u w:val="single"/>
        </w:rPr>
        <w:t>parastates</w:t>
      </w:r>
      <w:proofErr w:type="spellEnd"/>
      <w:r w:rsidRPr="00D24AEC">
        <w:rPr>
          <w:rFonts w:asciiTheme="majorHAnsi" w:hAnsiTheme="majorHAnsi"/>
          <w:u w:val="single"/>
        </w:rPr>
        <w:t xml:space="preserve"> </w:t>
      </w:r>
      <w:r w:rsidRPr="005E7607">
        <w:rPr>
          <w:rFonts w:asciiTheme="majorHAnsi" w:hAnsiTheme="majorHAnsi"/>
          <w:highlight w:val="cyan"/>
          <w:u w:val="single"/>
        </w:rPr>
        <w:t>in</w:t>
      </w:r>
      <w:r w:rsidRPr="00D24AEC">
        <w:rPr>
          <w:rFonts w:asciiTheme="majorHAnsi" w:hAnsiTheme="majorHAnsi"/>
          <w:u w:val="single"/>
        </w:rPr>
        <w:t xml:space="preserve"> their own </w:t>
      </w:r>
      <w:r w:rsidRPr="005E7607">
        <w:rPr>
          <w:rFonts w:asciiTheme="majorHAnsi" w:hAnsiTheme="majorHAnsi"/>
          <w:highlight w:val="cyan"/>
          <w:u w:val="single"/>
        </w:rPr>
        <w:t>biometric pursuit of capital—power</w:t>
      </w:r>
      <w:r w:rsidRPr="00D24AEC">
        <w:rPr>
          <w:rFonts w:asciiTheme="majorHAnsi" w:hAnsiTheme="majorHAnsi"/>
          <w:u w:val="single"/>
        </w:rPr>
        <w:t xml:space="preserve">. </w:t>
      </w:r>
      <w:proofErr w:type="gramStart"/>
      <w:r w:rsidRPr="00D24AEC">
        <w:rPr>
          <w:rFonts w:asciiTheme="majorHAnsi" w:hAnsiTheme="majorHAnsi"/>
          <w:u w:val="single"/>
        </w:rPr>
        <w:t>Their violent destruction and remaking of the world.</w:t>
      </w:r>
      <w:proofErr w:type="gramEnd"/>
      <w:r w:rsidRPr="00D24AEC">
        <w:rPr>
          <w:rFonts w:asciiTheme="majorHAnsi" w:hAnsiTheme="majorHAnsi"/>
          <w:u w:val="single"/>
        </w:rPr>
        <w:t xml:space="preserve"> The </w:t>
      </w:r>
      <w:r w:rsidRPr="00D24AEC">
        <w:rPr>
          <w:rFonts w:asciiTheme="majorHAnsi" w:hAnsiTheme="majorHAnsi"/>
          <w:i/>
          <w:iCs/>
          <w:u w:val="single"/>
        </w:rPr>
        <w:t xml:space="preserve">internalization </w:t>
      </w:r>
      <w:r w:rsidRPr="00D24AEC">
        <w:rPr>
          <w:rFonts w:asciiTheme="majorHAnsi" w:hAnsiTheme="majorHAnsi"/>
          <w:u w:val="single"/>
        </w:rPr>
        <w:t xml:space="preserve">of these codes, including the </w:t>
      </w:r>
      <w:proofErr w:type="spellStart"/>
      <w:r w:rsidRPr="00D24AEC">
        <w:rPr>
          <w:rFonts w:asciiTheme="majorHAnsi" w:hAnsiTheme="majorHAnsi"/>
          <w:u w:val="single"/>
        </w:rPr>
        <w:t>strugles</w:t>
      </w:r>
      <w:proofErr w:type="spellEnd"/>
      <w:r w:rsidRPr="00D24AEC">
        <w:rPr>
          <w:rFonts w:asciiTheme="majorHAnsi" w:hAnsiTheme="majorHAnsi"/>
          <w:u w:val="single"/>
        </w:rPr>
        <w:t xml:space="preserve"> with them and the ways in which they license and/or foreclose various actions, exists in a recursive relationship to their perilous refinement</w:t>
      </w:r>
      <w:r w:rsidRPr="003B297E">
        <w:rPr>
          <w:rFonts w:asciiTheme="majorHAnsi" w:hAnsiTheme="majorHAnsi"/>
          <w:sz w:val="16"/>
        </w:rPr>
        <w:t xml:space="preserve">. Their analysis, a code-breaking of sorts, will there- fore demand some drastic modifications in many of the various </w:t>
      </w:r>
      <w:proofErr w:type="spellStart"/>
      <w:r w:rsidRPr="003B297E">
        <w:rPr>
          <w:rFonts w:asciiTheme="majorHAnsi" w:hAnsiTheme="majorHAnsi"/>
          <w:sz w:val="16"/>
        </w:rPr>
        <w:t>anticapitalist</w:t>
      </w:r>
      <w:proofErr w:type="spellEnd"/>
      <w:r w:rsidRPr="003B297E">
        <w:rPr>
          <w:rFonts w:asciiTheme="majorHAnsi" w:hAnsiTheme="majorHAnsi"/>
          <w:sz w:val="16"/>
        </w:rPr>
        <w:t xml:space="preserve">, </w:t>
      </w:r>
      <w:proofErr w:type="spellStart"/>
      <w:r w:rsidRPr="003B297E">
        <w:rPr>
          <w:rFonts w:asciiTheme="majorHAnsi" w:hAnsiTheme="majorHAnsi"/>
          <w:sz w:val="16"/>
        </w:rPr>
        <w:t>antistate</w:t>
      </w:r>
      <w:proofErr w:type="spellEnd"/>
      <w:r w:rsidRPr="003B297E">
        <w:rPr>
          <w:rFonts w:asciiTheme="majorHAnsi" w:hAnsiTheme="majorHAnsi"/>
          <w:sz w:val="16"/>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w:t>
      </w:r>
      <w:proofErr w:type="spellStart"/>
      <w:r w:rsidRPr="003B297E">
        <w:rPr>
          <w:rFonts w:asciiTheme="majorHAnsi" w:hAnsiTheme="majorHAnsi"/>
          <w:sz w:val="16"/>
        </w:rPr>
        <w:t>coloniality</w:t>
      </w:r>
      <w:proofErr w:type="spellEnd"/>
      <w:r w:rsidRPr="003B297E">
        <w:rPr>
          <w:rFonts w:asciiTheme="majorHAnsi" w:hAnsiTheme="majorHAnsi"/>
          <w:sz w:val="16"/>
        </w:rPr>
        <w:t>, and other forms of historically institutionalized oppression.</w:t>
      </w:r>
      <w:r w:rsidRPr="003B297E">
        <w:rPr>
          <w:rFonts w:asciiTheme="majorHAnsi" w:hAnsiTheme="majorHAnsi"/>
          <w:position w:val="8"/>
          <w:sz w:val="16"/>
        </w:rPr>
        <w:t xml:space="preserve">3 </w:t>
      </w:r>
      <w:r w:rsidRPr="00D24AEC">
        <w:rPr>
          <w:rFonts w:asciiTheme="majorHAnsi" w:hAnsiTheme="majorHAnsi"/>
          <w:u w:val="single"/>
        </w:rPr>
        <w:t xml:space="preserve">The analytic, </w:t>
      </w:r>
      <w:r w:rsidRPr="00D24AEC">
        <w:rPr>
          <w:rFonts w:asciiTheme="majorHAnsi" w:hAnsiTheme="majorHAnsi"/>
          <w:i/>
          <w:iCs/>
          <w:u w:val="single"/>
        </w:rPr>
        <w:t xml:space="preserve">computational racial </w:t>
      </w:r>
      <w:proofErr w:type="gramStart"/>
      <w:r w:rsidRPr="00D24AEC">
        <w:rPr>
          <w:rFonts w:asciiTheme="majorHAnsi" w:hAnsiTheme="majorHAnsi"/>
          <w:i/>
          <w:iCs/>
          <w:u w:val="single"/>
        </w:rPr>
        <w:t>capital</w:t>
      </w:r>
      <w:r w:rsidRPr="00D24AEC">
        <w:rPr>
          <w:rFonts w:asciiTheme="majorHAnsi" w:hAnsiTheme="majorHAnsi"/>
          <w:u w:val="single"/>
        </w:rPr>
        <w:t>,</w:t>
      </w:r>
      <w:proofErr w:type="gramEnd"/>
      <w:r w:rsidRPr="00D24AEC">
        <w:rPr>
          <w:rFonts w:asciiTheme="majorHAnsi" w:hAnsiTheme="majorHAnsi"/>
          <w:u w:val="single"/>
        </w:rPr>
        <w:t xml:space="preserve"> would identify the field of operations that emerges around the embryonic form of the commodity and </w:t>
      </w:r>
      <w:proofErr w:type="spellStart"/>
      <w:r w:rsidRPr="00D24AEC">
        <w:rPr>
          <w:rFonts w:asciiTheme="majorHAnsi" w:hAnsiTheme="majorHAnsi"/>
          <w:u w:val="single"/>
        </w:rPr>
        <w:t>coarticulates</w:t>
      </w:r>
      <w:proofErr w:type="spellEnd"/>
      <w:r w:rsidRPr="00D24AEC">
        <w:rPr>
          <w:rFonts w:asciiTheme="majorHAnsi" w:hAnsiTheme="majorHAnsi"/>
          <w:u w:val="single"/>
        </w:rPr>
        <w:t xml:space="preserve"> with racial abstraction to formalize its code, code that serves as operating system for the virtual machine here hypostasized as “the world computer” and by inscribing itself on bodies and everything else.</w:t>
      </w:r>
      <w:r w:rsidRPr="003B297E">
        <w:rPr>
          <w:rFonts w:asciiTheme="majorHAnsi" w:hAnsiTheme="majorHAnsi"/>
          <w:sz w:val="16"/>
        </w:rPr>
        <w:t xml:space="preserve"> The commodity, the analysis of which famously begins volume 1 of Marx’s </w:t>
      </w:r>
      <w:r w:rsidRPr="003B297E">
        <w:rPr>
          <w:rFonts w:asciiTheme="majorHAnsi" w:hAnsiTheme="majorHAnsi"/>
          <w:i/>
          <w:iCs/>
          <w:sz w:val="16"/>
        </w:rPr>
        <w:t>Capital</w:t>
      </w:r>
      <w:r w:rsidRPr="003B297E">
        <w:rPr>
          <w:rFonts w:asciiTheme="majorHAnsi" w:hAnsiTheme="majorHAnsi"/>
          <w:sz w:val="16"/>
        </w:rPr>
        <w:t xml:space="preserve">,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w:t>
      </w:r>
      <w:proofErr w:type="spellStart"/>
      <w:r w:rsidRPr="003B297E">
        <w:rPr>
          <w:rFonts w:asciiTheme="majorHAnsi" w:hAnsiTheme="majorHAnsi"/>
          <w:sz w:val="16"/>
        </w:rPr>
        <w:t>hu</w:t>
      </w:r>
      <w:proofErr w:type="spellEnd"/>
      <w:r w:rsidRPr="003B297E">
        <w:rPr>
          <w:rFonts w:asciiTheme="majorHAnsi" w:hAnsiTheme="majorHAnsi"/>
          <w:sz w:val="16"/>
        </w:rPr>
        <w:t xml:space="preserve">- </w:t>
      </w:r>
      <w:proofErr w:type="gramStart"/>
      <w:r w:rsidRPr="003B297E">
        <w:rPr>
          <w:rFonts w:asciiTheme="majorHAnsi" w:hAnsiTheme="majorHAnsi"/>
          <w:sz w:val="16"/>
        </w:rPr>
        <w:t>manly informed</w:t>
      </w:r>
      <w:proofErr w:type="gramEnd"/>
      <w:r w:rsidRPr="003B297E">
        <w:rPr>
          <w:rFonts w:asciiTheme="majorHAnsi" w:hAnsiTheme="majorHAnsi"/>
          <w:sz w:val="16"/>
        </w:rPr>
        <w:t xml:space="preserve"> materials with a use-value and an exchange-value—humanly informed qualities indexed by quantities. “Computational racial capital,” as a heuristic device, stages an analysis of the convergence of what on the one side often appeared as universal: the economic, abstract, and </w:t>
      </w:r>
      <w:proofErr w:type="spellStart"/>
      <w:r w:rsidRPr="003B297E">
        <w:rPr>
          <w:rFonts w:asciiTheme="majorHAnsi" w:hAnsiTheme="majorHAnsi"/>
          <w:sz w:val="16"/>
        </w:rPr>
        <w:t>machinic</w:t>
      </w:r>
      <w:proofErr w:type="spellEnd"/>
      <w:r w:rsidRPr="003B297E">
        <w:rPr>
          <w:rFonts w:asciiTheme="majorHAnsi" w:hAnsiTheme="majorHAnsi"/>
          <w:sz w:val="16"/>
        </w:rPr>
        <w:t xml:space="preserve"> </w:t>
      </w:r>
      <w:proofErr w:type="spellStart"/>
      <w:r w:rsidRPr="003B297E">
        <w:rPr>
          <w:rFonts w:asciiTheme="majorHAnsi" w:hAnsiTheme="majorHAnsi"/>
          <w:sz w:val="16"/>
        </w:rPr>
        <w:t>operat</w:t>
      </w:r>
      <w:proofErr w:type="spellEnd"/>
      <w:r w:rsidRPr="003B297E">
        <w:rPr>
          <w:rFonts w:asciiTheme="majorHAnsi" w:hAnsiTheme="majorHAnsi"/>
          <w:sz w:val="16"/>
        </w:rPr>
        <w:t xml:space="preserve">- </w:t>
      </w:r>
      <w:proofErr w:type="spellStart"/>
      <w:r w:rsidRPr="003B297E">
        <w:rPr>
          <w:rFonts w:asciiTheme="majorHAnsi" w:hAnsiTheme="majorHAnsi"/>
          <w:sz w:val="16"/>
        </w:rPr>
        <w:t>ing</w:t>
      </w:r>
      <w:proofErr w:type="spellEnd"/>
      <w:r w:rsidRPr="003B297E">
        <w:rPr>
          <w:rFonts w:asciiTheme="majorHAnsi" w:hAnsiTheme="majorHAnsi"/>
          <w:sz w:val="16"/>
        </w:rPr>
        <w:t xml:space="preserve"> systems of global production and reproduction endemic to the commodity form and its calculus, with what on another side, sometimes appeared as par- </w:t>
      </w:r>
      <w:proofErr w:type="spellStart"/>
      <w:r w:rsidRPr="003B297E">
        <w:rPr>
          <w:rFonts w:asciiTheme="majorHAnsi" w:hAnsiTheme="majorHAnsi"/>
          <w:sz w:val="16"/>
        </w:rPr>
        <w:t>ticular</w:t>
      </w:r>
      <w:proofErr w:type="spellEnd"/>
      <w:r w:rsidRPr="003B297E">
        <w:rPr>
          <w:rFonts w:asciiTheme="majorHAnsi" w:hAnsiTheme="majorHAnsi"/>
          <w:sz w:val="16"/>
        </w:rPr>
        <w:t xml:space="preserve"> or even incidental: racism, colonialism, slavery, imperialism, and </w:t>
      </w:r>
      <w:proofErr w:type="spellStart"/>
      <w:r w:rsidRPr="003B297E">
        <w:rPr>
          <w:rFonts w:asciiTheme="majorHAnsi" w:hAnsiTheme="majorHAnsi"/>
          <w:sz w:val="16"/>
        </w:rPr>
        <w:t>ra</w:t>
      </w:r>
      <w:proofErr w:type="spellEnd"/>
      <w:r w:rsidRPr="003B297E">
        <w:rPr>
          <w:rFonts w:asciiTheme="majorHAnsi" w:hAnsiTheme="majorHAnsi"/>
          <w:sz w:val="16"/>
        </w:rPr>
        <w:t xml:space="preserve">- </w:t>
      </w:r>
      <w:proofErr w:type="spellStart"/>
      <w:r w:rsidRPr="003B297E">
        <w:rPr>
          <w:rFonts w:asciiTheme="majorHAnsi" w:hAnsiTheme="majorHAnsi"/>
          <w:sz w:val="16"/>
        </w:rPr>
        <w:t>cialization</w:t>
      </w:r>
      <w:proofErr w:type="spellEnd"/>
      <w:r w:rsidRPr="003B297E">
        <w:rPr>
          <w:rFonts w:asciiTheme="majorHAnsi" w:hAnsiTheme="majorHAnsi"/>
          <w:sz w:val="16"/>
        </w:rPr>
        <w:t xml:space="preserve">. The concept organizes this dramaturgy of analytically reunifying elements that were never materially separate in light of the study that the late Cedric Robinson conducted and recorded as </w:t>
      </w:r>
      <w:r w:rsidRPr="003B297E">
        <w:rPr>
          <w:rFonts w:asciiTheme="majorHAnsi" w:hAnsiTheme="majorHAnsi"/>
          <w:i/>
          <w:iCs/>
          <w:sz w:val="16"/>
        </w:rPr>
        <w:t>Black Marxism</w:t>
      </w:r>
      <w:r w:rsidRPr="003B297E">
        <w:rPr>
          <w:rFonts w:asciiTheme="majorHAnsi" w:hAnsiTheme="majorHAnsi"/>
          <w:sz w:val="16"/>
        </w:rPr>
        <w:t xml:space="preserve">. </w:t>
      </w:r>
      <w:r w:rsidRPr="003B297E">
        <w:rPr>
          <w:rFonts w:asciiTheme="majorHAnsi" w:hAnsiTheme="majorHAnsi"/>
          <w:u w:val="single"/>
        </w:rPr>
        <w:t xml:space="preserve">Robinson writes, “The development, organization and expansion of </w:t>
      </w:r>
      <w:r>
        <w:rPr>
          <w:rFonts w:asciiTheme="majorHAnsi" w:hAnsiTheme="majorHAnsi"/>
          <w:u w:val="single"/>
        </w:rPr>
        <w:t>capitalist society pursued ess</w:t>
      </w:r>
      <w:r w:rsidRPr="003B297E">
        <w:rPr>
          <w:rFonts w:asciiTheme="majorHAnsi" w:hAnsiTheme="majorHAnsi"/>
          <w:u w:val="single"/>
        </w:rPr>
        <w:t xml:space="preserve">entially racial directions, so too did social ideology. As a material force, then, it could be expected that racialism would inevitably permeate the social structures emergent from capitalism. I have used the term ‘racial capitalism’ to refer to the development and to the </w:t>
      </w:r>
      <w:r w:rsidRPr="00E977AD">
        <w:rPr>
          <w:rFonts w:asciiTheme="majorHAnsi" w:hAnsiTheme="majorHAnsi"/>
          <w:u w:val="single"/>
        </w:rPr>
        <w:t>subsequent structure as an historical agency”</w:t>
      </w:r>
      <w:r w:rsidRPr="00E977AD">
        <w:rPr>
          <w:rFonts w:asciiTheme="majorHAnsi" w:hAnsiTheme="majorHAnsi"/>
          <w:sz w:val="16"/>
        </w:rPr>
        <w:t xml:space="preserve"> (1983: 2–3). </w:t>
      </w:r>
      <w:r w:rsidRPr="00E977AD">
        <w:rPr>
          <w:rFonts w:asciiTheme="majorHAnsi" w:hAnsiTheme="majorHAnsi"/>
          <w:i/>
          <w:iCs/>
          <w:u w:val="single"/>
        </w:rPr>
        <w:t xml:space="preserve">The World Computer </w:t>
      </w:r>
      <w:r w:rsidRPr="00E977AD">
        <w:rPr>
          <w:rFonts w:asciiTheme="majorHAnsi" w:hAnsiTheme="majorHAnsi"/>
          <w:u w:val="single"/>
        </w:rPr>
        <w:t>takes what Robinson saw as “civilizational racism,” and its central role in the development of capital as axiomatic</w:t>
      </w:r>
      <w:proofErr w:type="gramStart"/>
      <w:r w:rsidRPr="00E977AD">
        <w:rPr>
          <w:rFonts w:asciiTheme="majorHAnsi" w:hAnsiTheme="majorHAnsi"/>
          <w:u w:val="single"/>
        </w:rPr>
        <w:t>,—</w:t>
      </w:r>
      <w:proofErr w:type="gramEnd"/>
      <w:r w:rsidRPr="00E977AD">
        <w:rPr>
          <w:rFonts w:asciiTheme="majorHAnsi" w:hAnsiTheme="majorHAnsi"/>
          <w:u w:val="single"/>
        </w:rPr>
        <w:t>and sees that this role extends to and deeply into capitalist calculation and machinery</w:t>
      </w:r>
      <w:r w:rsidRPr="003B297E">
        <w:rPr>
          <w:rFonts w:asciiTheme="majorHAnsi" w:hAnsiTheme="majorHAnsi"/>
          <w:u w:val="single"/>
        </w:rPr>
        <w:t xml:space="preserve"> during the entire period in which the world economic system seems to have moved form the paradigm of the commodity to a paradigm of information. “Computational racial capitalism” would thus understand the generalization of computation as an extension of capital logics and practices that include and indeed require the economic </w:t>
      </w:r>
      <w:r w:rsidRPr="003B297E">
        <w:rPr>
          <w:rFonts w:asciiTheme="majorHAnsi" w:hAnsiTheme="majorHAnsi"/>
          <w:i/>
          <w:iCs/>
          <w:u w:val="single"/>
        </w:rPr>
        <w:t xml:space="preserve">calculus </w:t>
      </w:r>
      <w:r w:rsidRPr="003B297E">
        <w:rPr>
          <w:rFonts w:asciiTheme="majorHAnsi" w:hAnsiTheme="majorHAnsi"/>
          <w:u w:val="single"/>
        </w:rPr>
        <w:t xml:space="preserve">of the dialectics of social difference. These differences, both economic and semiotic, would include those plied by slavery, anti-Blackness and other forms of racism during the past centuries. </w:t>
      </w:r>
      <w:r w:rsidRPr="00E977AD">
        <w:rPr>
          <w:rFonts w:asciiTheme="majorHAnsi" w:hAnsiTheme="majorHAnsi"/>
          <w:b/>
          <w:iCs/>
          <w:highlight w:val="cyan"/>
          <w:u w:val="single"/>
        </w:rPr>
        <w:t>Computation must</w:t>
      </w:r>
      <w:r w:rsidRPr="00E977AD">
        <w:rPr>
          <w:rFonts w:asciiTheme="majorHAnsi" w:hAnsiTheme="majorHAnsi"/>
          <w:b/>
          <w:iCs/>
          <w:u w:val="single"/>
        </w:rPr>
        <w:t xml:space="preserve"> </w:t>
      </w:r>
      <w:r w:rsidRPr="00E977AD">
        <w:rPr>
          <w:rFonts w:asciiTheme="majorHAnsi" w:hAnsiTheme="majorHAnsi"/>
          <w:iCs/>
          <w:u w:val="single"/>
        </w:rPr>
        <w:t xml:space="preserve">therefore </w:t>
      </w:r>
      <w:r w:rsidRPr="00E977AD">
        <w:rPr>
          <w:rFonts w:asciiTheme="majorHAnsi" w:hAnsiTheme="majorHAnsi"/>
          <w:b/>
          <w:iCs/>
          <w:highlight w:val="cyan"/>
          <w:u w:val="single"/>
        </w:rPr>
        <w:t>be recognized as</w:t>
      </w:r>
      <w:r w:rsidRPr="00E977AD">
        <w:rPr>
          <w:rFonts w:asciiTheme="majorHAnsi" w:hAnsiTheme="majorHAnsi"/>
          <w:iCs/>
          <w:u w:val="single"/>
        </w:rPr>
        <w:t xml:space="preserve"> not a mere technical emergence but </w:t>
      </w:r>
      <w:r w:rsidRPr="00E977AD">
        <w:rPr>
          <w:rFonts w:asciiTheme="majorHAnsi" w:hAnsiTheme="majorHAnsi"/>
          <w:b/>
          <w:iCs/>
          <w:highlight w:val="cyan"/>
          <w:u w:val="single"/>
        </w:rPr>
        <w:t>the</w:t>
      </w:r>
      <w:r w:rsidRPr="00E977AD">
        <w:rPr>
          <w:rFonts w:asciiTheme="majorHAnsi" w:hAnsiTheme="majorHAnsi"/>
          <w:iCs/>
          <w:u w:val="single"/>
        </w:rPr>
        <w:t xml:space="preserve"> practical </w:t>
      </w:r>
      <w:r w:rsidRPr="00E977AD">
        <w:rPr>
          <w:rFonts w:asciiTheme="majorHAnsi" w:hAnsiTheme="majorHAnsi"/>
          <w:b/>
          <w:iCs/>
          <w:highlight w:val="cyan"/>
          <w:u w:val="single"/>
        </w:rPr>
        <w:t>result of an ongoing and bloody struggle between the would-have-it-</w:t>
      </w:r>
      <w:proofErr w:type="spellStart"/>
      <w:r w:rsidRPr="00E977AD">
        <w:rPr>
          <w:rFonts w:asciiTheme="majorHAnsi" w:hAnsiTheme="majorHAnsi"/>
          <w:b/>
          <w:iCs/>
          <w:highlight w:val="cyan"/>
          <w:u w:val="single"/>
        </w:rPr>
        <w:t>alls</w:t>
      </w:r>
      <w:proofErr w:type="spellEnd"/>
      <w:r w:rsidRPr="00E977AD">
        <w:rPr>
          <w:rFonts w:asciiTheme="majorHAnsi" w:hAnsiTheme="majorHAnsi"/>
          <w:b/>
          <w:iCs/>
          <w:highlight w:val="cyan"/>
          <w:u w:val="single"/>
        </w:rPr>
        <w:t xml:space="preserve"> and the to-be-dispossessed</w:t>
      </w:r>
      <w:r w:rsidRPr="00E977AD">
        <w:rPr>
          <w:rFonts w:asciiTheme="majorHAnsi" w:hAnsiTheme="majorHAnsi"/>
          <w:iCs/>
          <w:u w:val="single"/>
        </w:rPr>
        <w:t xml:space="preserve">. </w:t>
      </w:r>
      <w:r w:rsidRPr="00E977AD">
        <w:rPr>
          <w:rFonts w:asciiTheme="majorHAnsi" w:hAnsiTheme="majorHAnsi"/>
          <w:u w:val="single"/>
        </w:rPr>
        <w:t xml:space="preserve">Developed both consciously and unconsciously, </w:t>
      </w:r>
      <w:proofErr w:type="spellStart"/>
      <w:r w:rsidRPr="00E977AD">
        <w:rPr>
          <w:rFonts w:asciiTheme="majorHAnsi" w:hAnsiTheme="majorHAnsi"/>
          <w:u w:val="single"/>
        </w:rPr>
        <w:t>computa</w:t>
      </w:r>
      <w:proofErr w:type="spellEnd"/>
      <w:r w:rsidRPr="00E977AD">
        <w:rPr>
          <w:rFonts w:asciiTheme="majorHAnsi" w:hAnsiTheme="majorHAnsi"/>
          <w:u w:val="single"/>
        </w:rPr>
        <w:t xml:space="preserve">- </w:t>
      </w:r>
      <w:proofErr w:type="spellStart"/>
      <w:r w:rsidRPr="00E977AD">
        <w:rPr>
          <w:rFonts w:asciiTheme="majorHAnsi" w:hAnsiTheme="majorHAnsi"/>
          <w:u w:val="single"/>
        </w:rPr>
        <w:t>tional</w:t>
      </w:r>
      <w:proofErr w:type="spellEnd"/>
      <w:r w:rsidRPr="00E977AD">
        <w:rPr>
          <w:rFonts w:asciiTheme="majorHAnsi" w:hAnsiTheme="majorHAnsi"/>
          <w:u w:val="single"/>
        </w:rPr>
        <w:t xml:space="preserve"> racial capitalism is, when seen in the light of ongoing racialization and value extraction, “the subsequent structure as an historical</w:t>
      </w:r>
      <w:r w:rsidRPr="003B297E">
        <w:rPr>
          <w:rFonts w:asciiTheme="majorHAnsi" w:hAnsiTheme="majorHAnsi"/>
          <w:u w:val="single"/>
        </w:rPr>
        <w:t xml:space="preserve"> agency.” </w:t>
      </w:r>
      <w:r w:rsidRPr="003654D9">
        <w:rPr>
          <w:rFonts w:asciiTheme="majorHAnsi" w:hAnsiTheme="majorHAnsi"/>
          <w:u w:val="single"/>
        </w:rPr>
        <w:t xml:space="preserve">The racial logic of computation must be pursued when considering finance, surveillance, population management, policing, social systems, social media, or any of the vast </w:t>
      </w:r>
      <w:proofErr w:type="gramStart"/>
      <w:r w:rsidRPr="003654D9">
        <w:rPr>
          <w:rFonts w:asciiTheme="majorHAnsi" w:hAnsiTheme="majorHAnsi"/>
          <w:u w:val="single"/>
        </w:rPr>
        <w:t>suite</w:t>
      </w:r>
      <w:proofErr w:type="gramEnd"/>
      <w:r w:rsidRPr="003654D9">
        <w:rPr>
          <w:rFonts w:asciiTheme="majorHAnsi" w:hAnsiTheme="majorHAnsi"/>
          <w:u w:val="single"/>
        </w:rPr>
        <w:t xml:space="preserve"> of protocols plying difference for capital</w:t>
      </w:r>
      <w:r w:rsidRPr="003B297E">
        <w:rPr>
          <w:rFonts w:asciiTheme="majorHAnsi" w:hAnsiTheme="majorHAnsi"/>
          <w:u w:val="single"/>
        </w:rPr>
        <w:t xml:space="preserve">. The local instance of com- </w:t>
      </w:r>
      <w:proofErr w:type="spellStart"/>
      <w:r w:rsidRPr="003B297E">
        <w:rPr>
          <w:rFonts w:asciiTheme="majorHAnsi" w:hAnsiTheme="majorHAnsi"/>
          <w:u w:val="single"/>
        </w:rPr>
        <w:t>putation</w:t>
      </w:r>
      <w:proofErr w:type="spellEnd"/>
      <w:r w:rsidRPr="003B297E">
        <w:rPr>
          <w:rFonts w:asciiTheme="majorHAnsi" w:hAnsiTheme="majorHAnsi"/>
          <w:u w:val="single"/>
        </w:rPr>
        <w:t xml:space="preserve">, </w:t>
      </w:r>
      <w:r w:rsidRPr="00E977AD">
        <w:rPr>
          <w:rFonts w:asciiTheme="majorHAnsi" w:hAnsiTheme="majorHAnsi"/>
          <w:highlight w:val="cyan"/>
          <w:u w:val="single"/>
        </w:rPr>
        <w:t>a specific 1 or 0, may seem value neutral</w:t>
      </w:r>
      <w:r w:rsidRPr="003B297E">
        <w:rPr>
          <w:rFonts w:asciiTheme="majorHAnsi" w:hAnsiTheme="majorHAnsi"/>
          <w:u w:val="single"/>
        </w:rPr>
        <w:t xml:space="preserve">, </w:t>
      </w:r>
      <w:r w:rsidRPr="00E977AD">
        <w:rPr>
          <w:rFonts w:asciiTheme="majorHAnsi" w:hAnsiTheme="majorHAnsi"/>
          <w:highlight w:val="cyan"/>
          <w:u w:val="single"/>
        </w:rPr>
        <w:t>a matter as indifferent as lead for a bullet or uranium for a bomb.</w:t>
      </w:r>
      <w:r w:rsidRPr="003B297E">
        <w:rPr>
          <w:rFonts w:asciiTheme="majorHAnsi" w:hAnsiTheme="majorHAnsi"/>
          <w:u w:val="single"/>
        </w:rPr>
        <w:t xml:space="preserve"> But we are looking at computation as the modality of a world-system.</w:t>
      </w:r>
      <w:r w:rsidRPr="003B297E">
        <w:rPr>
          <w:rFonts w:asciiTheme="majorHAnsi" w:hAnsiTheme="majorHAnsi"/>
          <w:sz w:val="16"/>
        </w:rPr>
        <w:t xml:space="preserve"> Computation emerges as the result of </w:t>
      </w:r>
      <w:proofErr w:type="spellStart"/>
      <w:r w:rsidRPr="003B297E">
        <w:rPr>
          <w:rFonts w:asciiTheme="majorHAnsi" w:hAnsiTheme="majorHAnsi"/>
          <w:sz w:val="16"/>
        </w:rPr>
        <w:t>strug</w:t>
      </w:r>
      <w:proofErr w:type="spellEnd"/>
      <w:r w:rsidRPr="003B297E">
        <w:rPr>
          <w:rFonts w:asciiTheme="majorHAnsi" w:hAnsiTheme="majorHAnsi"/>
          <w:sz w:val="16"/>
        </w:rPr>
        <w:t xml:space="preserve">- </w:t>
      </w:r>
      <w:proofErr w:type="spellStart"/>
      <w:r w:rsidRPr="003B297E">
        <w:rPr>
          <w:rFonts w:asciiTheme="majorHAnsi" w:hAnsiTheme="majorHAnsi"/>
          <w:sz w:val="16"/>
        </w:rPr>
        <w:t>gles</w:t>
      </w:r>
      <w:proofErr w:type="spellEnd"/>
      <w:r w:rsidRPr="003B297E">
        <w:rPr>
          <w:rFonts w:asciiTheme="majorHAnsi" w:hAnsiTheme="majorHAnsi"/>
          <w:sz w:val="16"/>
        </w:rPr>
        <w:t xml:space="preserve"> that informed “class </w:t>
      </w:r>
      <w:proofErr w:type="spellStart"/>
      <w:r w:rsidRPr="003B297E">
        <w:rPr>
          <w:rFonts w:asciiTheme="majorHAnsi" w:hAnsiTheme="majorHAnsi"/>
          <w:sz w:val="16"/>
        </w:rPr>
        <w:t>strugle</w:t>
      </w:r>
      <w:proofErr w:type="spellEnd"/>
      <w:r w:rsidRPr="003B297E">
        <w:rPr>
          <w:rFonts w:asciiTheme="majorHAnsi" w:hAnsiTheme="majorHAnsi"/>
          <w:sz w:val="16"/>
        </w:rPr>
        <w:t xml:space="preserve">” in all its forms, recognized or not by the </w:t>
      </w:r>
      <w:proofErr w:type="gramStart"/>
      <w:r w:rsidRPr="003B297E">
        <w:rPr>
          <w:rFonts w:asciiTheme="majorHAnsi" w:hAnsiTheme="majorHAnsi"/>
          <w:sz w:val="16"/>
        </w:rPr>
        <w:t>often spotty</w:t>
      </w:r>
      <w:proofErr w:type="gramEnd"/>
      <w:r w:rsidRPr="003B297E">
        <w:rPr>
          <w:rFonts w:asciiTheme="majorHAnsi" w:hAnsiTheme="majorHAnsi"/>
          <w:sz w:val="16"/>
        </w:rPr>
        <w:t xml:space="preserve"> tradition(s) of Marxism, including those </w:t>
      </w:r>
      <w:proofErr w:type="spellStart"/>
      <w:r w:rsidRPr="003B297E">
        <w:rPr>
          <w:rFonts w:asciiTheme="majorHAnsi" w:hAnsiTheme="majorHAnsi"/>
          <w:sz w:val="16"/>
        </w:rPr>
        <w:t>strugles</w:t>
      </w:r>
      <w:proofErr w:type="spellEnd"/>
      <w:r w:rsidRPr="003B297E">
        <w:rPr>
          <w:rFonts w:asciiTheme="majorHAnsi" w:hAnsiTheme="majorHAnsi"/>
          <w:sz w:val="16"/>
        </w:rPr>
        <w:t xml:space="preserve"> specific to the antagonisms of colonialism, slavery, imperialism, and white supremacist het- </w:t>
      </w:r>
      <w:proofErr w:type="spellStart"/>
      <w:r w:rsidRPr="003B297E">
        <w:rPr>
          <w:rFonts w:asciiTheme="majorHAnsi" w:hAnsiTheme="majorHAnsi"/>
          <w:sz w:val="16"/>
        </w:rPr>
        <w:t>eropatriarchal</w:t>
      </w:r>
      <w:proofErr w:type="spellEnd"/>
      <w:r w:rsidRPr="003B297E">
        <w:rPr>
          <w:rFonts w:asciiTheme="majorHAnsi" w:hAnsiTheme="majorHAnsi"/>
          <w:sz w:val="16"/>
        </w:rPr>
        <w:t xml:space="preserve"> capitalism more generally. It is the </w:t>
      </w:r>
      <w:r w:rsidRPr="003B297E">
        <w:rPr>
          <w:rFonts w:asciiTheme="majorHAnsi" w:hAnsiTheme="majorHAnsi"/>
          <w:i/>
          <w:iCs/>
          <w:sz w:val="16"/>
        </w:rPr>
        <w:t xml:space="preserve">result </w:t>
      </w:r>
      <w:r w:rsidRPr="003B297E">
        <w:rPr>
          <w:rFonts w:asciiTheme="majorHAnsi" w:hAnsiTheme="majorHAnsi"/>
          <w:sz w:val="16"/>
        </w:rPr>
        <w:t xml:space="preserve">of </w:t>
      </w:r>
      <w:proofErr w:type="spellStart"/>
      <w:r w:rsidRPr="003B297E">
        <w:rPr>
          <w:rFonts w:asciiTheme="majorHAnsi" w:hAnsiTheme="majorHAnsi"/>
          <w:sz w:val="16"/>
        </w:rPr>
        <w:t>strugles</w:t>
      </w:r>
      <w:proofErr w:type="spellEnd"/>
      <w:r w:rsidRPr="003B297E">
        <w:rPr>
          <w:rFonts w:asciiTheme="majorHAnsi" w:hAnsiTheme="majorHAnsi"/>
          <w:sz w:val="16"/>
        </w:rPr>
        <w:t xml:space="preserve">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w:t>
      </w:r>
      <w:proofErr w:type="spellStart"/>
      <w:r w:rsidRPr="003B297E">
        <w:rPr>
          <w:rFonts w:asciiTheme="majorHAnsi" w:hAnsiTheme="majorHAnsi"/>
          <w:sz w:val="16"/>
        </w:rPr>
        <w:t>strugle</w:t>
      </w:r>
      <w:proofErr w:type="spellEnd"/>
      <w:r w:rsidRPr="003B297E">
        <w:rPr>
          <w:rFonts w:asciiTheme="majorHAnsi" w:hAnsiTheme="majorHAnsi"/>
          <w:sz w:val="16"/>
        </w:rPr>
        <w:t xml:space="preserve">. The lexicon includes com- </w:t>
      </w:r>
      <w:proofErr w:type="spellStart"/>
      <w:r w:rsidRPr="003B297E">
        <w:rPr>
          <w:rFonts w:asciiTheme="majorHAnsi" w:hAnsiTheme="majorHAnsi"/>
          <w:sz w:val="16"/>
        </w:rPr>
        <w:t>pressions</w:t>
      </w:r>
      <w:proofErr w:type="spellEnd"/>
      <w:r w:rsidRPr="003B297E">
        <w:rPr>
          <w:rFonts w:asciiTheme="majorHAnsi" w:hAnsiTheme="majorHAnsi"/>
          <w:sz w:val="16"/>
        </w:rPr>
        <w:t xml:space="preserve"> that result in many of history’s abstractions including a perhaps sin- </w:t>
      </w:r>
      <w:proofErr w:type="spellStart"/>
      <w:r w:rsidRPr="003B297E">
        <w:rPr>
          <w:rFonts w:asciiTheme="majorHAnsi" w:hAnsiTheme="majorHAnsi"/>
          <w:sz w:val="16"/>
        </w:rPr>
        <w:t>gularly</w:t>
      </w:r>
      <w:proofErr w:type="spellEnd"/>
      <w:r w:rsidRPr="003B297E">
        <w:rPr>
          <w:rFonts w:asciiTheme="majorHAnsi" w:hAnsiTheme="majorHAnsi"/>
          <w:sz w:val="16"/>
        </w:rPr>
        <w:t xml:space="preserve">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p>
    <w:p w14:paraId="1BD1EDD1" w14:textId="77777777" w:rsidR="00B23FE3" w:rsidRDefault="00B23FE3" w:rsidP="00B23FE3"/>
    <w:p w14:paraId="5F9D3CF8" w14:textId="77777777" w:rsidR="00B23FE3" w:rsidRPr="00E24A96" w:rsidRDefault="00B23FE3" w:rsidP="00B23FE3">
      <w:pPr>
        <w:pStyle w:val="Heading4"/>
        <w:rPr>
          <w:rStyle w:val="StyleUnderline"/>
          <w:rFonts w:asciiTheme="majorHAnsi" w:hAnsiTheme="majorHAnsi" w:cstheme="minorHAnsi"/>
          <w:sz w:val="26"/>
          <w:u w:val="none"/>
        </w:rPr>
      </w:pPr>
      <w:r>
        <w:rPr>
          <w:rStyle w:val="StyleUnderline"/>
          <w:rFonts w:asciiTheme="majorHAnsi" w:hAnsiTheme="majorHAnsi" w:cstheme="minorHAnsi"/>
          <w:sz w:val="26"/>
          <w:u w:val="none"/>
        </w:rPr>
        <w:t>Computational racial c</w:t>
      </w:r>
      <w:r w:rsidRPr="00E24A96">
        <w:rPr>
          <w:rStyle w:val="StyleUnderline"/>
          <w:rFonts w:asciiTheme="majorHAnsi" w:hAnsiTheme="majorHAnsi" w:cstheme="minorHAnsi"/>
          <w:sz w:val="26"/>
          <w:u w:val="none"/>
        </w:rPr>
        <w:t>apitalism faces a systemic crisis root</w:t>
      </w:r>
      <w:r>
        <w:rPr>
          <w:rStyle w:val="StyleUnderline"/>
          <w:rFonts w:asciiTheme="majorHAnsi" w:hAnsiTheme="majorHAnsi" w:cstheme="minorHAnsi"/>
          <w:sz w:val="26"/>
          <w:u w:val="none"/>
        </w:rPr>
        <w:t xml:space="preserve">ed in insurmountable political and ecological </w:t>
      </w:r>
      <w:r w:rsidRPr="00E24A96">
        <w:rPr>
          <w:rStyle w:val="StyleUnderline"/>
          <w:rFonts w:asciiTheme="majorHAnsi" w:hAnsiTheme="majorHAnsi" w:cstheme="minorHAnsi"/>
          <w:sz w:val="26"/>
          <w:u w:val="none"/>
        </w:rPr>
        <w:t xml:space="preserve">obstacles. This crisis will end in </w:t>
      </w:r>
      <w:r>
        <w:rPr>
          <w:rStyle w:val="StyleUnderline"/>
          <w:rFonts w:asciiTheme="majorHAnsi" w:hAnsiTheme="majorHAnsi" w:cstheme="minorHAnsi"/>
          <w:sz w:val="26"/>
          <w:u w:val="none"/>
        </w:rPr>
        <w:t>apocalypse if the system keeps extending itself.</w:t>
      </w:r>
    </w:p>
    <w:p w14:paraId="2E38F254" w14:textId="77777777" w:rsidR="00B23FE3" w:rsidRPr="00AF4374" w:rsidRDefault="00B23FE3" w:rsidP="00B23FE3">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59B53A22" w14:textId="77777777" w:rsidR="00B23FE3" w:rsidRDefault="00B23FE3" w:rsidP="00B23FE3">
      <w:pPr>
        <w:shd w:val="clear" w:color="auto" w:fill="FFFFFF"/>
        <w:spacing w:after="240" w:line="343" w:lineRule="atLeast"/>
        <w:rPr>
          <w:rFonts w:asciiTheme="majorHAnsi" w:hAnsiTheme="majorHAnsi" w:cs="Times New Roman"/>
          <w:sz w:val="20"/>
          <w:szCs w:val="20"/>
        </w:rPr>
      </w:pPr>
      <w:r>
        <w:rPr>
          <w:rFonts w:asciiTheme="majorHAnsi" w:hAnsiTheme="majorHAnsi" w:cs="Times New Roman"/>
          <w:sz w:val="20"/>
          <w:szCs w:val="20"/>
        </w:rPr>
        <w:t>Robinson, William. “</w:t>
      </w:r>
      <w:r w:rsidRPr="00E24A96">
        <w:rPr>
          <w:rFonts w:asciiTheme="majorHAnsi" w:hAnsiTheme="majorHAnsi" w:cs="Times New Roman"/>
          <w:sz w:val="20"/>
          <w:szCs w:val="20"/>
        </w:rPr>
        <w:t>Global Capitalism: Crisis of Humanity and the Specter of 21st Century Fascism</w:t>
      </w:r>
      <w:r>
        <w:rPr>
          <w:rFonts w:asciiTheme="majorHAnsi" w:hAnsiTheme="majorHAnsi" w:cs="Times New Roman"/>
          <w:sz w:val="20"/>
          <w:szCs w:val="20"/>
        </w:rPr>
        <w:t xml:space="preserve">.” 2014. Cambridge University Press. </w:t>
      </w:r>
      <w:r w:rsidRPr="00E24A96">
        <w:rPr>
          <w:rFonts w:asciiTheme="majorHAnsi" w:hAnsiTheme="majorHAnsi" w:cs="Times New Roman"/>
          <w:sz w:val="20"/>
          <w:szCs w:val="20"/>
        </w:rPr>
        <w:t>https://robinson.faculty.soc.ucsb.edu/Assets/pdf/Crisis%20of%20Humanity.pdf</w:t>
      </w:r>
    </w:p>
    <w:p w14:paraId="18841E58" w14:textId="77777777" w:rsidR="00B23FE3" w:rsidRPr="00E24A96" w:rsidRDefault="00B23FE3" w:rsidP="00B23FE3">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w:t>
      </w:r>
      <w:r>
        <w:rPr>
          <w:rFonts w:asciiTheme="majorHAnsi" w:hAnsiTheme="majorHAnsi" w:cs="Times New Roman"/>
          <w:sz w:val="20"/>
          <w:szCs w:val="20"/>
        </w:rPr>
        <w:t>ies, and Latin American studies</w:t>
      </w:r>
      <w:r w:rsidRPr="00AF4374">
        <w:rPr>
          <w:rFonts w:asciiTheme="majorHAnsi" w:hAnsiTheme="majorHAnsi" w:cs="Times New Roman"/>
          <w:sz w:val="20"/>
          <w:szCs w:val="20"/>
        </w:rPr>
        <w:t xml:space="preserve"> at the University of California-Santa Barbara. </w:t>
      </w:r>
      <w:r>
        <w:rPr>
          <w:rFonts w:asciiTheme="majorHAnsi" w:hAnsiTheme="majorHAnsi" w:cs="Times New Roman"/>
          <w:sz w:val="20"/>
          <w:szCs w:val="20"/>
        </w:rPr>
        <w:t>// Park City NL</w:t>
      </w:r>
    </w:p>
    <w:p w14:paraId="1F8CD057" w14:textId="77777777" w:rsidR="00B23FE3" w:rsidRPr="00534491" w:rsidRDefault="00B23FE3" w:rsidP="00B23FE3">
      <w:pPr>
        <w:rPr>
          <w:sz w:val="16"/>
        </w:rPr>
      </w:pPr>
      <w:r w:rsidRPr="00534491">
        <w:rPr>
          <w:sz w:val="16"/>
        </w:rPr>
        <w:t xml:space="preserve">Most commentators on the contemporary crisis refer to the “Great Recession” of 2008 and its aftermath. </w:t>
      </w:r>
      <w:r w:rsidRPr="00C54DC8">
        <w:rPr>
          <w:u w:val="single"/>
        </w:rPr>
        <w:t>Yet the causal origins of global crisis are to be found in over-accumulation and also in contradictions of state power, or in what Marxists call the internal contradictions of the capitalist system.</w:t>
      </w:r>
      <w:r w:rsidRPr="00534491">
        <w:rPr>
          <w:sz w:val="16"/>
        </w:rPr>
        <w:t xml:space="preserve"> </w:t>
      </w:r>
      <w:r w:rsidRPr="00C54DC8">
        <w:rPr>
          <w:u w:val="single"/>
        </w:rPr>
        <w:t xml:space="preserve">Moreover, because the system is now global, crisis in any one place tends to represent crisis for the system as a whole. </w:t>
      </w:r>
      <w:r w:rsidRPr="00534491">
        <w:rPr>
          <w:sz w:val="16"/>
        </w:rPr>
        <w:t xml:space="preserve">The system cannot expand because the </w:t>
      </w:r>
      <w:proofErr w:type="spellStart"/>
      <w:r w:rsidRPr="00534491">
        <w:rPr>
          <w:sz w:val="16"/>
        </w:rPr>
        <w:t>marginalisation</w:t>
      </w:r>
      <w:proofErr w:type="spellEnd"/>
      <w:r w:rsidRPr="00534491">
        <w:rPr>
          <w:sz w:val="16"/>
        </w:rPr>
        <w:t xml:space="preserve"> of a significant portion of humanity from direct productive participation, the downward pressure on wages and popular consumption worldwide, and the </w:t>
      </w:r>
      <w:proofErr w:type="spellStart"/>
      <w:r w:rsidRPr="00534491">
        <w:rPr>
          <w:sz w:val="16"/>
        </w:rPr>
        <w:t>polarisation</w:t>
      </w:r>
      <w:proofErr w:type="spellEnd"/>
      <w:r w:rsidRPr="00534491">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534491">
        <w:rPr>
          <w:sz w:val="16"/>
        </w:rPr>
        <w:t>of</w:t>
      </w:r>
      <w:proofErr w:type="gramEnd"/>
      <w:r w:rsidRPr="00534491">
        <w:rPr>
          <w:sz w:val="16"/>
        </w:rPr>
        <w:t xml:space="preserve"> 2001 were cyclical crises. In contrast, the 2008 crisis signaled the slide into a structural crisis. Structural crises reflect deeper contradictions that can only be resolved by a major restructuring of the system. The structural crisis of the 1970s was resolved through capitalist </w:t>
      </w:r>
      <w:proofErr w:type="spellStart"/>
      <w:r w:rsidRPr="00534491">
        <w:rPr>
          <w:sz w:val="16"/>
        </w:rPr>
        <w:t>globalisation</w:t>
      </w:r>
      <w:proofErr w:type="spellEnd"/>
      <w:r w:rsidRPr="00534491">
        <w:rPr>
          <w:sz w:val="16"/>
        </w:rPr>
        <w:t xml:space="preserve">. Prior to that, the structural crisis of the 1930s was resolved through the creation of a new model of redistributive capitalism, and prior to that the structural crisis of the 1870s resulted in the development of corporate capitalism. A systemic crisis involves the replacement of a system by an entirely new system or by an outright collapse. A structural crisis opens up the possibility for a systemic crisis. </w:t>
      </w:r>
      <w:r w:rsidRPr="00534491">
        <w:rPr>
          <w:u w:val="single"/>
        </w:rPr>
        <w:t xml:space="preserve">But if it actually snowballs into </w:t>
      </w:r>
      <w:r w:rsidRPr="00534491">
        <w:rPr>
          <w:highlight w:val="cyan"/>
          <w:u w:val="single"/>
        </w:rPr>
        <w:t>a systemic crisis</w:t>
      </w:r>
      <w:r w:rsidRPr="00534491">
        <w:rPr>
          <w:u w:val="single"/>
        </w:rPr>
        <w:t xml:space="preserve"> – in this case, if it </w:t>
      </w:r>
      <w:r w:rsidRPr="00534491">
        <w:rPr>
          <w:highlight w:val="cyan"/>
          <w:u w:val="single"/>
        </w:rPr>
        <w:t xml:space="preserve">gives way </w:t>
      </w:r>
      <w:proofErr w:type="gramStart"/>
      <w:r w:rsidRPr="00534491">
        <w:rPr>
          <w:highlight w:val="cyan"/>
          <w:u w:val="single"/>
        </w:rPr>
        <w:t xml:space="preserve">either to capitalism being superseded or to a breakdown of global </w:t>
      </w:r>
      <w:proofErr w:type="spellStart"/>
      <w:r w:rsidRPr="00534491">
        <w:rPr>
          <w:highlight w:val="cyan"/>
          <w:u w:val="single"/>
        </w:rPr>
        <w:t>civilisation</w:t>
      </w:r>
      <w:proofErr w:type="spellEnd"/>
      <w:r w:rsidRPr="00534491">
        <w:rPr>
          <w:u w:val="single"/>
        </w:rPr>
        <w:t xml:space="preserve"> – is not predetermined and</w:t>
      </w:r>
      <w:proofErr w:type="gramEnd"/>
      <w:r w:rsidRPr="00534491">
        <w:rPr>
          <w:u w:val="single"/>
        </w:rPr>
        <w:t xml:space="preserve">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w:t>
      </w:r>
      <w:r w:rsidRPr="00534491">
        <w:rPr>
          <w:sz w:val="16"/>
        </w:rPr>
        <w:t xml:space="preserve">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w:t>
      </w:r>
      <w:proofErr w:type="spellStart"/>
      <w:r w:rsidRPr="00534491">
        <w:rPr>
          <w:sz w:val="16"/>
        </w:rPr>
        <w:t>polarisation</w:t>
      </w:r>
      <w:proofErr w:type="spellEnd"/>
      <w:r w:rsidRPr="00534491">
        <w:rPr>
          <w:sz w:val="16"/>
        </w:rPr>
        <w:t xml:space="preserve">, that is, of social reproduction. </w:t>
      </w:r>
      <w:r w:rsidRPr="00534491">
        <w:rPr>
          <w:u w:val="single"/>
        </w:rPr>
        <w:t xml:space="preserve">The system cannot meet the needs or assure the survival of millions of people, perhaps a majority of humanity. There are crises of state legitimacy and political authority, or of hegemony and domination. National </w:t>
      </w:r>
      <w:r w:rsidRPr="00534491">
        <w:rPr>
          <w:highlight w:val="cyan"/>
          <w:u w:val="single"/>
        </w:rPr>
        <w:t>states face</w:t>
      </w:r>
      <w:r w:rsidRPr="00534491">
        <w:rPr>
          <w:u w:val="single"/>
        </w:rPr>
        <w:t xml:space="preserve"> spiraling </w:t>
      </w:r>
      <w:r w:rsidRPr="00534491">
        <w:rPr>
          <w:highlight w:val="cyan"/>
          <w:u w:val="single"/>
        </w:rPr>
        <w:t xml:space="preserve">crises of legitimacy as they fail to meet the </w:t>
      </w:r>
      <w:r w:rsidRPr="00534491">
        <w:rPr>
          <w:u w:val="single"/>
        </w:rPr>
        <w:t xml:space="preserve">social </w:t>
      </w:r>
      <w:r w:rsidRPr="00534491">
        <w:rPr>
          <w:highlight w:val="cyan"/>
          <w:u w:val="single"/>
        </w:rPr>
        <w:t>grievances of</w:t>
      </w:r>
      <w:r w:rsidRPr="00534491">
        <w:rPr>
          <w:u w:val="single"/>
        </w:rPr>
        <w:t xml:space="preserve"> local </w:t>
      </w:r>
      <w:r w:rsidRPr="00534491">
        <w:rPr>
          <w:highlight w:val="cyan"/>
          <w:u w:val="single"/>
        </w:rPr>
        <w:t>working</w:t>
      </w:r>
      <w:r w:rsidRPr="00534491">
        <w:rPr>
          <w:u w:val="single"/>
        </w:rPr>
        <w:t xml:space="preserve"> and popular </w:t>
      </w:r>
      <w:r w:rsidRPr="00534491">
        <w:rPr>
          <w:highlight w:val="cyan"/>
          <w:u w:val="single"/>
        </w:rPr>
        <w:t>classes</w:t>
      </w:r>
      <w:r w:rsidRPr="00534491">
        <w:rPr>
          <w:u w:val="single"/>
        </w:rPr>
        <w:t xml:space="preserve"> experiencing downward mobility, unemployment, heightened insecurity and greater hardships. The legitimacy of </w:t>
      </w:r>
      <w:r w:rsidRPr="00534491">
        <w:rPr>
          <w:highlight w:val="cyan"/>
          <w:u w:val="single"/>
        </w:rPr>
        <w:t>the system</w:t>
      </w:r>
      <w:r w:rsidRPr="00534491">
        <w:rPr>
          <w:u w:val="single"/>
        </w:rPr>
        <w:t xml:space="preserve"> has increasingly been called into question by millions, perhaps even billions, of people around the world, and </w:t>
      </w:r>
      <w:r w:rsidRPr="00534491">
        <w:rPr>
          <w:highlight w:val="cyan"/>
          <w:u w:val="single"/>
        </w:rPr>
        <w:t>is facing expanded counter-hegemonic challenges</w:t>
      </w:r>
      <w:r w:rsidRPr="00534491">
        <w:rPr>
          <w:u w:val="single"/>
        </w:rPr>
        <w:t xml:space="preserve">. Global elites have been unable counter this erosion of the system’s authority in the face of worldwide pressures for a global moral economy. And a canopy that envelops all these dimensions is a crisis of sustainability rooted in </w:t>
      </w:r>
      <w:r w:rsidRPr="00534491">
        <w:rPr>
          <w:highlight w:val="cyan"/>
          <w:u w:val="single"/>
        </w:rPr>
        <w:t>an ecological holocaust</w:t>
      </w:r>
      <w:r w:rsidRPr="00534491">
        <w:rPr>
          <w:u w:val="single"/>
        </w:rPr>
        <w:t xml:space="preserve"> that </w:t>
      </w:r>
      <w:r w:rsidRPr="00534491">
        <w:rPr>
          <w:highlight w:val="cyan"/>
          <w:u w:val="single"/>
        </w:rPr>
        <w:t>has already begun</w:t>
      </w:r>
      <w:r w:rsidRPr="00534491">
        <w:rPr>
          <w:u w:val="single"/>
        </w:rPr>
        <w:t xml:space="preserve">, expressed </w:t>
      </w:r>
      <w:r w:rsidRPr="00534491">
        <w:rPr>
          <w:highlight w:val="cyan"/>
          <w:u w:val="single"/>
        </w:rPr>
        <w:t>in</w:t>
      </w:r>
      <w:r w:rsidRPr="00534491">
        <w:rPr>
          <w:u w:val="single"/>
        </w:rPr>
        <w:t xml:space="preserve"> </w:t>
      </w:r>
      <w:r w:rsidRPr="00534491">
        <w:rPr>
          <w:highlight w:val="cyan"/>
          <w:u w:val="single"/>
        </w:rPr>
        <w:t>climate change and</w:t>
      </w:r>
      <w:r w:rsidRPr="00534491">
        <w:rPr>
          <w:u w:val="single"/>
        </w:rPr>
        <w:t xml:space="preserve"> the impending </w:t>
      </w:r>
      <w:r w:rsidRPr="00534491">
        <w:rPr>
          <w:highlight w:val="cyan"/>
          <w:u w:val="single"/>
        </w:rPr>
        <w:t>collapse of</w:t>
      </w:r>
      <w:r w:rsidRPr="00534491">
        <w:rPr>
          <w:u w:val="single"/>
        </w:rPr>
        <w:t xml:space="preserve"> </w:t>
      </w:r>
      <w:proofErr w:type="spellStart"/>
      <w:r w:rsidRPr="00534491">
        <w:rPr>
          <w:u w:val="single"/>
        </w:rPr>
        <w:t>centralised</w:t>
      </w:r>
      <w:proofErr w:type="spellEnd"/>
      <w:r w:rsidRPr="00534491">
        <w:rPr>
          <w:u w:val="single"/>
        </w:rPr>
        <w:t xml:space="preserve"> </w:t>
      </w:r>
      <w:r w:rsidRPr="00534491">
        <w:rPr>
          <w:highlight w:val="cyan"/>
          <w:u w:val="single"/>
        </w:rPr>
        <w:t>agricultural systems</w:t>
      </w:r>
      <w:r w:rsidRPr="00534491">
        <w:rPr>
          <w:u w:val="single"/>
        </w:rPr>
        <w:t xml:space="preserve"> in several regions of the world, among other indicators. By a crisis of humanity I mean a crisis that is approaching systemic proportions, threatening the ability of billions of people to survive, and </w:t>
      </w:r>
      <w:r w:rsidRPr="00534491">
        <w:rPr>
          <w:highlight w:val="cyan"/>
          <w:u w:val="single"/>
        </w:rPr>
        <w:t xml:space="preserve">raising the specter of a collapse of world </w:t>
      </w:r>
      <w:proofErr w:type="spellStart"/>
      <w:r w:rsidRPr="00534491">
        <w:rPr>
          <w:highlight w:val="cyan"/>
          <w:u w:val="single"/>
        </w:rPr>
        <w:t>civilisation</w:t>
      </w:r>
      <w:proofErr w:type="spellEnd"/>
      <w:r w:rsidRPr="00534491">
        <w:rPr>
          <w:u w:val="single"/>
        </w:rPr>
        <w:t xml:space="preserve"> and degeneration into a new “Dark Ages.”</w:t>
      </w:r>
      <w:r w:rsidRPr="00534491">
        <w:rPr>
          <w:sz w:val="16"/>
        </w:rPr>
        <w:t xml:space="preserve">2 This crisis of humanity shares a number of aspects with earlier structural crises but there are also several features unique to the present: </w:t>
      </w:r>
      <w:r w:rsidRPr="00534491">
        <w:rPr>
          <w:u w:val="single"/>
        </w:rPr>
        <w:t>1. The system is fast reaching the ecological limits of its reproduction. Global capitalism now couples human and natural history in such a way as to threaten to bring about what would be the sixth mass extinction in the known history of life on earth</w:t>
      </w:r>
      <w:r w:rsidRPr="00534491">
        <w:rPr>
          <w:sz w:val="16"/>
        </w:rPr>
        <w:t>.3 This mass extinction would be caused not by a natural catastrophe such as a meteor impact or by evolutionary changes such as the end of an ice age but by purposive human activity</w:t>
      </w:r>
      <w:r w:rsidRPr="00534491">
        <w:rPr>
          <w:u w:val="single"/>
        </w:rPr>
        <w:t xml:space="preserve">. According to leading environmental scientists </w:t>
      </w:r>
      <w:r w:rsidRPr="00534491">
        <w:rPr>
          <w:highlight w:val="cyan"/>
          <w:u w:val="single"/>
        </w:rPr>
        <w:t>there are nine “planetary boundaries”</w:t>
      </w:r>
      <w:r w:rsidRPr="00534491">
        <w:rPr>
          <w:u w:val="single"/>
        </w:rPr>
        <w:t xml:space="preserve"> crucial to maintaining an earth system environment in which humans can exist, </w:t>
      </w:r>
      <w:r w:rsidRPr="00534491">
        <w:rPr>
          <w:highlight w:val="cyan"/>
          <w:u w:val="single"/>
        </w:rPr>
        <w:t>four</w:t>
      </w:r>
      <w:r w:rsidRPr="00534491">
        <w:rPr>
          <w:u w:val="single"/>
        </w:rPr>
        <w:t xml:space="preserve"> of which </w:t>
      </w:r>
      <w:r w:rsidRPr="00534491">
        <w:rPr>
          <w:highlight w:val="cyan"/>
          <w:u w:val="single"/>
        </w:rPr>
        <w:t>are experiencing</w:t>
      </w:r>
      <w:r w:rsidRPr="00534491">
        <w:rPr>
          <w:u w:val="single"/>
        </w:rPr>
        <w:t xml:space="preserve"> at this time the onset of </w:t>
      </w:r>
      <w:r w:rsidRPr="00534491">
        <w:rPr>
          <w:highlight w:val="cyan"/>
          <w:u w:val="single"/>
        </w:rPr>
        <w:t>irreversible environmental degradation and three</w:t>
      </w:r>
      <w:r w:rsidRPr="00534491">
        <w:rPr>
          <w:u w:val="single"/>
        </w:rPr>
        <w:t xml:space="preserve"> of which (climate change, the nitrogen cycle, and biodiversity loss) </w:t>
      </w:r>
      <w:r w:rsidRPr="00534491">
        <w:rPr>
          <w:highlight w:val="cyan"/>
          <w:u w:val="single"/>
        </w:rPr>
        <w:t>are at “tipping points,”</w:t>
      </w:r>
      <w:r w:rsidRPr="00534491">
        <w:rPr>
          <w:u w:val="single"/>
        </w:rPr>
        <w:t xml:space="preserve">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534491">
        <w:rPr>
          <w:u w:val="single"/>
        </w:rPr>
        <w:t>Computerised</w:t>
      </w:r>
      <w:proofErr w:type="spellEnd"/>
      <w:r w:rsidRPr="00534491">
        <w:rPr>
          <w:u w:val="single"/>
        </w:rPr>
        <w:t xml:space="preserve"> wars, drones, bunker-buster bombs, star wars, and so forth, have changed the face of warfare. Warfare has Global capitalism now couples human and natural history in such a way as to threaten to bring about what would be the sixth mass extinction in the known history of life on earth</w:t>
      </w:r>
      <w:r w:rsidRPr="00534491">
        <w:rPr>
          <w:sz w:val="16"/>
        </w:rPr>
        <w:t>.</w:t>
      </w:r>
      <w:r w:rsidRPr="00534491">
        <w:rPr>
          <w:sz w:val="16"/>
        </w:rPr>
        <w:pgNum/>
      </w:r>
      <w:r w:rsidRPr="00534491">
        <w:rPr>
          <w:sz w:val="16"/>
        </w:rPr>
        <w:t xml:space="preserve"> 16 The World Financial Review become </w:t>
      </w:r>
      <w:proofErr w:type="spellStart"/>
      <w:r w:rsidRPr="00534491">
        <w:rPr>
          <w:sz w:val="16"/>
        </w:rPr>
        <w:t>normalised</w:t>
      </w:r>
      <w:proofErr w:type="spellEnd"/>
      <w:r w:rsidRPr="00534491">
        <w:rPr>
          <w:sz w:val="16"/>
        </w:rPr>
        <w:t xml:space="preserve"> and </w:t>
      </w:r>
      <w:proofErr w:type="spellStart"/>
      <w:r w:rsidRPr="00534491">
        <w:rPr>
          <w:sz w:val="16"/>
        </w:rPr>
        <w:t>sanitised</w:t>
      </w:r>
      <w:proofErr w:type="spellEnd"/>
      <w:r w:rsidRPr="00534491">
        <w:rPr>
          <w:sz w:val="16"/>
        </w:rPr>
        <w:t xml:space="preserve">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w:t>
      </w:r>
      <w:r w:rsidRPr="00416D9F">
        <w:rPr>
          <w:sz w:val="16"/>
        </w:rPr>
        <w:t>arrived</w:t>
      </w:r>
      <w:proofErr w:type="gramStart"/>
      <w:r w:rsidRPr="00416D9F">
        <w:rPr>
          <w:sz w:val="16"/>
        </w:rPr>
        <w:t>;</w:t>
      </w:r>
      <w:proofErr w:type="gramEnd"/>
      <w:r w:rsidRPr="00416D9F">
        <w:rPr>
          <w:sz w:val="16"/>
        </w:rPr>
        <w:t xml:space="preserve"> 3. </w:t>
      </w:r>
      <w:r w:rsidRPr="00753661">
        <w:rPr>
          <w:highlight w:val="cyan"/>
          <w:u w:val="single"/>
        </w:rPr>
        <w:t>Capitalism is reaching</w:t>
      </w:r>
      <w:r w:rsidRPr="00416D9F">
        <w:rPr>
          <w:u w:val="single"/>
        </w:rPr>
        <w:t xml:space="preserve"> apparent </w:t>
      </w:r>
      <w:r w:rsidRPr="00753661">
        <w:rPr>
          <w:highlight w:val="cyan"/>
          <w:u w:val="single"/>
        </w:rPr>
        <w:t>limits to its</w:t>
      </w:r>
      <w:r w:rsidRPr="00416D9F">
        <w:rPr>
          <w:u w:val="single"/>
        </w:rPr>
        <w:t xml:space="preserve"> extensive </w:t>
      </w:r>
      <w:r w:rsidRPr="00753661">
        <w:rPr>
          <w:highlight w:val="cyan"/>
          <w:u w:val="single"/>
        </w:rPr>
        <w:t>expansion</w:t>
      </w:r>
      <w:r w:rsidRPr="00416D9F">
        <w:rPr>
          <w:u w:val="single"/>
        </w:rPr>
        <w:t xml:space="preserve">. </w:t>
      </w:r>
      <w:r w:rsidRPr="00753661">
        <w:rPr>
          <w:highlight w:val="cyan"/>
          <w:u w:val="single"/>
        </w:rPr>
        <w:t>There are no longer</w:t>
      </w:r>
      <w:r w:rsidRPr="00416D9F">
        <w:rPr>
          <w:u w:val="single"/>
        </w:rPr>
        <w:t xml:space="preserve"> any new </w:t>
      </w:r>
      <w:r w:rsidRPr="00753661">
        <w:rPr>
          <w:highlight w:val="cyan"/>
          <w:u w:val="single"/>
        </w:rPr>
        <w:t>territories</w:t>
      </w:r>
      <w:r w:rsidRPr="00416D9F">
        <w:rPr>
          <w:u w:val="single"/>
        </w:rPr>
        <w:t xml:space="preserve"> of significance </w:t>
      </w:r>
      <w:r w:rsidRPr="00753661">
        <w:rPr>
          <w:highlight w:val="cyan"/>
          <w:u w:val="single"/>
        </w:rPr>
        <w:t>that can be integrated into world capitalism</w:t>
      </w:r>
      <w:r w:rsidRPr="00416D9F">
        <w:rPr>
          <w:u w:val="single"/>
        </w:rPr>
        <w:t>, de-</w:t>
      </w:r>
      <w:proofErr w:type="spellStart"/>
      <w:r w:rsidRPr="00416D9F">
        <w:rPr>
          <w:u w:val="single"/>
        </w:rPr>
        <w:t>ruralisation</w:t>
      </w:r>
      <w:proofErr w:type="spellEnd"/>
      <w:r w:rsidRPr="00416D9F">
        <w:rPr>
          <w:u w:val="single"/>
        </w:rPr>
        <w:t xml:space="preserve">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t>
      </w:r>
      <w:r w:rsidRPr="00753661">
        <w:rPr>
          <w:highlight w:val="cyan"/>
          <w:u w:val="single"/>
        </w:rPr>
        <w:t>where will it now expand?</w:t>
      </w:r>
      <w:r w:rsidRPr="00416D9F">
        <w:rPr>
          <w:sz w:val="16"/>
        </w:rPr>
        <w:t xml:space="preserve"> 4</w:t>
      </w:r>
      <w:r w:rsidRPr="00416D9F">
        <w:rPr>
          <w:u w:val="single"/>
        </w:rPr>
        <w:t>. There is the rise of a vast surplus population inhabiting a “planet of slums,”4 alienated from the productive</w:t>
      </w:r>
      <w:r w:rsidRPr="00534491">
        <w:rPr>
          <w:u w:val="single"/>
        </w:rPr>
        <w:t xml:space="preserve"> economy, thrown into the margins, and subject to sophisticated systems of social control and to destruction - to a mortal cycle of dispossession-exploitation-exclusion.</w:t>
      </w:r>
      <w:r w:rsidRPr="00534491">
        <w:rPr>
          <w:sz w:val="16"/>
        </w:rPr>
        <w:t xml:space="preserve"> This includes </w:t>
      </w:r>
      <w:proofErr w:type="spellStart"/>
      <w:r w:rsidRPr="00534491">
        <w:rPr>
          <w:sz w:val="16"/>
        </w:rPr>
        <w:t>prisonindustrial</w:t>
      </w:r>
      <w:proofErr w:type="spellEnd"/>
      <w:r w:rsidRPr="00534491">
        <w:rPr>
          <w:sz w:val="16"/>
        </w:rPr>
        <w:t xml:space="preserve"> and immigrant-detention complexes, omnipresent policing, </w:t>
      </w:r>
      <w:proofErr w:type="spellStart"/>
      <w:r w:rsidRPr="00534491">
        <w:rPr>
          <w:sz w:val="16"/>
        </w:rPr>
        <w:t>militarised</w:t>
      </w:r>
      <w:proofErr w:type="spellEnd"/>
      <w:r w:rsidRPr="00534491">
        <w:rPr>
          <w:sz w:val="16"/>
        </w:rPr>
        <w:t xml:space="preserve"> gentrification, and so on</w:t>
      </w:r>
      <w:proofErr w:type="gramStart"/>
      <w:r w:rsidRPr="00534491">
        <w:rPr>
          <w:sz w:val="16"/>
        </w:rPr>
        <w:t>;</w:t>
      </w:r>
      <w:proofErr w:type="gramEnd"/>
      <w:r w:rsidRPr="00534491">
        <w:rPr>
          <w:sz w:val="16"/>
        </w:rPr>
        <w:t xml:space="preserve"> 5. There is a disjuncture between a </w:t>
      </w:r>
      <w:proofErr w:type="spellStart"/>
      <w:r w:rsidRPr="00534491">
        <w:rPr>
          <w:sz w:val="16"/>
        </w:rPr>
        <w:t>globalising</w:t>
      </w:r>
      <w:proofErr w:type="spellEnd"/>
      <w:r w:rsidRPr="00534491">
        <w:rPr>
          <w:sz w:val="16"/>
        </w:rPr>
        <w:t xml:space="preserve"> economy and a nation-state based system of political authority. </w:t>
      </w:r>
      <w:r w:rsidRPr="00534491">
        <w:rPr>
          <w:u w:val="single"/>
        </w:rPr>
        <w:t xml:space="preserve">Transnational state apparatuses are incipient and have not been able to play the role of what social scientists refer to as a “hegemon,” or a leading nation-state that has enough power and authority to </w:t>
      </w:r>
      <w:proofErr w:type="spellStart"/>
      <w:r w:rsidRPr="00534491">
        <w:rPr>
          <w:u w:val="single"/>
        </w:rPr>
        <w:t>organise</w:t>
      </w:r>
      <w:proofErr w:type="spellEnd"/>
      <w:r w:rsidRPr="00534491">
        <w:rPr>
          <w:u w:val="single"/>
        </w:rPr>
        <w:t xml:space="preserve"> and </w:t>
      </w:r>
      <w:proofErr w:type="spellStart"/>
      <w:r w:rsidRPr="00534491">
        <w:rPr>
          <w:u w:val="single"/>
        </w:rPr>
        <w:t>stabilise</w:t>
      </w:r>
      <w:proofErr w:type="spellEnd"/>
      <w:r w:rsidRPr="00534491">
        <w:rPr>
          <w:u w:val="single"/>
        </w:rPr>
        <w:t xml:space="preserve"> the system. </w:t>
      </w:r>
      <w:r w:rsidRPr="00534491">
        <w:rPr>
          <w:sz w:val="16"/>
        </w:rPr>
        <w:t xml:space="preserve">The spread of weapons of mass destruction and the unprecedented </w:t>
      </w:r>
      <w:proofErr w:type="spellStart"/>
      <w:r w:rsidRPr="00534491">
        <w:rPr>
          <w:sz w:val="16"/>
        </w:rPr>
        <w:t>militarisation</w:t>
      </w:r>
      <w:proofErr w:type="spellEnd"/>
      <w:r w:rsidRPr="00534491">
        <w:rPr>
          <w:sz w:val="16"/>
        </w:rPr>
        <w:t xml:space="preserve"> of social life and conflict across the globe makes it hard to imagine that the system can come under any stable political authority that assures its reproduction.</w:t>
      </w:r>
    </w:p>
    <w:p w14:paraId="7821602F" w14:textId="77777777" w:rsidR="00B23FE3" w:rsidRDefault="00B23FE3" w:rsidP="00B23FE3">
      <w:pPr>
        <w:pStyle w:val="Heading4"/>
      </w:pPr>
    </w:p>
    <w:p w14:paraId="3373EF53" w14:textId="77777777" w:rsidR="00B23FE3" w:rsidRDefault="00B23FE3" w:rsidP="00B23FE3">
      <w:pPr>
        <w:pStyle w:val="Heading4"/>
      </w:pPr>
      <w:r>
        <w:t>The world computer alienates labor as data, turning life activity into bits for the market in the colonial dehumanization of the digital subject. Our consciousness is enclosed by the technical profit-motive, stealing from the oppressed their forms of collectivity and democracy. It’s not over yet, but capitalism saps our political capacity every time it encloses our communication.</w:t>
      </w:r>
    </w:p>
    <w:p w14:paraId="01B10D8F" w14:textId="77777777" w:rsidR="00B23FE3" w:rsidRDefault="00B23FE3" w:rsidP="00B23FE3">
      <w:pPr>
        <w:rPr>
          <w:rStyle w:val="Style13ptBold"/>
        </w:rPr>
      </w:pPr>
      <w:proofErr w:type="spellStart"/>
      <w:r w:rsidRPr="00873A82">
        <w:rPr>
          <w:rStyle w:val="Style13ptBold"/>
        </w:rPr>
        <w:t>Beller</w:t>
      </w:r>
      <w:proofErr w:type="spellEnd"/>
      <w:r>
        <w:rPr>
          <w:rStyle w:val="Style13ptBold"/>
        </w:rPr>
        <w:t xml:space="preserve"> 2</w:t>
      </w:r>
    </w:p>
    <w:p w14:paraId="0061E897" w14:textId="77777777" w:rsidR="00B23FE3" w:rsidRPr="00873A82" w:rsidRDefault="00B23FE3" w:rsidP="00B23FE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119-122.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4724A0D4" w14:textId="77777777" w:rsidR="00B23FE3" w:rsidRPr="00F647BB" w:rsidRDefault="00B23FE3" w:rsidP="00B23FE3">
      <w:pPr>
        <w:rPr>
          <w:sz w:val="16"/>
        </w:rPr>
      </w:pPr>
      <w:r w:rsidRPr="00F647BB">
        <w:rPr>
          <w:sz w:val="16"/>
        </w:rPr>
        <w:t>Let’s now rewrite the general formula for capital as M–I–C–I</w:t>
      </w:r>
      <w:r w:rsidRPr="00F647BB">
        <w:rPr>
          <w:rFonts w:ascii="Times New Roman" w:hAnsi="Times New Roman" w:cs="Times New Roman"/>
          <w:sz w:val="16"/>
        </w:rPr>
        <w:t>′</w:t>
      </w:r>
      <w:r w:rsidRPr="00F647BB">
        <w:rPr>
          <w:sz w:val="16"/>
        </w:rPr>
        <w:t>–M</w:t>
      </w:r>
      <w:r w:rsidRPr="00F647BB">
        <w:rPr>
          <w:rFonts w:ascii="Times New Roman" w:hAnsi="Times New Roman" w:cs="Times New Roman"/>
          <w:sz w:val="16"/>
        </w:rPr>
        <w:t>′</w:t>
      </w:r>
      <w:r w:rsidRPr="00F647BB">
        <w:rPr>
          <w:sz w:val="16"/>
        </w:rPr>
        <w:t xml:space="preserve">—where M is still money, but I is image and C is code. C, as code, is to be understood here not as a stable entity but as a discrete moment in the movements of the discrete state of a computer—we could say, of all networked computers and, with a nervous nod toward the emergent integration of the totality of </w:t>
      </w:r>
      <w:proofErr w:type="spellStart"/>
      <w:r w:rsidRPr="00F647BB">
        <w:rPr>
          <w:sz w:val="16"/>
        </w:rPr>
        <w:t>compu</w:t>
      </w:r>
      <w:proofErr w:type="spellEnd"/>
      <w:r w:rsidRPr="00F647BB">
        <w:rPr>
          <w:sz w:val="16"/>
        </w:rPr>
        <w:t xml:space="preserve">- </w:t>
      </w:r>
      <w:proofErr w:type="spellStart"/>
      <w:r w:rsidRPr="00F647BB">
        <w:rPr>
          <w:sz w:val="16"/>
        </w:rPr>
        <w:t>tation</w:t>
      </w:r>
      <w:proofErr w:type="spellEnd"/>
      <w:r w:rsidRPr="00F647BB">
        <w:rPr>
          <w:sz w:val="16"/>
        </w:rPr>
        <w:t>, the world computer. By replacing Marx’s commodity “C” with I–C–I</w:t>
      </w:r>
      <w:r w:rsidRPr="00F647BB">
        <w:rPr>
          <w:rFonts w:ascii="Times New Roman" w:hAnsi="Times New Roman" w:cs="Times New Roman"/>
          <w:sz w:val="16"/>
        </w:rPr>
        <w:t>′</w:t>
      </w:r>
      <w:r w:rsidRPr="00F647BB">
        <w:rPr>
          <w:sz w:val="16"/>
        </w:rPr>
        <w:t xml:space="preserve"> (which together reduces to commodity “C” at </w:t>
      </w:r>
      <w:proofErr w:type="spellStart"/>
      <w:r w:rsidRPr="00F647BB">
        <w:rPr>
          <w:sz w:val="16"/>
        </w:rPr>
        <w:t>Fordist</w:t>
      </w:r>
      <w:proofErr w:type="spellEnd"/>
      <w:r w:rsidRPr="00F647BB">
        <w:rPr>
          <w:sz w:val="16"/>
        </w:rPr>
        <w:t xml:space="preserve"> speeds by a process in which an object is simply informed by the material manifestation of the information laboriously imposed upon its materials as it is given form), we register the </w:t>
      </w:r>
      <w:proofErr w:type="spellStart"/>
      <w:r w:rsidRPr="00F647BB">
        <w:rPr>
          <w:sz w:val="16"/>
        </w:rPr>
        <w:t>sublation</w:t>
      </w:r>
      <w:proofErr w:type="spellEnd"/>
      <w:r w:rsidRPr="00F647BB">
        <w:rPr>
          <w:sz w:val="16"/>
        </w:rPr>
        <w:t xml:space="preserve"> of the commodity-form as object by the matrix of information. At 55 mph, a car looks like a car, but at the speed of light (as displayed on your phone, for example) it is a node in a vast distributed network of social relations. Indeed such image relations stick to your actual, material car like an appliqué. Thus I–C–I</w:t>
      </w:r>
      <w:r w:rsidRPr="00F647BB">
        <w:rPr>
          <w:rFonts w:ascii="Times New Roman" w:hAnsi="Times New Roman" w:cs="Times New Roman"/>
          <w:sz w:val="16"/>
        </w:rPr>
        <w:t>′</w:t>
      </w:r>
      <w:r w:rsidRPr="00F647BB">
        <w:rPr>
          <w:sz w:val="16"/>
        </w:rPr>
        <w:t xml:space="preserve"> indexes the movement between appearance, praxis, and digital-</w:t>
      </w:r>
      <w:proofErr w:type="spellStart"/>
      <w:r w:rsidRPr="00F647BB">
        <w:rPr>
          <w:sz w:val="16"/>
        </w:rPr>
        <w:t>informatic</w:t>
      </w:r>
      <w:proofErr w:type="spellEnd"/>
      <w:r w:rsidRPr="00F647BB">
        <w:rPr>
          <w:sz w:val="16"/>
        </w:rPr>
        <w:t xml:space="preserve"> substrate, as when, for example, one uploads an image on </w:t>
      </w:r>
      <w:proofErr w:type="spellStart"/>
      <w:r w:rsidRPr="00F647BB">
        <w:rPr>
          <w:sz w:val="16"/>
        </w:rPr>
        <w:t>Insta</w:t>
      </w:r>
      <w:proofErr w:type="spellEnd"/>
      <w:r w:rsidRPr="00F647BB">
        <w:rPr>
          <w:sz w:val="16"/>
        </w:rPr>
        <w:t xml:space="preserve">, tweets, makes a purchase on Amazon.com, trades a stock, “likes” the red Ferrari, or accesses </w:t>
      </w:r>
      <w:proofErr w:type="spellStart"/>
      <w:r w:rsidRPr="00F647BB">
        <w:rPr>
          <w:sz w:val="16"/>
        </w:rPr>
        <w:t>Gps</w:t>
      </w:r>
      <w:proofErr w:type="spellEnd"/>
      <w:r w:rsidRPr="00F647BB">
        <w:rPr>
          <w:sz w:val="16"/>
        </w:rPr>
        <w:t xml:space="preserve"> while driving it. In reality, I–C–I</w:t>
      </w:r>
      <w:r w:rsidRPr="00F647BB">
        <w:rPr>
          <w:rFonts w:ascii="Times New Roman" w:hAnsi="Times New Roman" w:cs="Times New Roman"/>
          <w:sz w:val="16"/>
        </w:rPr>
        <w:t>′</w:t>
      </w:r>
      <w:r w:rsidRPr="00F647BB">
        <w:rPr>
          <w:sz w:val="16"/>
        </w:rPr>
        <w:t xml:space="preserve"> might </w:t>
      </w:r>
      <w:proofErr w:type="spellStart"/>
      <w:r w:rsidRPr="00F647BB">
        <w:rPr>
          <w:sz w:val="16"/>
        </w:rPr>
        <w:t>repre</w:t>
      </w:r>
      <w:proofErr w:type="spellEnd"/>
      <w:r w:rsidRPr="00F647BB">
        <w:rPr>
          <w:sz w:val="16"/>
        </w:rPr>
        <w:t>- sent many iterations of I–C–I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–I</w:t>
      </w:r>
      <w:r w:rsidRPr="00F647BB">
        <w:rPr>
          <w:rFonts w:ascii="Times New Roman" w:hAnsi="Times New Roman" w:cs="Times New Roman"/>
          <w:sz w:val="16"/>
        </w:rPr>
        <w:t>′′′</w:t>
      </w:r>
      <w:r w:rsidRPr="00F647BB">
        <w:rPr>
          <w:sz w:val="16"/>
        </w:rPr>
        <w:t>–C</w:t>
      </w:r>
      <w:r w:rsidRPr="00F647BB">
        <w:rPr>
          <w:rFonts w:ascii="Times New Roman" w:hAnsi="Times New Roman" w:cs="Times New Roman"/>
          <w:sz w:val="16"/>
        </w:rPr>
        <w:t>′′′</w:t>
      </w:r>
      <w:r w:rsidRPr="00F647BB">
        <w:rPr>
          <w:sz w:val="16"/>
        </w:rPr>
        <w:t xml:space="preserve"> . . . and so on—state changes driven by </w:t>
      </w:r>
      <w:proofErr w:type="spellStart"/>
      <w:r w:rsidRPr="00F647BB">
        <w:rPr>
          <w:sz w:val="16"/>
        </w:rPr>
        <w:t>attentional</w:t>
      </w:r>
      <w:proofErr w:type="spellEnd"/>
      <w:r w:rsidRPr="00F647BB">
        <w:rPr>
          <w:sz w:val="16"/>
        </w:rPr>
        <w:t>, cognitive, metabolic, or other types of inputs. Holding those types of units fixed for a moment, it now appears that value production may take place anywhere in the circuit or network that mediates between M and M</w:t>
      </w:r>
      <w:r w:rsidRPr="00F647BB">
        <w:rPr>
          <w:rFonts w:ascii="Times New Roman" w:hAnsi="Times New Roman" w:cs="Times New Roman"/>
          <w:sz w:val="16"/>
        </w:rPr>
        <w:t>′</w:t>
      </w:r>
      <w:r w:rsidRPr="00F647BB">
        <w:rPr>
          <w:sz w:val="16"/>
        </w:rPr>
        <w:t xml:space="preserve">—the interval formerly indicated by the commodity “C”. That is, at any moment along the circuit from monetized capital investment to monetized profit, a value-productive transaction is possible—each movement or </w:t>
      </w:r>
      <w:proofErr w:type="spellStart"/>
      <w:r w:rsidRPr="00F647BB">
        <w:rPr>
          <w:sz w:val="16"/>
        </w:rPr>
        <w:t>modi</w:t>
      </w:r>
      <w:proofErr w:type="spellEnd"/>
      <w:r w:rsidRPr="00F647BB">
        <w:rPr>
          <w:sz w:val="16"/>
        </w:rPr>
        <w:t xml:space="preserve">- </w:t>
      </w:r>
      <w:proofErr w:type="spellStart"/>
      <w:r w:rsidRPr="00F647BB">
        <w:rPr>
          <w:sz w:val="16"/>
        </w:rPr>
        <w:t>fication</w:t>
      </w:r>
      <w:proofErr w:type="spellEnd"/>
      <w:r w:rsidRPr="00F647BB">
        <w:rPr>
          <w:sz w:val="16"/>
        </w:rPr>
        <w:t xml:space="preserve"> generates new data and each new state is a potential interface with productive labor, affect, and attention. Access to this data, from a particular point with designable rights, may be priced, and a price may be denominated in money or in other kinds of inputs such as personal information or metadata. Important for this discussion is the argument that automated “labor,” that is, work done by computational machinery alone (or even ordinary machinery), is not labor—it is never labor—but machine amortization. Machine amortization too is a cost of production, but it is not in itself a source of profit. Ultimately, liquidity depends upon the </w:t>
      </w:r>
      <w:proofErr w:type="spellStart"/>
      <w:r w:rsidRPr="00F647BB">
        <w:rPr>
          <w:sz w:val="16"/>
        </w:rPr>
        <w:t>liquification</w:t>
      </w:r>
      <w:proofErr w:type="spellEnd"/>
      <w:r w:rsidRPr="00F647BB">
        <w:rPr>
          <w:sz w:val="16"/>
        </w:rPr>
        <w:t xml:space="preserve"> of people and societies, the rendering of them for sale. It is in the sale of people and what matters to them that </w:t>
      </w:r>
      <w:proofErr w:type="spellStart"/>
      <w:r w:rsidRPr="00F647BB">
        <w:rPr>
          <w:sz w:val="16"/>
        </w:rPr>
        <w:t>capi</w:t>
      </w:r>
      <w:proofErr w:type="spellEnd"/>
      <w:r w:rsidRPr="00F647BB">
        <w:rPr>
          <w:sz w:val="16"/>
        </w:rPr>
        <w:t xml:space="preserve">- </w:t>
      </w:r>
      <w:proofErr w:type="spellStart"/>
      <w:proofErr w:type="gramStart"/>
      <w:r w:rsidRPr="00F647BB">
        <w:rPr>
          <w:sz w:val="16"/>
        </w:rPr>
        <w:t>tal</w:t>
      </w:r>
      <w:proofErr w:type="gramEnd"/>
      <w:r w:rsidRPr="00F647BB">
        <w:rPr>
          <w:sz w:val="16"/>
        </w:rPr>
        <w:t>’s</w:t>
      </w:r>
      <w:proofErr w:type="spellEnd"/>
      <w:r w:rsidRPr="00F647BB">
        <w:rPr>
          <w:sz w:val="16"/>
        </w:rPr>
        <w:t xml:space="preserve"> money is “redeemed.” Labor and, more to the point, surplus labor—what Marx understood as the “living labor” provisioning both necessary labor and also the surplus labor that gets abstracted and extracted as value and surplus value in the profitable waged production of commodities—now appears to have multiple forms and insertion points: there are today many more ways not to pay for labor. Recall that profit from the portion of unpaid factory labor, namely “surplus labor,” objectified in the </w:t>
      </w:r>
      <w:proofErr w:type="spellStart"/>
      <w:r w:rsidRPr="00F647BB">
        <w:rPr>
          <w:sz w:val="16"/>
        </w:rPr>
        <w:t>commodified</w:t>
      </w:r>
      <w:proofErr w:type="spellEnd"/>
      <w:r w:rsidRPr="00F647BB">
        <w:rPr>
          <w:sz w:val="16"/>
        </w:rPr>
        <w:t xml:space="preserve"> product, provided profit in money when sold. Surplus labor is extracted over networks of employment and by other means, just as necessary labor is paid for in low wages and dis- counted by racism, sexism, and colonialism, as well as by new kinds of social currencies resembling company </w:t>
      </w:r>
      <w:proofErr w:type="spellStart"/>
      <w:r w:rsidRPr="00F647BB">
        <w:rPr>
          <w:sz w:val="16"/>
        </w:rPr>
        <w:t>scrips</w:t>
      </w:r>
      <w:proofErr w:type="spellEnd"/>
      <w:r w:rsidRPr="00F647BB">
        <w:rPr>
          <w:sz w:val="16"/>
        </w:rPr>
        <w:t xml:space="preserve">. </w:t>
      </w:r>
      <w:r w:rsidRPr="00416D9F">
        <w:rPr>
          <w:u w:val="single"/>
        </w:rPr>
        <w:t>The labor of production is, in short, distributed across multiple sites: for example, hundreds of thousands of software writers, tens of millions of historically devalued (mostly female, mostly Asian) hands, billions of screens attended to by billions of operator-functionaries such as ourselves, and finally the whole media ecology and economy of images and information broken down into the ever smaller and more</w:t>
      </w:r>
      <w:r w:rsidRPr="00F647BB">
        <w:rPr>
          <w:u w:val="single"/>
        </w:rPr>
        <w:t xml:space="preserve"> granular units that structure perception, proprioception, and even the very conditions of planetary survival and the widespread premature death that is a consequence of the world computer.</w:t>
      </w:r>
      <w:r w:rsidRPr="00F647BB">
        <w:rPr>
          <w:sz w:val="16"/>
        </w:rPr>
        <w:t xml:space="preserve"> </w:t>
      </w:r>
      <w:r w:rsidRPr="00F647BB">
        <w:rPr>
          <w:u w:val="single"/>
        </w:rPr>
        <w:t xml:space="preserve">Boiled down, innovation is merely arbitrage on the labor-cost per </w:t>
      </w:r>
      <w:proofErr w:type="spellStart"/>
      <w:r w:rsidRPr="00F647BB">
        <w:rPr>
          <w:u w:val="single"/>
        </w:rPr>
        <w:t>informatic</w:t>
      </w:r>
      <w:proofErr w:type="spellEnd"/>
      <w:r w:rsidRPr="00F647BB">
        <w:rPr>
          <w:u w:val="single"/>
        </w:rPr>
        <w:t xml:space="preserve"> bit.</w:t>
      </w:r>
      <w:r w:rsidRPr="00F647BB">
        <w:rPr>
          <w:sz w:val="16"/>
        </w:rPr>
        <w:t xml:space="preserve"> Commodities, now fully algorithmic in that they seamlessly integrate use-values and exchange-values and script the realization of use- values as means for the production of further exchange-values (except when they don’t), are constructed through the juridical and practical organization of proprietary pathways through the vast database of the world computer (the sum total of all code, all the infrastructure, and all else that runs it—the stack). </w:t>
      </w:r>
      <w:r w:rsidRPr="00F647BB">
        <w:rPr>
          <w:highlight w:val="cyan"/>
          <w:u w:val="single"/>
        </w:rPr>
        <w:t>The emergence of the world computer</w:t>
      </w:r>
      <w:r w:rsidRPr="00F647BB">
        <w:rPr>
          <w:u w:val="single"/>
        </w:rPr>
        <w:t>, already “</w:t>
      </w:r>
      <w:proofErr w:type="spellStart"/>
      <w:r w:rsidRPr="00F647BB">
        <w:rPr>
          <w:u w:val="single"/>
        </w:rPr>
        <w:t>superintelligent</w:t>
      </w:r>
      <w:proofErr w:type="spellEnd"/>
      <w:r w:rsidRPr="00F647BB">
        <w:rPr>
          <w:u w:val="single"/>
        </w:rPr>
        <w:t>” (</w:t>
      </w:r>
      <w:proofErr w:type="spellStart"/>
      <w:r w:rsidRPr="00F647BB">
        <w:rPr>
          <w:u w:val="single"/>
        </w:rPr>
        <w:t>Bostrum</w:t>
      </w:r>
      <w:proofErr w:type="spellEnd"/>
      <w:r w:rsidRPr="00F647BB">
        <w:rPr>
          <w:u w:val="single"/>
        </w:rPr>
        <w:t xml:space="preserve"> 2014) and effectively “self-aware” (even if difficult to recognize as conscious by one of its “conscious organs”), </w:t>
      </w:r>
      <w:r w:rsidRPr="00F647BB">
        <w:rPr>
          <w:highlight w:val="cyan"/>
          <w:u w:val="single"/>
        </w:rPr>
        <w:t xml:space="preserve">is the result of the absorption and mobilization of </w:t>
      </w:r>
      <w:r w:rsidRPr="00074D3C">
        <w:rPr>
          <w:u w:val="single"/>
        </w:rPr>
        <w:t>distributed</w:t>
      </w:r>
      <w:r w:rsidRPr="00F647BB">
        <w:rPr>
          <w:u w:val="single"/>
        </w:rPr>
        <w:t xml:space="preserve"> life activity—</w:t>
      </w:r>
      <w:r w:rsidRPr="00F647BB">
        <w:rPr>
          <w:highlight w:val="cyan"/>
          <w:u w:val="single"/>
        </w:rPr>
        <w:t>alienated dead labor</w:t>
      </w:r>
      <w:r w:rsidRPr="00F647BB">
        <w:rPr>
          <w:u w:val="single"/>
        </w:rPr>
        <w:t>,</w:t>
      </w:r>
      <w:r>
        <w:rPr>
          <w:u w:val="single"/>
        </w:rPr>
        <w:t xml:space="preserve"> that is to say, </w:t>
      </w:r>
      <w:r w:rsidRPr="00074D3C">
        <w:rPr>
          <w:u w:val="single"/>
        </w:rPr>
        <w:t>alienated subjectivity</w:t>
      </w:r>
      <w:r w:rsidRPr="00F647BB">
        <w:rPr>
          <w:u w:val="single"/>
        </w:rPr>
        <w:t xml:space="preserve"> and thus alienated intelligence—</w:t>
      </w:r>
      <w:r w:rsidRPr="00F647BB">
        <w:rPr>
          <w:highlight w:val="cyan"/>
          <w:u w:val="single"/>
        </w:rPr>
        <w:t>by the calculus of capital</w:t>
      </w:r>
      <w:r w:rsidRPr="00F647BB">
        <w:rPr>
          <w:u w:val="single"/>
        </w:rPr>
        <w:t>.</w:t>
      </w:r>
      <w:r w:rsidRPr="00F647BB">
        <w:rPr>
          <w:position w:val="8"/>
          <w:sz w:val="16"/>
        </w:rPr>
        <w:t xml:space="preserve">16 </w:t>
      </w:r>
      <w:r w:rsidRPr="00F647BB">
        <w:rPr>
          <w:sz w:val="16"/>
        </w:rPr>
        <w:t xml:space="preserve">At every (infinitesimally small) moment, the universal Turing machine that contains— not simply in theory, but indeed as is </w:t>
      </w:r>
      <w:r w:rsidRPr="00F647BB">
        <w:rPr>
          <w:rFonts w:ascii="Times Italic" w:hAnsi="Times Italic" w:cs="Times Italic"/>
          <w:i/>
          <w:iCs/>
          <w:sz w:val="16"/>
        </w:rPr>
        <w:t xml:space="preserve">posited </w:t>
      </w:r>
      <w:r w:rsidRPr="00F647BB">
        <w:rPr>
          <w:sz w:val="16"/>
        </w:rPr>
        <w:t xml:space="preserve">both in theory and by alienated theory thinking as capital to contain—all actually existing or possible discrete state machines is itself necessarily in a discrete state. “This special property of digital computers, that they can mimic any discrete state machine, is de- scribed by saying that they are universal machines” (Turing 2003: 54). We say that the modification of each state is the direct or indirect result of social pro- </w:t>
      </w:r>
      <w:proofErr w:type="spellStart"/>
      <w:r w:rsidRPr="00F647BB">
        <w:rPr>
          <w:sz w:val="16"/>
        </w:rPr>
        <w:t>cess</w:t>
      </w:r>
      <w:proofErr w:type="spellEnd"/>
      <w:r w:rsidRPr="00F647BB">
        <w:rPr>
          <w:sz w:val="16"/>
        </w:rPr>
        <w:t xml:space="preserve"> just as these social processes are inseparable from its emergence. </w:t>
      </w:r>
      <w:r w:rsidRPr="00F647BB">
        <w:rPr>
          <w:u w:val="single"/>
        </w:rPr>
        <w:t xml:space="preserve">As discussed in chapter 1, </w:t>
      </w:r>
      <w:r w:rsidRPr="00210486">
        <w:rPr>
          <w:u w:val="single"/>
        </w:rPr>
        <w:t>the technical elaboration of the logistics of informatics in the medium once known as life is the necessary other side of capital’s absorptive accumulation of life activity as value.</w:t>
      </w:r>
      <w:r w:rsidRPr="00F647BB">
        <w:rPr>
          <w:u w:val="single"/>
        </w:rPr>
        <w:t xml:space="preserve"> Using computational technologies, capital can now write futures contracts on life, in effect writing a derivative on a partitioning of the network</w:t>
      </w:r>
      <w:r w:rsidRPr="00F647BB">
        <w:rPr>
          <w:sz w:val="16"/>
        </w:rPr>
        <w:t xml:space="preserve">. This structure, precisely, can be found in the market capitalization of Facebook, or sovereign debt. In the movement from the factory to the social factory, commodities no longer have to be materialized as goods in object form (although they still can be, though even these “goods” are now </w:t>
      </w:r>
      <w:proofErr w:type="spellStart"/>
      <w:r w:rsidRPr="00F647BB">
        <w:rPr>
          <w:sz w:val="16"/>
        </w:rPr>
        <w:t>combinatories</w:t>
      </w:r>
      <w:proofErr w:type="spellEnd"/>
      <w:r w:rsidRPr="00F647BB">
        <w:rPr>
          <w:sz w:val="16"/>
        </w:rPr>
        <w:t xml:space="preserve"> of brands, images, </w:t>
      </w:r>
      <w:proofErr w:type="spellStart"/>
      <w:r w:rsidRPr="00F647BB">
        <w:rPr>
          <w:sz w:val="16"/>
        </w:rPr>
        <w:t>fran</w:t>
      </w:r>
      <w:proofErr w:type="spellEnd"/>
      <w:r w:rsidRPr="00F647BB">
        <w:rPr>
          <w:sz w:val="16"/>
        </w:rPr>
        <w:t xml:space="preserve">- </w:t>
      </w:r>
      <w:proofErr w:type="spellStart"/>
      <w:r w:rsidRPr="00F647BB">
        <w:rPr>
          <w:sz w:val="16"/>
        </w:rPr>
        <w:t>chises</w:t>
      </w:r>
      <w:proofErr w:type="spellEnd"/>
      <w:r w:rsidRPr="00F647BB">
        <w:rPr>
          <w:sz w:val="16"/>
        </w:rPr>
        <w:t xml:space="preserve">, and other </w:t>
      </w:r>
      <w:proofErr w:type="spellStart"/>
      <w:r w:rsidRPr="00F647BB">
        <w:rPr>
          <w:sz w:val="16"/>
        </w:rPr>
        <w:t>financialized</w:t>
      </w:r>
      <w:proofErr w:type="spellEnd"/>
      <w:r w:rsidRPr="00F647BB">
        <w:rPr>
          <w:sz w:val="16"/>
        </w:rPr>
        <w:t xml:space="preserve"> </w:t>
      </w:r>
      <w:proofErr w:type="spellStart"/>
      <w:r w:rsidRPr="00F647BB">
        <w:rPr>
          <w:sz w:val="16"/>
        </w:rPr>
        <w:t>informatic</w:t>
      </w:r>
      <w:proofErr w:type="spellEnd"/>
      <w:r w:rsidRPr="00F647BB">
        <w:rPr>
          <w:sz w:val="16"/>
        </w:rPr>
        <w:t xml:space="preserve">-semiotic vectors); they exist and are produced as </w:t>
      </w:r>
      <w:r w:rsidRPr="00F647BB">
        <w:rPr>
          <w:rFonts w:ascii="Times Italic" w:hAnsi="Times Italic" w:cs="Times Italic"/>
          <w:i/>
          <w:iCs/>
          <w:sz w:val="16"/>
        </w:rPr>
        <w:t xml:space="preserve">integrated </w:t>
      </w:r>
      <w:r w:rsidRPr="00F647BB">
        <w:rPr>
          <w:sz w:val="16"/>
        </w:rPr>
        <w:t xml:space="preserve">value formations. Some of what is bought (by us) with our screen labor is the use of the platform itself (its utility is our payment, our social currency), but, as we saw with the branded self and fractal celebrity, the utility and the logic exceed the domain of any particular platform and compose a </w:t>
      </w:r>
      <w:r w:rsidRPr="00F647BB">
        <w:rPr>
          <w:rFonts w:ascii="Times Italic" w:hAnsi="Times Italic" w:cs="Times Italic"/>
          <w:i/>
          <w:iCs/>
          <w:sz w:val="16"/>
        </w:rPr>
        <w:t>cultural logic</w:t>
      </w:r>
      <w:r w:rsidRPr="00F647BB">
        <w:rPr>
          <w:sz w:val="16"/>
        </w:rPr>
        <w:t xml:space="preserve">—“the cultural logic of computation,” as David </w:t>
      </w:r>
      <w:proofErr w:type="spellStart"/>
      <w:r w:rsidRPr="00F647BB">
        <w:rPr>
          <w:sz w:val="16"/>
        </w:rPr>
        <w:t>Golumbia</w:t>
      </w:r>
      <w:proofErr w:type="spellEnd"/>
      <w:r w:rsidRPr="00F647BB">
        <w:rPr>
          <w:sz w:val="16"/>
        </w:rPr>
        <w:t xml:space="preserve"> (2009) puts it. </w:t>
      </w:r>
      <w:r w:rsidRPr="00F647BB">
        <w:rPr>
          <w:u w:val="single"/>
        </w:rPr>
        <w:t>The branded self, fractal celebrity, and other platform affordances are part of the control exercised by “</w:t>
      </w:r>
      <w:proofErr w:type="spellStart"/>
      <w:r w:rsidRPr="00F647BB">
        <w:rPr>
          <w:u w:val="single"/>
        </w:rPr>
        <w:t>digitality</w:t>
      </w:r>
      <w:proofErr w:type="spellEnd"/>
      <w:r w:rsidRPr="00F647BB">
        <w:rPr>
          <w:u w:val="single"/>
        </w:rPr>
        <w:t xml:space="preserve"> as cultural logic,” in Sebastian Frank- </w:t>
      </w:r>
      <w:proofErr w:type="spellStart"/>
      <w:proofErr w:type="gramStart"/>
      <w:r w:rsidRPr="00F647BB">
        <w:rPr>
          <w:u w:val="single"/>
        </w:rPr>
        <w:t>lin</w:t>
      </w:r>
      <w:proofErr w:type="gramEnd"/>
      <w:r w:rsidRPr="00F647BB">
        <w:rPr>
          <w:u w:val="single"/>
        </w:rPr>
        <w:t>’s</w:t>
      </w:r>
      <w:proofErr w:type="spellEnd"/>
      <w:r w:rsidRPr="00F647BB">
        <w:rPr>
          <w:u w:val="single"/>
        </w:rPr>
        <w:t xml:space="preserve"> (2015) terms. The rest of </w:t>
      </w:r>
      <w:r w:rsidRPr="00F647BB">
        <w:rPr>
          <w:highlight w:val="cyan"/>
          <w:u w:val="single"/>
        </w:rPr>
        <w:t>our labor</w:t>
      </w:r>
      <w:r w:rsidRPr="00F647BB">
        <w:rPr>
          <w:u w:val="single"/>
        </w:rPr>
        <w:t>, beyond</w:t>
      </w:r>
      <w:r>
        <w:rPr>
          <w:u w:val="single"/>
        </w:rPr>
        <w:t xml:space="preserve"> that for which we get some re</w:t>
      </w:r>
      <w:r w:rsidRPr="00F647BB">
        <w:rPr>
          <w:u w:val="single"/>
        </w:rPr>
        <w:t xml:space="preserve">turn in social currency, is also </w:t>
      </w:r>
      <w:proofErr w:type="spellStart"/>
      <w:r w:rsidRPr="00F647BB">
        <w:rPr>
          <w:u w:val="single"/>
        </w:rPr>
        <w:t>sedimented</w:t>
      </w:r>
      <w:proofErr w:type="spellEnd"/>
      <w:r w:rsidRPr="00F647BB">
        <w:rPr>
          <w:u w:val="single"/>
        </w:rPr>
        <w:t xml:space="preserve"> as data but not returned to us either as utility or proprietary stake; it is absorbed, gathered, captured, scraped, accumulated—in short, </w:t>
      </w:r>
      <w:r w:rsidRPr="00F647BB">
        <w:rPr>
          <w:highlight w:val="cyan"/>
          <w:u w:val="single"/>
        </w:rPr>
        <w:t>[is] stolen through the primitive accumulation of metadata</w:t>
      </w:r>
      <w:r w:rsidRPr="00F647BB">
        <w:rPr>
          <w:u w:val="single"/>
        </w:rPr>
        <w:t xml:space="preserve">— and then bundled and </w:t>
      </w:r>
      <w:r w:rsidRPr="00F647BB">
        <w:rPr>
          <w:highlight w:val="cyan"/>
          <w:u w:val="single"/>
        </w:rPr>
        <w:t>sold to</w:t>
      </w:r>
      <w:r w:rsidRPr="00F647BB">
        <w:rPr>
          <w:u w:val="single"/>
        </w:rPr>
        <w:t xml:space="preserve"> angel </w:t>
      </w:r>
      <w:r w:rsidRPr="00F647BB">
        <w:rPr>
          <w:highlight w:val="cyan"/>
          <w:u w:val="single"/>
        </w:rPr>
        <w:t>investors</w:t>
      </w:r>
      <w:r w:rsidRPr="00F647BB">
        <w:rPr>
          <w:u w:val="single"/>
        </w:rPr>
        <w:t xml:space="preserve">, shareholders, or </w:t>
      </w:r>
      <w:r w:rsidRPr="00F647BB">
        <w:rPr>
          <w:highlight w:val="cyan"/>
          <w:u w:val="single"/>
        </w:rPr>
        <w:t>advertisers</w:t>
      </w:r>
      <w:r w:rsidRPr="00F647BB">
        <w:rPr>
          <w:u w:val="single"/>
        </w:rPr>
        <w:t xml:space="preserve">, or seized by governments, </w:t>
      </w:r>
      <w:r w:rsidRPr="00F647BB">
        <w:rPr>
          <w:highlight w:val="cyan"/>
          <w:u w:val="single"/>
        </w:rPr>
        <w:t>police</w:t>
      </w:r>
      <w:r w:rsidRPr="00F647BB">
        <w:rPr>
          <w:u w:val="single"/>
        </w:rPr>
        <w:t xml:space="preserve"> and secret police forces, and so on.</w:t>
      </w:r>
      <w:r w:rsidRPr="00F647BB">
        <w:rPr>
          <w:sz w:val="16"/>
        </w:rPr>
        <w:t xml:space="preserve"> Our </w:t>
      </w:r>
      <w:proofErr w:type="spellStart"/>
      <w:r w:rsidRPr="00F647BB">
        <w:rPr>
          <w:sz w:val="16"/>
        </w:rPr>
        <w:t>modifi</w:t>
      </w:r>
      <w:proofErr w:type="spellEnd"/>
      <w:r w:rsidRPr="00F647BB">
        <w:rPr>
          <w:sz w:val="16"/>
        </w:rPr>
        <w:t xml:space="preserve">- </w:t>
      </w:r>
      <w:proofErr w:type="spellStart"/>
      <w:r w:rsidRPr="00F647BB">
        <w:rPr>
          <w:sz w:val="16"/>
        </w:rPr>
        <w:t>cation</w:t>
      </w:r>
      <w:proofErr w:type="spellEnd"/>
      <w:r w:rsidRPr="00F647BB">
        <w:rPr>
          <w:sz w:val="16"/>
        </w:rPr>
        <w:t xml:space="preserve"> of the discrete state of the global computer—remunerated at work, un- remunerated as dispersed life activity (but actually remunerated </w:t>
      </w:r>
      <w:r w:rsidRPr="00F647BB">
        <w:rPr>
          <w:rFonts w:ascii="Times Italic" w:hAnsi="Times Italic" w:cs="Times Italic"/>
          <w:i/>
          <w:iCs/>
          <w:sz w:val="16"/>
        </w:rPr>
        <w:t xml:space="preserve">at a discount </w:t>
      </w:r>
      <w:r w:rsidRPr="00F647BB">
        <w:rPr>
          <w:sz w:val="16"/>
        </w:rPr>
        <w:t>in “soft” social currency: viability, know-how, stupefaction, connections, likes etc.)—</w:t>
      </w:r>
      <w:proofErr w:type="gramStart"/>
      <w:r w:rsidRPr="00F647BB">
        <w:rPr>
          <w:sz w:val="16"/>
        </w:rPr>
        <w:t>generates</w:t>
      </w:r>
      <w:proofErr w:type="gramEnd"/>
      <w:r w:rsidRPr="00F647BB">
        <w:rPr>
          <w:sz w:val="16"/>
        </w:rPr>
        <w:t xml:space="preserve"> modifications of what I am calling the code through our use, indeed through our inhabitation, of networked media machines. </w:t>
      </w:r>
      <w:r w:rsidRPr="00F647BB">
        <w:rPr>
          <w:u w:val="single"/>
        </w:rPr>
        <w:t xml:space="preserve">Since this enclosure by new-media capital posits and extracts forms of labor that are also now explicitly forms of </w:t>
      </w:r>
      <w:proofErr w:type="spellStart"/>
      <w:r w:rsidRPr="00F647BB">
        <w:rPr>
          <w:u w:val="single"/>
        </w:rPr>
        <w:t>intersubjective</w:t>
      </w:r>
      <w:proofErr w:type="spellEnd"/>
      <w:r w:rsidRPr="00F647BB">
        <w:rPr>
          <w:u w:val="single"/>
        </w:rPr>
        <w:t xml:space="preserve"> communication, </w:t>
      </w:r>
      <w:r w:rsidRPr="00F647BB">
        <w:rPr>
          <w:highlight w:val="cyan"/>
          <w:u w:val="single"/>
        </w:rPr>
        <w:t>the expropriation of labor is also an expropriation of communication and</w:t>
      </w:r>
      <w:r w:rsidRPr="00F647BB">
        <w:rPr>
          <w:u w:val="single"/>
        </w:rPr>
        <w:t xml:space="preserve"> </w:t>
      </w:r>
      <w:r w:rsidRPr="00F647BB">
        <w:rPr>
          <w:highlight w:val="cyan"/>
          <w:u w:val="single"/>
        </w:rPr>
        <w:t>hence</w:t>
      </w:r>
      <w:r w:rsidRPr="00F647BB">
        <w:rPr>
          <w:u w:val="single"/>
        </w:rPr>
        <w:t xml:space="preserve"> an expropriation of</w:t>
      </w:r>
      <w:r>
        <w:rPr>
          <w:u w:val="single"/>
        </w:rPr>
        <w:t xml:space="preserve"> individual </w:t>
      </w:r>
      <w:r w:rsidRPr="00F647BB">
        <w:rPr>
          <w:highlight w:val="cyan"/>
          <w:u w:val="single"/>
        </w:rPr>
        <w:t>consciousness</w:t>
      </w:r>
      <w:r>
        <w:rPr>
          <w:u w:val="single"/>
        </w:rPr>
        <w:t>, semio</w:t>
      </w:r>
      <w:r w:rsidRPr="00F647BB">
        <w:rPr>
          <w:u w:val="single"/>
        </w:rPr>
        <w:t xml:space="preserve">tic capacity, collectivity, </w:t>
      </w:r>
      <w:r w:rsidRPr="00F647BB">
        <w:rPr>
          <w:highlight w:val="cyan"/>
          <w:u w:val="single"/>
        </w:rPr>
        <w:t>and democracy</w:t>
      </w:r>
      <w:r w:rsidRPr="00F647BB">
        <w:rPr>
          <w:u w:val="single"/>
        </w:rPr>
        <w:t>.</w:t>
      </w:r>
      <w:r w:rsidRPr="00F647BB">
        <w:rPr>
          <w:sz w:val="16"/>
        </w:rPr>
        <w:t xml:space="preserve"> From the days of Proudhon’s “property is theft” to industrialized wage labor and then on to the computerized expropriation of the cognitive-linguistic, the </w:t>
      </w:r>
      <w:proofErr w:type="spellStart"/>
      <w:r w:rsidRPr="00F647BB">
        <w:rPr>
          <w:sz w:val="16"/>
        </w:rPr>
        <w:t>institu</w:t>
      </w:r>
      <w:proofErr w:type="spellEnd"/>
      <w:r w:rsidRPr="00F647BB">
        <w:rPr>
          <w:sz w:val="16"/>
        </w:rPr>
        <w:t xml:space="preserve">- </w:t>
      </w:r>
      <w:proofErr w:type="spellStart"/>
      <w:r w:rsidRPr="00F647BB">
        <w:rPr>
          <w:sz w:val="16"/>
        </w:rPr>
        <w:t>tionalized</w:t>
      </w:r>
      <w:proofErr w:type="spellEnd"/>
      <w:r w:rsidRPr="00F647BB">
        <w:rPr>
          <w:sz w:val="16"/>
        </w:rPr>
        <w:t xml:space="preserve"> computational theft of the creative product of individuals has always been antidemocratic. </w:t>
      </w:r>
      <w:r w:rsidRPr="00F647BB">
        <w:rPr>
          <w:u w:val="single"/>
        </w:rPr>
        <w:t xml:space="preserve">Today </w:t>
      </w:r>
      <w:r w:rsidRPr="00F647BB">
        <w:rPr>
          <w:highlight w:val="cyan"/>
          <w:u w:val="single"/>
        </w:rPr>
        <w:t xml:space="preserve">technological logic is </w:t>
      </w:r>
      <w:proofErr w:type="gramStart"/>
      <w:r w:rsidRPr="00F647BB">
        <w:rPr>
          <w:highlight w:val="cyan"/>
          <w:u w:val="single"/>
        </w:rPr>
        <w:t xml:space="preserve">a </w:t>
      </w:r>
      <w:proofErr w:type="spellStart"/>
      <w:r w:rsidRPr="00F647BB">
        <w:rPr>
          <w:highlight w:val="cyan"/>
          <w:u w:val="single"/>
        </w:rPr>
        <w:t>carceral</w:t>
      </w:r>
      <w:proofErr w:type="spellEnd"/>
      <w:proofErr w:type="gramEnd"/>
      <w:r w:rsidRPr="00F647BB">
        <w:rPr>
          <w:highlight w:val="cyan"/>
          <w:u w:val="single"/>
        </w:rPr>
        <w:t xml:space="preserve"> logic of enclosure, a settler-colonial logic that posits consciousness as standing reserve.</w:t>
      </w:r>
      <w:r>
        <w:rPr>
          <w:u w:val="single"/>
        </w:rPr>
        <w:t xml:space="preserve"> Commu</w:t>
      </w:r>
      <w:r w:rsidRPr="00F647BB">
        <w:rPr>
          <w:u w:val="single"/>
        </w:rPr>
        <w:t>nication is theft</w:t>
      </w:r>
      <w:r w:rsidRPr="00F647BB">
        <w:rPr>
          <w:sz w:val="16"/>
        </w:rPr>
        <w:t xml:space="preserve">. Given the present context, in which everyone is enjoined to participate and add their voice, it is arguable that capital, “the communism of capital” as the antithesis of what is usually meant by “democracy,” has never functioned more contradictorily than it does today. </w:t>
      </w:r>
      <w:r w:rsidRPr="00975E7B">
        <w:rPr>
          <w:u w:val="single"/>
        </w:rPr>
        <w:t>Consciousness is theft.</w:t>
      </w:r>
      <w:r w:rsidRPr="00F647BB">
        <w:rPr>
          <w:u w:val="single"/>
        </w:rPr>
        <w:t xml:space="preserve"> The institution of consciousness is a product of theft and a form of theft; it is active stealing. Consciousness today, organized by I-C-I</w:t>
      </w:r>
      <w:r w:rsidRPr="00F647BB">
        <w:rPr>
          <w:rFonts w:ascii="Times New Roman" w:hAnsi="Times New Roman" w:cs="Times New Roman"/>
          <w:u w:val="single"/>
        </w:rPr>
        <w:t>′</w:t>
      </w:r>
      <w:r w:rsidRPr="00F647BB">
        <w:rPr>
          <w:u w:val="single"/>
        </w:rPr>
        <w:t xml:space="preserve"> in the circuit from M-M</w:t>
      </w:r>
      <w:r w:rsidRPr="00F647BB">
        <w:rPr>
          <w:rFonts w:ascii="Times New Roman" w:hAnsi="Times New Roman" w:cs="Times New Roman"/>
          <w:u w:val="single"/>
        </w:rPr>
        <w:t>′</w:t>
      </w:r>
      <w:r w:rsidRPr="00F647BB">
        <w:rPr>
          <w:u w:val="single"/>
        </w:rPr>
        <w:t xml:space="preserve"> can- not but choose oppression because enclosure and theft are posited in its very function in and through the media that are fixed capital. There may be dem</w:t>
      </w:r>
      <w:r>
        <w:rPr>
          <w:u w:val="single"/>
        </w:rPr>
        <w:t>oc</w:t>
      </w:r>
      <w:r w:rsidRPr="00F647BB">
        <w:rPr>
          <w:u w:val="single"/>
        </w:rPr>
        <w:t xml:space="preserve">racy, but not for us, or so says capital’s current foreclosure of (and on) history and the historical imagination. </w:t>
      </w:r>
      <w:r w:rsidRPr="00210486">
        <w:rPr>
          <w:u w:val="single"/>
        </w:rPr>
        <w:t xml:space="preserve">Politics would require the </w:t>
      </w:r>
      <w:proofErr w:type="spellStart"/>
      <w:r w:rsidRPr="00210486">
        <w:rPr>
          <w:u w:val="single"/>
        </w:rPr>
        <w:t>disagregation</w:t>
      </w:r>
      <w:proofErr w:type="spellEnd"/>
      <w:r w:rsidRPr="00210486">
        <w:rPr>
          <w:u w:val="single"/>
        </w:rPr>
        <w:t xml:space="preserve"> of the infrastructure of thought and imagination from racial capitalism. It wo</w:t>
      </w:r>
      <w:r w:rsidRPr="00F647BB">
        <w:rPr>
          <w:u w:val="single"/>
        </w:rPr>
        <w:t xml:space="preserve">uld de- </w:t>
      </w:r>
      <w:proofErr w:type="spellStart"/>
      <w:r w:rsidRPr="00F647BB">
        <w:rPr>
          <w:u w:val="single"/>
        </w:rPr>
        <w:t>mand</w:t>
      </w:r>
      <w:proofErr w:type="spellEnd"/>
      <w:r w:rsidRPr="00F647BB">
        <w:rPr>
          <w:u w:val="single"/>
        </w:rPr>
        <w:t xml:space="preserve">, in </w:t>
      </w:r>
      <w:proofErr w:type="spellStart"/>
      <w:r w:rsidRPr="00F647BB">
        <w:rPr>
          <w:u w:val="single"/>
        </w:rPr>
        <w:t>Ariella</w:t>
      </w:r>
      <w:proofErr w:type="spellEnd"/>
      <w:r w:rsidRPr="00F647BB">
        <w:rPr>
          <w:u w:val="single"/>
        </w:rPr>
        <w:t xml:space="preserve"> </w:t>
      </w:r>
      <w:proofErr w:type="spellStart"/>
      <w:r w:rsidRPr="00F647BB">
        <w:rPr>
          <w:u w:val="single"/>
        </w:rPr>
        <w:t>Azoulay’s</w:t>
      </w:r>
      <w:proofErr w:type="spellEnd"/>
      <w:r w:rsidRPr="00F647BB">
        <w:rPr>
          <w:u w:val="single"/>
        </w:rPr>
        <w:t xml:space="preserve"> (2012) terms, “the right not to be a perpetrator.” </w:t>
      </w:r>
    </w:p>
    <w:p w14:paraId="633AC9C9" w14:textId="77777777" w:rsidR="00B23FE3" w:rsidRDefault="00B23FE3" w:rsidP="00B23FE3"/>
    <w:p w14:paraId="615C1FB9" w14:textId="77777777" w:rsidR="00B23FE3" w:rsidRDefault="00B23FE3" w:rsidP="00B23FE3">
      <w:pPr>
        <w:pStyle w:val="Heading4"/>
      </w:pPr>
      <w:r>
        <w:t xml:space="preserve">Information is gathered in the </w:t>
      </w:r>
      <w:proofErr w:type="spellStart"/>
      <w:r>
        <w:t>sociohistorical</w:t>
      </w:r>
      <w:proofErr w:type="spellEnd"/>
      <w:r>
        <w:t xml:space="preserve"> context of computational racial capitalism – knowledge is stained by </w:t>
      </w:r>
      <w:proofErr w:type="gramStart"/>
      <w:r>
        <w:t>a logic</w:t>
      </w:r>
      <w:proofErr w:type="gramEnd"/>
      <w:r>
        <w:t xml:space="preserve"> of commodification. Without first addressing the computational roots of postmodern knowledge, information is merely a fetish. This socially conditioned information is the OS of racial capitalism: allocating resources and violence unequally throughout the world.</w:t>
      </w:r>
    </w:p>
    <w:p w14:paraId="2639F824" w14:textId="77777777" w:rsidR="00B23FE3" w:rsidRDefault="00B23FE3" w:rsidP="00B23FE3">
      <w:pPr>
        <w:rPr>
          <w:rStyle w:val="Style13ptBold"/>
        </w:rPr>
      </w:pPr>
      <w:proofErr w:type="spellStart"/>
      <w:r>
        <w:rPr>
          <w:rStyle w:val="Style13ptBold"/>
        </w:rPr>
        <w:t>Beller</w:t>
      </w:r>
      <w:proofErr w:type="spellEnd"/>
      <w:r>
        <w:rPr>
          <w:rStyle w:val="Style13ptBold"/>
        </w:rPr>
        <w:t xml:space="preserve"> 3</w:t>
      </w:r>
    </w:p>
    <w:p w14:paraId="18F14131" w14:textId="77777777" w:rsidR="00B23FE3" w:rsidRPr="007E1826" w:rsidRDefault="00B23FE3" w:rsidP="00B23FE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36-38.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7A5EAC8B" w14:textId="77777777" w:rsidR="00B23FE3" w:rsidRDefault="00B23FE3" w:rsidP="00B23FE3">
      <w:pPr>
        <w:widowControl w:val="0"/>
        <w:autoSpaceDE w:val="0"/>
        <w:autoSpaceDN w:val="0"/>
        <w:adjustRightInd w:val="0"/>
        <w:spacing w:after="240" w:line="300" w:lineRule="atLeast"/>
        <w:rPr>
          <w:rFonts w:asciiTheme="majorHAnsi" w:hAnsiTheme="majorHAnsi" w:cs="Times Roman"/>
          <w:color w:val="000000"/>
          <w:sz w:val="16"/>
        </w:rPr>
      </w:pPr>
      <w:r w:rsidRPr="008C4154">
        <w:rPr>
          <w:rFonts w:asciiTheme="majorHAnsi" w:hAnsiTheme="majorHAnsi" w:cs="Times Roman"/>
          <w:color w:val="000000"/>
          <w:sz w:val="16"/>
        </w:rPr>
        <w:t xml:space="preserve">Digital culture and what we recognize as digitization (dc2) emerges within the framework of </w:t>
      </w:r>
      <w:proofErr w:type="spellStart"/>
      <w:r w:rsidRPr="008C4154">
        <w:rPr>
          <w:rFonts w:asciiTheme="majorHAnsi" w:hAnsiTheme="majorHAnsi" w:cs="Times Roman"/>
          <w:color w:val="000000"/>
          <w:sz w:val="16"/>
        </w:rPr>
        <w:t>instrumentalization</w:t>
      </w:r>
      <w:proofErr w:type="spellEnd"/>
      <w:r w:rsidRPr="008C4154">
        <w:rPr>
          <w:rFonts w:asciiTheme="majorHAnsi" w:hAnsiTheme="majorHAnsi" w:cs="Times Roman"/>
          <w:color w:val="000000"/>
          <w:sz w:val="16"/>
        </w:rPr>
        <w:t xml:space="preserve"> and what </w:t>
      </w:r>
      <w:proofErr w:type="spellStart"/>
      <w:r w:rsidRPr="008C4154">
        <w:rPr>
          <w:rFonts w:asciiTheme="majorHAnsi" w:hAnsiTheme="majorHAnsi" w:cs="Times Roman"/>
          <w:color w:val="000000"/>
          <w:sz w:val="16"/>
        </w:rPr>
        <w:t>Seb</w:t>
      </w:r>
      <w:proofErr w:type="spellEnd"/>
      <w:r w:rsidRPr="008C4154">
        <w:rPr>
          <w:rFonts w:asciiTheme="majorHAnsi" w:hAnsiTheme="majorHAnsi" w:cs="Times Roman"/>
          <w:color w:val="000000"/>
          <w:sz w:val="16"/>
        </w:rPr>
        <w:t xml:space="preserve"> Franklin (2015) and before him Alex Galloway (2004) and James </w:t>
      </w:r>
      <w:proofErr w:type="spellStart"/>
      <w:r w:rsidRPr="008C4154">
        <w:rPr>
          <w:rFonts w:asciiTheme="majorHAnsi" w:hAnsiTheme="majorHAnsi" w:cs="Times Roman"/>
          <w:color w:val="000000"/>
          <w:sz w:val="16"/>
        </w:rPr>
        <w:t>Benninger</w:t>
      </w:r>
      <w:proofErr w:type="spellEnd"/>
      <w:r w:rsidRPr="008C4154">
        <w:rPr>
          <w:rFonts w:asciiTheme="majorHAnsi" w:hAnsiTheme="majorHAnsi" w:cs="Times Roman"/>
          <w:color w:val="000000"/>
          <w:sz w:val="16"/>
        </w:rPr>
        <w:t xml:space="preserve"> (1986) call “control.” Control is the organization of society by capital, but it is often imagined in a first instance as society, science, governance, or cybernetics, and only secondarily as having to do with capital and capitalist informatics. </w:t>
      </w:r>
      <w:proofErr w:type="spellStart"/>
      <w:r w:rsidRPr="008C4154">
        <w:rPr>
          <w:rFonts w:asciiTheme="majorHAnsi" w:hAnsiTheme="majorHAnsi" w:cs="Times Roman"/>
          <w:color w:val="000000"/>
          <w:sz w:val="16"/>
        </w:rPr>
        <w:t>Deleuze</w:t>
      </w:r>
      <w:proofErr w:type="spellEnd"/>
      <w:r w:rsidRPr="008C4154">
        <w:rPr>
          <w:rFonts w:asciiTheme="majorHAnsi" w:hAnsiTheme="majorHAnsi" w:cs="Times Roman"/>
          <w:color w:val="000000"/>
          <w:sz w:val="16"/>
        </w:rPr>
        <w:t xml:space="preserve"> saw an intimate relation between capital and control, with control opening a new phase of capitalist organization. I take a new tack here in order to propose an analysis of </w:t>
      </w:r>
      <w:proofErr w:type="spellStart"/>
      <w:r w:rsidRPr="008C4154">
        <w:rPr>
          <w:rFonts w:asciiTheme="majorHAnsi" w:hAnsiTheme="majorHAnsi" w:cs="Times Roman"/>
          <w:color w:val="000000"/>
          <w:sz w:val="16"/>
        </w:rPr>
        <w:t>infor</w:t>
      </w:r>
      <w:proofErr w:type="spellEnd"/>
      <w:r w:rsidRPr="008C4154">
        <w:rPr>
          <w:rFonts w:asciiTheme="majorHAnsi" w:hAnsiTheme="majorHAnsi" w:cs="Times Roman"/>
          <w:color w:val="000000"/>
          <w:sz w:val="16"/>
        </w:rPr>
        <w:t xml:space="preserve">- </w:t>
      </w:r>
      <w:proofErr w:type="spellStart"/>
      <w:r w:rsidRPr="008C4154">
        <w:rPr>
          <w:rFonts w:asciiTheme="majorHAnsi" w:hAnsiTheme="majorHAnsi" w:cs="Times Roman"/>
          <w:color w:val="000000"/>
          <w:sz w:val="16"/>
        </w:rPr>
        <w:t>matic</w:t>
      </w:r>
      <w:proofErr w:type="spellEnd"/>
      <w:r w:rsidRPr="008C4154">
        <w:rPr>
          <w:rFonts w:asciiTheme="majorHAnsi" w:hAnsiTheme="majorHAnsi" w:cs="Times Roman"/>
          <w:color w:val="000000"/>
          <w:sz w:val="16"/>
        </w:rPr>
        <w:t xml:space="preserve"> protocols from a Marxist theory of </w:t>
      </w:r>
      <w:proofErr w:type="spellStart"/>
      <w:r w:rsidRPr="008C4154">
        <w:rPr>
          <w:rFonts w:asciiTheme="majorHAnsi" w:hAnsiTheme="majorHAnsi" w:cs="Times Roman"/>
          <w:i/>
          <w:iCs/>
          <w:color w:val="000000"/>
          <w:sz w:val="16"/>
        </w:rPr>
        <w:t>techné</w:t>
      </w:r>
      <w:proofErr w:type="spellEnd"/>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In practice, the term </w:t>
      </w:r>
      <w:r w:rsidRPr="008C4154">
        <w:rPr>
          <w:rFonts w:asciiTheme="majorHAnsi" w:hAnsiTheme="majorHAnsi" w:cs="Times Roman"/>
          <w:i/>
          <w:iCs/>
          <w:color w:val="000000"/>
          <w:u w:val="single"/>
        </w:rPr>
        <w:t xml:space="preserve">information </w:t>
      </w:r>
      <w:r w:rsidRPr="008C4154">
        <w:rPr>
          <w:rFonts w:asciiTheme="majorHAnsi" w:hAnsiTheme="majorHAnsi" w:cs="Times Roman"/>
          <w:color w:val="000000"/>
          <w:u w:val="single"/>
        </w:rPr>
        <w:t>is both the means by which the generalized digitization of all that appears is first posited as a possibility, and the name for this process of universal digitization; information is understood as a historically emergent “always already” that ascribes to every aspect of the multiverse a quantitative component that is neither matter nor energy. It’s dead labor.</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 xml:space="preserve">This becomes apparent as soon as we recognize that </w:t>
      </w:r>
      <w:r w:rsidRPr="00EE4728">
        <w:rPr>
          <w:rFonts w:asciiTheme="majorHAnsi" w:hAnsiTheme="majorHAnsi" w:cs="Times Roman"/>
          <w:color w:val="000000"/>
          <w:highlight w:val="cyan"/>
          <w:u w:val="single"/>
        </w:rPr>
        <w:t>information is only gathered and processed by apparatuses of our own making</w:t>
      </w:r>
      <w:r w:rsidRPr="008C4154">
        <w:rPr>
          <w:rFonts w:asciiTheme="majorHAnsi" w:hAnsiTheme="majorHAnsi" w:cs="Times Roman"/>
          <w:color w:val="000000"/>
          <w:u w:val="single"/>
        </w:rPr>
        <w:t xml:space="preserve">. We also recognize that despite appearing natural or eternal, </w:t>
      </w:r>
      <w:r w:rsidRPr="00210486">
        <w:rPr>
          <w:rFonts w:asciiTheme="majorHAnsi" w:hAnsiTheme="majorHAnsi" w:cs="Times Roman"/>
          <w:color w:val="000000"/>
          <w:u w:val="single"/>
        </w:rPr>
        <w:t>information historically instantiates a new domain or property to cosmic being and effectively posits the universe as a standing reserve for the epistemological emergence of quantitative metrics—a domain of infinite sites of infinite accumulation and volatility. This</w:t>
      </w:r>
      <w:r w:rsidRPr="008C4154">
        <w:rPr>
          <w:rFonts w:asciiTheme="majorHAnsi" w:hAnsiTheme="majorHAnsi" w:cs="Times Roman"/>
          <w:color w:val="000000"/>
          <w:u w:val="single"/>
        </w:rPr>
        <w:t xml:space="preserve"> information can be meshed with human inputs to become capital. The </w:t>
      </w:r>
      <w:proofErr w:type="spellStart"/>
      <w:r w:rsidRPr="008C4154">
        <w:rPr>
          <w:rFonts w:asciiTheme="majorHAnsi" w:hAnsiTheme="majorHAnsi" w:cs="Times Roman"/>
          <w:color w:val="000000"/>
          <w:u w:val="single"/>
        </w:rPr>
        <w:t>informationalization</w:t>
      </w:r>
      <w:proofErr w:type="spellEnd"/>
      <w:r w:rsidRPr="008C4154">
        <w:rPr>
          <w:rFonts w:asciiTheme="majorHAnsi" w:hAnsiTheme="majorHAnsi" w:cs="Times Roman"/>
          <w:color w:val="000000"/>
          <w:u w:val="single"/>
        </w:rPr>
        <w:t xml:space="preserve"> of the cosmos is the meshing. Dead labor can be affixed and indexed to everything that appears in a way that in- forms matter, that is, machines, that are then ready to further interface with human process.</w:t>
      </w:r>
      <w:r w:rsidRPr="008C4154">
        <w:rPr>
          <w:rFonts w:asciiTheme="majorHAnsi" w:hAnsiTheme="majorHAnsi" w:cs="Times Roman"/>
          <w:color w:val="000000"/>
          <w:sz w:val="16"/>
        </w:rPr>
        <w:t xml:space="preserve"> Just as computation emerges in the footprint of racial capitalism, its medium—namely, information—emerges in the footprint of the value-form, and specifically from price as a number that when attached to a denomination quantifies the value of anything whatever. In different ways (to which we will devote some passages further on), both price and information are means for capital to get from M to M</w:t>
      </w:r>
      <w:r w:rsidRPr="008C4154">
        <w:rPr>
          <w:rFonts w:asciiTheme="majorHAnsi" w:hAnsiTheme="majorHAnsi" w:cs="Times New Roman"/>
          <w:color w:val="000000"/>
          <w:sz w:val="16"/>
        </w:rPr>
        <w:t>′</w:t>
      </w:r>
      <w:r w:rsidRPr="008C4154">
        <w:rPr>
          <w:rFonts w:asciiTheme="majorHAnsi" w:hAnsiTheme="majorHAnsi" w:cs="Times Roman"/>
          <w:color w:val="000000"/>
          <w:sz w:val="16"/>
        </w:rPr>
        <w:t xml:space="preserve">: both are measures of states of negative entropy, that is, of a type of value-creating order imposed on matter by intentional social pro- </w:t>
      </w:r>
      <w:proofErr w:type="spellStart"/>
      <w:r w:rsidRPr="008C4154">
        <w:rPr>
          <w:rFonts w:asciiTheme="majorHAnsi" w:hAnsiTheme="majorHAnsi" w:cs="Times Roman"/>
          <w:color w:val="000000"/>
          <w:sz w:val="16"/>
        </w:rPr>
        <w:t>cess</w:t>
      </w:r>
      <w:proofErr w:type="spellEnd"/>
      <w:r w:rsidRPr="008C4154">
        <w:rPr>
          <w:rFonts w:asciiTheme="majorHAnsi" w:hAnsiTheme="majorHAnsi" w:cs="Times Roman"/>
          <w:color w:val="000000"/>
          <w:sz w:val="16"/>
        </w:rPr>
        <w:t xml:space="preserve">, but what is forgotten or for the most part not understood at all, particularly in the latter case of information, is that both have their ultimate, determining instance in social relations. </w:t>
      </w:r>
      <w:r w:rsidRPr="008C4154">
        <w:rPr>
          <w:rFonts w:asciiTheme="majorHAnsi" w:hAnsiTheme="majorHAnsi" w:cs="Times Roman"/>
          <w:color w:val="000000"/>
          <w:u w:val="single"/>
        </w:rPr>
        <w:t xml:space="preserve">Just as capital posits quality as quantity, computation posits material organization as information. This latter—organized matter or energy, legible (by observation) as </w:t>
      </w:r>
      <w:r w:rsidRPr="00EE4728">
        <w:rPr>
          <w:rFonts w:asciiTheme="majorHAnsi" w:hAnsiTheme="majorHAnsi" w:cs="Times Roman"/>
          <w:color w:val="000000"/>
          <w:highlight w:val="cyan"/>
          <w:u w:val="single"/>
        </w:rPr>
        <w:t>information—is precisely what the digital physicists tell us about</w:t>
      </w:r>
      <w:r w:rsidRPr="008C4154">
        <w:rPr>
          <w:rFonts w:asciiTheme="majorHAnsi" w:hAnsiTheme="majorHAnsi" w:cs="Times Roman"/>
          <w:color w:val="000000"/>
          <w:u w:val="single"/>
        </w:rPr>
        <w:t xml:space="preserve"> the very structure of </w:t>
      </w:r>
      <w:r w:rsidRPr="00EE4728">
        <w:rPr>
          <w:rFonts w:asciiTheme="majorHAnsi" w:hAnsiTheme="majorHAnsi" w:cs="Times Roman"/>
          <w:color w:val="000000"/>
          <w:highlight w:val="cyan"/>
          <w:u w:val="single"/>
        </w:rPr>
        <w:t>the multiverse: it is numbers all the way down, quantities</w:t>
      </w:r>
      <w:r w:rsidRPr="008C4154">
        <w:rPr>
          <w:rFonts w:asciiTheme="majorHAnsi" w:hAnsiTheme="majorHAnsi" w:cs="Times Roman"/>
          <w:color w:val="000000"/>
          <w:u w:val="single"/>
        </w:rPr>
        <w:t xml:space="preserve">—discrete states. </w:t>
      </w:r>
      <w:r w:rsidRPr="00EE4728">
        <w:rPr>
          <w:rFonts w:asciiTheme="majorHAnsi" w:hAnsiTheme="majorHAnsi" w:cs="Times Roman"/>
          <w:color w:val="000000"/>
          <w:highlight w:val="cyan"/>
          <w:u w:val="single"/>
        </w:rPr>
        <w:t>No one stops to think</w:t>
      </w:r>
      <w:r w:rsidRPr="008C4154">
        <w:rPr>
          <w:rFonts w:asciiTheme="majorHAnsi" w:hAnsiTheme="majorHAnsi" w:cs="Times Roman"/>
          <w:color w:val="000000"/>
          <w:u w:val="single"/>
        </w:rPr>
        <w:t xml:space="preserve"> (and it sounds almost impolite, if not insane, to </w:t>
      </w:r>
      <w:proofErr w:type="spellStart"/>
      <w:r w:rsidRPr="008C4154">
        <w:rPr>
          <w:rFonts w:asciiTheme="majorHAnsi" w:hAnsiTheme="majorHAnsi" w:cs="Times Roman"/>
          <w:color w:val="000000"/>
          <w:u w:val="single"/>
        </w:rPr>
        <w:t>sugest</w:t>
      </w:r>
      <w:proofErr w:type="spellEnd"/>
      <w:r w:rsidRPr="008C4154">
        <w:rPr>
          <w:rFonts w:asciiTheme="majorHAnsi" w:hAnsiTheme="majorHAnsi" w:cs="Times Roman"/>
          <w:color w:val="000000"/>
          <w:u w:val="single"/>
        </w:rPr>
        <w:t xml:space="preserve">) </w:t>
      </w:r>
      <w:r w:rsidRPr="00EE4728">
        <w:rPr>
          <w:rFonts w:asciiTheme="majorHAnsi" w:hAnsiTheme="majorHAnsi" w:cs="Times Roman"/>
          <w:color w:val="000000"/>
          <w:highlight w:val="cyan"/>
          <w:u w:val="single"/>
        </w:rPr>
        <w:t xml:space="preserve">that </w:t>
      </w:r>
      <w:r w:rsidRPr="003B05AC">
        <w:rPr>
          <w:rFonts w:asciiTheme="majorHAnsi" w:hAnsiTheme="majorHAnsi" w:cs="Times Roman"/>
          <w:b/>
          <w:color w:val="000000"/>
          <w:highlight w:val="cyan"/>
          <w:u w:val="single"/>
        </w:rPr>
        <w:t>they</w:t>
      </w:r>
      <w:r w:rsidRPr="008C4154">
        <w:rPr>
          <w:rFonts w:asciiTheme="majorHAnsi" w:hAnsiTheme="majorHAnsi" w:cs="Times Roman"/>
          <w:color w:val="000000"/>
          <w:u w:val="single"/>
        </w:rPr>
        <w:t xml:space="preserve">, </w:t>
      </w:r>
      <w:r w:rsidRPr="008C4154">
        <w:rPr>
          <w:rFonts w:asciiTheme="majorHAnsi" w:hAnsiTheme="majorHAnsi" w:cs="Times Roman"/>
          <w:i/>
          <w:iCs/>
          <w:color w:val="000000"/>
          <w:u w:val="single"/>
        </w:rPr>
        <w:t>Solaris</w:t>
      </w:r>
      <w:r w:rsidRPr="008C4154">
        <w:rPr>
          <w:rFonts w:asciiTheme="majorHAnsi" w:hAnsiTheme="majorHAnsi" w:cs="Times Roman"/>
          <w:color w:val="000000"/>
          <w:u w:val="single"/>
        </w:rPr>
        <w:t>-like, as they look out to the cosmos</w:t>
      </w:r>
      <w:r w:rsidRPr="003B05AC">
        <w:rPr>
          <w:rFonts w:asciiTheme="majorHAnsi" w:hAnsiTheme="majorHAnsi" w:cs="Times Roman"/>
          <w:b/>
          <w:color w:val="000000"/>
          <w:u w:val="single"/>
        </w:rPr>
        <w:t xml:space="preserve">, </w:t>
      </w:r>
      <w:r w:rsidRPr="003B05AC">
        <w:rPr>
          <w:rFonts w:asciiTheme="majorHAnsi" w:hAnsiTheme="majorHAnsi" w:cs="Times Roman"/>
          <w:b/>
          <w:color w:val="000000"/>
          <w:highlight w:val="cyan"/>
          <w:u w:val="single"/>
        </w:rPr>
        <w:t xml:space="preserve">are gazing into their own unconscious—an </w:t>
      </w:r>
      <w:proofErr w:type="gramStart"/>
      <w:r w:rsidRPr="003B05AC">
        <w:rPr>
          <w:rFonts w:asciiTheme="majorHAnsi" w:hAnsiTheme="majorHAnsi" w:cs="Times Roman"/>
          <w:b/>
          <w:color w:val="000000"/>
          <w:highlight w:val="cyan"/>
          <w:u w:val="single"/>
        </w:rPr>
        <w:t>alien(</w:t>
      </w:r>
      <w:proofErr w:type="spellStart"/>
      <w:proofErr w:type="gramEnd"/>
      <w:r w:rsidRPr="003B05AC">
        <w:rPr>
          <w:rFonts w:asciiTheme="majorHAnsi" w:hAnsiTheme="majorHAnsi" w:cs="Times Roman"/>
          <w:b/>
          <w:color w:val="000000"/>
          <w:highlight w:val="cyan"/>
          <w:u w:val="single"/>
        </w:rPr>
        <w:t>ated</w:t>
      </w:r>
      <w:proofErr w:type="spellEnd"/>
      <w:r w:rsidRPr="003B05AC">
        <w:rPr>
          <w:rFonts w:asciiTheme="majorHAnsi" w:hAnsiTheme="majorHAnsi" w:cs="Times Roman"/>
          <w:b/>
          <w:color w:val="000000"/>
          <w:highlight w:val="cyan"/>
          <w:u w:val="single"/>
        </w:rPr>
        <w:t>) world</w:t>
      </w:r>
      <w:r w:rsidRPr="008C4154">
        <w:rPr>
          <w:rFonts w:asciiTheme="majorHAnsi" w:hAnsiTheme="majorHAnsi" w:cs="Times Roman"/>
          <w:color w:val="000000"/>
          <w:u w:val="single"/>
        </w:rPr>
        <w:t xml:space="preserve"> nonetheless </w:t>
      </w:r>
      <w:r w:rsidRPr="003B05AC">
        <w:rPr>
          <w:rFonts w:asciiTheme="majorHAnsi" w:hAnsiTheme="majorHAnsi" w:cs="Times Roman"/>
          <w:b/>
          <w:color w:val="000000"/>
          <w:highlight w:val="cyan"/>
          <w:u w:val="single"/>
        </w:rPr>
        <w:t>inseparable from</w:t>
      </w:r>
      <w:r w:rsidRPr="008C4154">
        <w:rPr>
          <w:rFonts w:asciiTheme="majorHAnsi" w:hAnsiTheme="majorHAnsi" w:cs="Times Roman"/>
          <w:color w:val="000000"/>
          <w:u w:val="single"/>
        </w:rPr>
        <w:t xml:space="preserve"> their own </w:t>
      </w:r>
      <w:r w:rsidRPr="003B05AC">
        <w:rPr>
          <w:rFonts w:asciiTheme="majorHAnsi" w:hAnsiTheme="majorHAnsi" w:cs="Times Roman"/>
          <w:b/>
          <w:color w:val="000000"/>
          <w:highlight w:val="cyan"/>
          <w:u w:val="single"/>
        </w:rPr>
        <w:t>history and</w:t>
      </w:r>
      <w:r w:rsidRPr="008C4154">
        <w:rPr>
          <w:rFonts w:asciiTheme="majorHAnsi" w:hAnsiTheme="majorHAnsi" w:cs="Times Roman"/>
          <w:color w:val="000000"/>
          <w:u w:val="single"/>
        </w:rPr>
        <w:t xml:space="preserve"> thus, irreducibly, </w:t>
      </w:r>
      <w:r w:rsidRPr="003B05AC">
        <w:rPr>
          <w:rFonts w:asciiTheme="majorHAnsi" w:hAnsiTheme="majorHAnsi" w:cs="Times Roman"/>
          <w:b/>
          <w:color w:val="000000"/>
          <w:highlight w:val="cyan"/>
          <w:u w:val="single"/>
        </w:rPr>
        <w:t>tainted by traces of their own making</w:t>
      </w:r>
      <w:r w:rsidRPr="008C4154">
        <w:rPr>
          <w:rFonts w:asciiTheme="majorHAnsi" w:hAnsiTheme="majorHAnsi" w:cs="Times Roman"/>
          <w:color w:val="000000"/>
          <w:u w:val="single"/>
        </w:rPr>
        <w:t>. As we shall see in chapter 1</w:t>
      </w:r>
      <w:r w:rsidRPr="003B05AC">
        <w:rPr>
          <w:rFonts w:asciiTheme="majorHAnsi" w:hAnsiTheme="majorHAnsi" w:cs="Times Roman"/>
          <w:color w:val="000000"/>
          <w:u w:val="single"/>
        </w:rPr>
        <w:t>, they are gazing into the computational unconscious</w:t>
      </w:r>
      <w:r w:rsidRPr="008C4154">
        <w:rPr>
          <w:rFonts w:asciiTheme="majorHAnsi" w:hAnsiTheme="majorHAnsi" w:cs="Times Roman"/>
          <w:color w:val="000000"/>
          <w:u w:val="single"/>
        </w:rPr>
        <w:t xml:space="preserve">. Numbers are organized by and as material arrays; they are practical, material, </w:t>
      </w:r>
      <w:proofErr w:type="gramStart"/>
      <w:r w:rsidRPr="008C4154">
        <w:rPr>
          <w:rFonts w:asciiTheme="majorHAnsi" w:hAnsiTheme="majorHAnsi" w:cs="Times Roman"/>
          <w:color w:val="000000"/>
          <w:u w:val="single"/>
        </w:rPr>
        <w:t>computational</w:t>
      </w:r>
      <w:proofErr w:type="gramEnd"/>
      <w:r w:rsidRPr="008C4154">
        <w:rPr>
          <w:rFonts w:asciiTheme="majorHAnsi" w:hAnsiTheme="majorHAnsi" w:cs="Times Roman"/>
          <w:color w:val="000000"/>
          <w:u w:val="single"/>
        </w:rPr>
        <w:t xml:space="preserve">. By attaching a technical cost to all knowledge, </w:t>
      </w:r>
      <w:r w:rsidRPr="00EE4728">
        <w:rPr>
          <w:rFonts w:asciiTheme="majorHAnsi" w:hAnsiTheme="majorHAnsi" w:cs="Times Roman"/>
          <w:color w:val="000000"/>
          <w:u w:val="single"/>
        </w:rPr>
        <w:t xml:space="preserve">computational methods of account and accountability measure information flow in what amounts to a </w:t>
      </w:r>
      <w:proofErr w:type="spellStart"/>
      <w:r w:rsidRPr="00EE4728">
        <w:rPr>
          <w:rFonts w:asciiTheme="majorHAnsi" w:hAnsiTheme="majorHAnsi" w:cs="Times Roman"/>
          <w:color w:val="000000"/>
          <w:u w:val="single"/>
        </w:rPr>
        <w:t>financialization</w:t>
      </w:r>
      <w:proofErr w:type="spellEnd"/>
      <w:r w:rsidRPr="00EE4728">
        <w:rPr>
          <w:rFonts w:asciiTheme="majorHAnsi" w:hAnsiTheme="majorHAnsi" w:cs="Times Roman"/>
          <w:color w:val="000000"/>
          <w:u w:val="single"/>
        </w:rPr>
        <w:t xml:space="preserve"> of the observable world.</w:t>
      </w:r>
      <w:r w:rsidRPr="00EE4728">
        <w:rPr>
          <w:rFonts w:asciiTheme="majorHAnsi" w:hAnsiTheme="majorHAnsi" w:cs="Times Roman"/>
          <w:color w:val="000000"/>
          <w:sz w:val="16"/>
        </w:rPr>
        <w:t xml:space="preserve"> That’s the cosmic</w:t>
      </w:r>
      <w:r w:rsidRPr="008C4154">
        <w:rPr>
          <w:rFonts w:asciiTheme="majorHAnsi" w:hAnsiTheme="majorHAnsi" w:cs="Times Roman"/>
          <w:color w:val="000000"/>
          <w:sz w:val="16"/>
        </w:rPr>
        <w:t xml:space="preserve"> ecology—bets can be placed on the various outcomes. It is perhaps less surprising that the “</w:t>
      </w:r>
      <w:proofErr w:type="spellStart"/>
      <w:r w:rsidRPr="008C4154">
        <w:rPr>
          <w:rFonts w:asciiTheme="majorHAnsi" w:hAnsiTheme="majorHAnsi" w:cs="Times Roman"/>
          <w:color w:val="000000"/>
          <w:sz w:val="16"/>
        </w:rPr>
        <w:t>dnA</w:t>
      </w:r>
      <w:proofErr w:type="spellEnd"/>
      <w:r w:rsidRPr="008C4154">
        <w:rPr>
          <w:rFonts w:asciiTheme="majorHAnsi" w:hAnsiTheme="majorHAnsi" w:cs="Times Roman"/>
          <w:color w:val="000000"/>
          <w:sz w:val="16"/>
        </w:rPr>
        <w:t xml:space="preserve">” of the cosmos turns out to be the same as that of exchange-value when we recognize that the apparatuses of cap- </w:t>
      </w:r>
      <w:proofErr w:type="spellStart"/>
      <w:r w:rsidRPr="008C4154">
        <w:rPr>
          <w:rFonts w:asciiTheme="majorHAnsi" w:hAnsiTheme="majorHAnsi" w:cs="Times Roman"/>
          <w:color w:val="000000"/>
          <w:sz w:val="16"/>
        </w:rPr>
        <w:t>ture</w:t>
      </w:r>
      <w:proofErr w:type="spellEnd"/>
      <w:r w:rsidRPr="008C4154">
        <w:rPr>
          <w:rFonts w:asciiTheme="majorHAnsi" w:hAnsiTheme="majorHAnsi" w:cs="Times Roman"/>
          <w:color w:val="000000"/>
          <w:sz w:val="16"/>
        </w:rPr>
        <w:t xml:space="preserve">, the machines that extend human perception to information at any scale imaginable, are also machines of capitalization—that computational systems of account are themselves always mediated by the vanishing mediator known as money. But we are saying more, namely, that they are also the thinking of money, its calculus. Such conditions and means of production extend the op- </w:t>
      </w:r>
      <w:proofErr w:type="spellStart"/>
      <w:r w:rsidRPr="008C4154">
        <w:rPr>
          <w:rFonts w:asciiTheme="majorHAnsi" w:hAnsiTheme="majorHAnsi" w:cs="Times Roman"/>
          <w:color w:val="000000"/>
          <w:sz w:val="16"/>
        </w:rPr>
        <w:t>erating</w:t>
      </w:r>
      <w:proofErr w:type="spellEnd"/>
      <w:r w:rsidRPr="008C4154">
        <w:rPr>
          <w:rFonts w:asciiTheme="majorHAnsi" w:hAnsiTheme="majorHAnsi" w:cs="Times Roman"/>
          <w:color w:val="000000"/>
          <w:sz w:val="16"/>
        </w:rPr>
        <w:t xml:space="preserve"> costs of the logistics of perception into all phenomena and seek a re- turn on their investment, and thus they are always already functioning in the marketplace</w:t>
      </w:r>
      <w:r w:rsidRPr="008C4154">
        <w:rPr>
          <w:rFonts w:asciiTheme="majorHAnsi" w:hAnsiTheme="majorHAnsi" w:cs="Times Roman"/>
          <w:color w:val="000000"/>
          <w:u w:val="single"/>
        </w:rPr>
        <w:t>. In short, the infrastructure for the appearance of “</w:t>
      </w:r>
      <w:r w:rsidRPr="00EE4728">
        <w:rPr>
          <w:rFonts w:asciiTheme="majorHAnsi" w:hAnsiTheme="majorHAnsi" w:cs="Times Roman"/>
          <w:color w:val="000000"/>
          <w:u w:val="single"/>
        </w:rPr>
        <w:t>information</w:t>
      </w:r>
      <w:r w:rsidRPr="008C4154">
        <w:rPr>
          <w:rFonts w:asciiTheme="majorHAnsi" w:hAnsiTheme="majorHAnsi" w:cs="Times Roman"/>
          <w:color w:val="000000"/>
          <w:u w:val="single"/>
        </w:rPr>
        <w:t xml:space="preserve">,” as such and at all, is inseparable from the developmental expansion process of exchange-value and the history of generalized commodification; this history is the result of a process occurring behind the scenes of any particular exchange, but it is no less social for all that. </w:t>
      </w:r>
      <w:proofErr w:type="gramStart"/>
      <w:r w:rsidRPr="008C4154">
        <w:rPr>
          <w:rFonts w:asciiTheme="majorHAnsi" w:hAnsiTheme="majorHAnsi" w:cs="Times Roman"/>
          <w:color w:val="000000"/>
          <w:u w:val="single"/>
        </w:rPr>
        <w:t xml:space="preserve">Just as exchange-value is in our heads and yet not the creation of any particular individual, </w:t>
      </w:r>
      <w:r w:rsidRPr="00EE4728">
        <w:rPr>
          <w:rFonts w:asciiTheme="majorHAnsi" w:hAnsiTheme="majorHAnsi" w:cs="Times Roman"/>
          <w:color w:val="000000"/>
          <w:highlight w:val="cyan"/>
          <w:u w:val="single"/>
        </w:rPr>
        <w:t>information</w:t>
      </w:r>
      <w:r w:rsidRPr="008C4154">
        <w:rPr>
          <w:rFonts w:asciiTheme="majorHAnsi" w:hAnsiTheme="majorHAnsi" w:cs="Times Roman"/>
          <w:color w:val="000000"/>
          <w:u w:val="single"/>
        </w:rPr>
        <w:t xml:space="preserve"> is in our computers and yet not the creation of any particular computer.</w:t>
      </w:r>
      <w:proofErr w:type="gramEnd"/>
      <w:r w:rsidRPr="008C4154">
        <w:rPr>
          <w:rFonts w:asciiTheme="majorHAnsi" w:hAnsiTheme="majorHAnsi" w:cs="Times Roman"/>
          <w:color w:val="000000"/>
          <w:u w:val="single"/>
        </w:rPr>
        <w:t xml:space="preserve"> It </w:t>
      </w:r>
      <w:r w:rsidRPr="00EE4728">
        <w:rPr>
          <w:rFonts w:asciiTheme="majorHAnsi" w:hAnsiTheme="majorHAnsi" w:cs="Times Roman"/>
          <w:color w:val="000000"/>
          <w:highlight w:val="cyan"/>
          <w:u w:val="single"/>
        </w:rPr>
        <w:t>is inscribed in the social totality.</w:t>
      </w:r>
      <w:r w:rsidRPr="008C4154">
        <w:rPr>
          <w:rFonts w:asciiTheme="majorHAnsi" w:hAnsiTheme="majorHAnsi" w:cs="Times Roman"/>
          <w:color w:val="000000"/>
          <w:u w:val="single"/>
        </w:rPr>
        <w:t xml:space="preserve"> And as with exchange-value before it (historically speaking), information, </w:t>
      </w:r>
      <w:r w:rsidRPr="00EE4728">
        <w:rPr>
          <w:rFonts w:asciiTheme="majorHAnsi" w:hAnsiTheme="majorHAnsi" w:cs="Times Roman"/>
          <w:color w:val="000000"/>
          <w:u w:val="single"/>
        </w:rPr>
        <w:t>as a seemingly natural appurtenance</w:t>
      </w:r>
      <w:r w:rsidRPr="008C4154">
        <w:rPr>
          <w:rFonts w:asciiTheme="majorHAnsi" w:hAnsiTheme="majorHAnsi" w:cs="Times Roman"/>
          <w:color w:val="000000"/>
          <w:u w:val="single"/>
        </w:rPr>
        <w:t xml:space="preserve"> of all things, a second nature, is, in fact, </w:t>
      </w:r>
      <w:r w:rsidRPr="00EE4728">
        <w:rPr>
          <w:rFonts w:asciiTheme="majorHAnsi" w:hAnsiTheme="majorHAnsi" w:cs="Times Roman"/>
          <w:color w:val="000000"/>
          <w:highlight w:val="cyan"/>
          <w:u w:val="single"/>
        </w:rPr>
        <w:t>an extension, symptom, and means of the expansive logic of commodification</w:t>
      </w:r>
      <w:r w:rsidRPr="008C4154">
        <w:rPr>
          <w:rFonts w:asciiTheme="majorHAnsi" w:hAnsiTheme="majorHAnsi" w:cs="Times Roman"/>
          <w:color w:val="000000"/>
          <w:u w:val="single"/>
        </w:rPr>
        <w:t>—an extension of its operating system—</w:t>
      </w:r>
      <w:r w:rsidRPr="003B05AC">
        <w:rPr>
          <w:rFonts w:asciiTheme="majorHAnsi" w:hAnsiTheme="majorHAnsi" w:cs="Times Roman"/>
          <w:b/>
          <w:color w:val="000000"/>
          <w:highlight w:val="cyan"/>
          <w:u w:val="single"/>
        </w:rPr>
        <w:t xml:space="preserve">the </w:t>
      </w:r>
      <w:proofErr w:type="spellStart"/>
      <w:r w:rsidRPr="003B05AC">
        <w:rPr>
          <w:rFonts w:asciiTheme="majorHAnsi" w:hAnsiTheme="majorHAnsi" w:cs="Times Roman"/>
          <w:b/>
          <w:color w:val="000000"/>
          <w:highlight w:val="cyan"/>
          <w:u w:val="single"/>
        </w:rPr>
        <w:t>os</w:t>
      </w:r>
      <w:proofErr w:type="spellEnd"/>
      <w:r w:rsidRPr="003B05AC">
        <w:rPr>
          <w:rFonts w:asciiTheme="majorHAnsi" w:hAnsiTheme="majorHAnsi" w:cs="Times Roman"/>
          <w:b/>
          <w:color w:val="000000"/>
          <w:highlight w:val="cyan"/>
          <w:u w:val="single"/>
        </w:rPr>
        <w:t xml:space="preserve"> of racial capitalism</w:t>
      </w:r>
      <w:r w:rsidRPr="008C4154">
        <w:rPr>
          <w:rFonts w:asciiTheme="majorHAnsi" w:hAnsiTheme="majorHAnsi" w:cs="Times Roman"/>
          <w:color w:val="000000"/>
          <w:u w:val="single"/>
        </w:rPr>
        <w:t xml:space="preserve">.  </w:t>
      </w:r>
      <w:r w:rsidRPr="008C4154">
        <w:rPr>
          <w:rFonts w:asciiTheme="majorHAnsi" w:hAnsiTheme="majorHAnsi" w:cs="Times Roman"/>
          <w:color w:val="000000"/>
          <w:sz w:val="16"/>
        </w:rPr>
        <w:t>Just as, through double-entry bookkeeping or derivative pricing models, capital “perceives” value, computation “perceives” information</w:t>
      </w:r>
      <w:proofErr w:type="gramStart"/>
      <w:r w:rsidRPr="008C4154">
        <w:rPr>
          <w:rFonts w:asciiTheme="majorHAnsi" w:hAnsiTheme="majorHAnsi" w:cs="Times Roman"/>
          <w:color w:val="000000"/>
          <w:sz w:val="16"/>
        </w:rPr>
        <w:t>,—</w:t>
      </w:r>
      <w:proofErr w:type="gramEnd"/>
      <w:r w:rsidRPr="008C4154">
        <w:rPr>
          <w:rFonts w:asciiTheme="majorHAnsi" w:hAnsiTheme="majorHAnsi" w:cs="Times Roman"/>
          <w:color w:val="000000"/>
          <w:sz w:val="16"/>
        </w:rPr>
        <w:t xml:space="preserve">whether by means of punch cards or digital sensors. The entrepreneur of the self, with its “internal rationality and strategic programming,” is a nodal point in the fabric of valuation analogous to the role of the computational machine in the fabric of information. Capital, we could say, is the metabolism of value while computation is the metabolism of information. Value mediates social wealth while information mediates the cosmic, yet the cosmic is known through the framework of the social and is incorporated in the sociality of wealth, which is to say that “the cosmic” is mediated by value and thus capital.  The unity of value and information appears with the concept and capacities of computation, and can be grasped with the concept of computational capital. This concept then provides explanations for the capacity of processes it identifies. Suspicious that information is a means of capitalization, we could ask whose metabolism provides the motor force? </w:t>
      </w:r>
      <w:r w:rsidRPr="008C4154">
        <w:rPr>
          <w:rFonts w:asciiTheme="majorHAnsi" w:hAnsiTheme="majorHAnsi" w:cs="Times Roman"/>
          <w:color w:val="000000"/>
          <w:u w:val="single"/>
        </w:rPr>
        <w:t xml:space="preserve">We begin to suspect that capital and computation are not two things but one, now that, </w:t>
      </w:r>
      <w:r w:rsidRPr="008C4154">
        <w:rPr>
          <w:rFonts w:asciiTheme="majorHAnsi" w:hAnsiTheme="majorHAnsi" w:cs="Times Roman"/>
          <w:i/>
          <w:iCs/>
          <w:color w:val="000000"/>
          <w:u w:val="single"/>
        </w:rPr>
        <w:t>in practice</w:t>
      </w:r>
      <w:r w:rsidRPr="008C4154">
        <w:rPr>
          <w:rFonts w:asciiTheme="majorHAnsi" w:hAnsiTheme="majorHAnsi" w:cs="Times Roman"/>
          <w:color w:val="000000"/>
          <w:u w:val="single"/>
        </w:rPr>
        <w:t xml:space="preserve">, they can no longer be considered separately and, furthermore, that their metabolisms depend upon yet another level of metabolic processes near the bottom of the stack: ours. Information, like value, and computation, like capital, is always already cybernetic. </w:t>
      </w:r>
      <w:r w:rsidRPr="00EE4728">
        <w:rPr>
          <w:rFonts w:asciiTheme="majorHAnsi" w:hAnsiTheme="majorHAnsi" w:cs="Times Roman"/>
          <w:color w:val="000000"/>
          <w:highlight w:val="cyan"/>
          <w:u w:val="single"/>
        </w:rPr>
        <w:t xml:space="preserve">Understood </w:t>
      </w:r>
      <w:r w:rsidRPr="00EE4728">
        <w:rPr>
          <w:rFonts w:asciiTheme="majorHAnsi" w:hAnsiTheme="majorHAnsi" w:cs="Times Roman"/>
          <w:i/>
          <w:iCs/>
          <w:color w:val="000000"/>
          <w:highlight w:val="cyan"/>
          <w:u w:val="single"/>
        </w:rPr>
        <w:t xml:space="preserve">without </w:t>
      </w:r>
      <w:r w:rsidRPr="00EE4728">
        <w:rPr>
          <w:rFonts w:asciiTheme="majorHAnsi" w:hAnsiTheme="majorHAnsi" w:cs="Times Roman"/>
          <w:color w:val="000000"/>
          <w:highlight w:val="cyan"/>
          <w:u w:val="single"/>
        </w:rPr>
        <w:t>the historical apparatuses</w:t>
      </w:r>
      <w:r w:rsidRPr="008C4154">
        <w:rPr>
          <w:rFonts w:asciiTheme="majorHAnsi" w:hAnsiTheme="majorHAnsi" w:cs="Times Roman"/>
          <w:color w:val="000000"/>
          <w:u w:val="single"/>
        </w:rPr>
        <w:t xml:space="preserve"> of perception, capture, and manipulation </w:t>
      </w:r>
      <w:r w:rsidRPr="00EE4728">
        <w:rPr>
          <w:rFonts w:asciiTheme="majorHAnsi" w:hAnsiTheme="majorHAnsi" w:cs="Times Roman"/>
          <w:color w:val="000000"/>
          <w:highlight w:val="cyan"/>
          <w:u w:val="single"/>
        </w:rPr>
        <w:t>that</w:t>
      </w:r>
      <w:r w:rsidRPr="008C4154">
        <w:rPr>
          <w:rFonts w:asciiTheme="majorHAnsi" w:hAnsiTheme="majorHAnsi" w:cs="Times Roman"/>
          <w:color w:val="000000"/>
          <w:u w:val="single"/>
        </w:rPr>
        <w:t xml:space="preserve"> not only make information useful </w:t>
      </w:r>
      <w:proofErr w:type="gramStart"/>
      <w:r w:rsidRPr="008C4154">
        <w:rPr>
          <w:rFonts w:asciiTheme="majorHAnsi" w:hAnsiTheme="majorHAnsi" w:cs="Times Roman"/>
          <w:color w:val="000000"/>
          <w:u w:val="single"/>
        </w:rPr>
        <w:t>but</w:t>
      </w:r>
      <w:proofErr w:type="gramEnd"/>
      <w:r w:rsidRPr="008C4154">
        <w:rPr>
          <w:rFonts w:asciiTheme="majorHAnsi" w:hAnsiTheme="majorHAnsi" w:cs="Times Roman"/>
          <w:color w:val="000000"/>
          <w:u w:val="single"/>
        </w:rPr>
        <w:t xml:space="preserve"> indeed </w:t>
      </w:r>
      <w:r w:rsidRPr="00EE4728">
        <w:rPr>
          <w:rFonts w:asciiTheme="majorHAnsi" w:hAnsiTheme="majorHAnsi" w:cs="Times Roman"/>
          <w:i/>
          <w:iCs/>
          <w:color w:val="000000"/>
          <w:highlight w:val="cyan"/>
          <w:u w:val="single"/>
        </w:rPr>
        <w:t xml:space="preserve">constitute </w:t>
      </w:r>
      <w:r w:rsidRPr="00EE4728">
        <w:rPr>
          <w:rFonts w:asciiTheme="majorHAnsi" w:hAnsiTheme="majorHAnsi" w:cs="Times Roman"/>
          <w:color w:val="000000"/>
          <w:highlight w:val="cyan"/>
          <w:u w:val="single"/>
        </w:rPr>
        <w:t>it, “information” remains a mere fetish</w:t>
      </w:r>
      <w:r w:rsidRPr="008C4154">
        <w:rPr>
          <w:rFonts w:asciiTheme="majorHAnsi" w:hAnsiTheme="majorHAnsi" w:cs="Times Roman"/>
          <w:color w:val="000000"/>
          <w:u w:val="single"/>
        </w:rPr>
        <w:t>. In common usage it is such a fetish</w:t>
      </w:r>
      <w:r w:rsidRPr="008C4154">
        <w:rPr>
          <w:rFonts w:asciiTheme="majorHAnsi" w:hAnsiTheme="majorHAnsi" w:cs="Times Roman"/>
          <w:color w:val="000000"/>
          <w:sz w:val="16"/>
        </w:rPr>
        <w:t xml:space="preserve">. </w:t>
      </w:r>
      <w:r w:rsidRPr="008C4154">
        <w:rPr>
          <w:rFonts w:asciiTheme="majorHAnsi" w:hAnsiTheme="majorHAnsi" w:cs="Times Roman"/>
          <w:color w:val="000000"/>
          <w:u w:val="single"/>
        </w:rPr>
        <w:t>When we grasp the fact of the appurtenances that surface and record information, we also posit the totality of their infrastructure, their history, and their cybernetic integration with human practice. Information then appears as a real abstraction, an essential practice of capitalist production; it is a means to price. The world computer puts a price on knowledge that is the price of the risk of its cost.</w:t>
      </w:r>
      <w:r w:rsidRPr="008C4154">
        <w:rPr>
          <w:rFonts w:asciiTheme="majorHAnsi" w:hAnsiTheme="majorHAnsi" w:cs="Times Roman"/>
          <w:color w:val="000000"/>
          <w:sz w:val="16"/>
        </w:rPr>
        <w:t xml:space="preserve"> Finance, ordinarily hidden from view in the pure sciences and the oh-so-discrete disciplines, now emerges as being all about the various methods of account that have grown up like mushrooms in every field of endeavor. Learning Outcomes Assessment, anyone? Like everyone else, scientists, no matter how ascetic they may be, are entrepreneurs of themselves and their </w:t>
      </w:r>
      <w:proofErr w:type="gramStart"/>
      <w:r w:rsidRPr="008C4154">
        <w:rPr>
          <w:rFonts w:asciiTheme="majorHAnsi" w:hAnsiTheme="majorHAnsi" w:cs="Times Roman"/>
          <w:color w:val="000000"/>
          <w:sz w:val="16"/>
        </w:rPr>
        <w:t>computations,</w:t>
      </w:r>
      <w:proofErr w:type="gramEnd"/>
      <w:r w:rsidRPr="008C4154">
        <w:rPr>
          <w:rFonts w:asciiTheme="majorHAnsi" w:hAnsiTheme="majorHAnsi" w:cs="Times Roman"/>
          <w:color w:val="000000"/>
          <w:sz w:val="16"/>
        </w:rPr>
        <w:t xml:space="preserve"> managing as best they can their highly mediated port- folios in the same sordid marketplace—of knowledge. </w:t>
      </w:r>
    </w:p>
    <w:p w14:paraId="1D0E5618" w14:textId="77777777" w:rsidR="00B23FE3" w:rsidRPr="00873A82" w:rsidRDefault="00B23FE3" w:rsidP="00B23FE3">
      <w:pPr>
        <w:widowControl w:val="0"/>
        <w:autoSpaceDE w:val="0"/>
        <w:autoSpaceDN w:val="0"/>
        <w:adjustRightInd w:val="0"/>
        <w:spacing w:after="240" w:line="300" w:lineRule="atLeast"/>
        <w:rPr>
          <w:rFonts w:asciiTheme="majorHAnsi" w:hAnsiTheme="majorHAnsi" w:cs="Times Roman"/>
          <w:color w:val="000000"/>
          <w:sz w:val="16"/>
        </w:rPr>
      </w:pPr>
    </w:p>
    <w:p w14:paraId="4A09AB76" w14:textId="6CA2DA01" w:rsidR="00B23FE3" w:rsidRDefault="00B23FE3" w:rsidP="00B23FE3">
      <w:pPr>
        <w:pStyle w:val="Heading4"/>
      </w:pPr>
      <w:r>
        <w:t>The computational mode of thought colonizes all meaning, expression, and thought. The only way to resist is to interrogate computational informatics that dominate under racial capitalism and support it. The role of the ballot is to endorse a critical poetics that disavows the capture of expressivity and overflows meaning into the utopian not-yet. This robs racial capital of its computational power and restores political potency.</w:t>
      </w:r>
      <w:r w:rsidR="00594B92">
        <w:t xml:space="preserve"> </w:t>
      </w:r>
    </w:p>
    <w:p w14:paraId="7003B86A" w14:textId="77777777" w:rsidR="00B23FE3" w:rsidRDefault="00B23FE3" w:rsidP="00B23FE3">
      <w:pPr>
        <w:rPr>
          <w:rStyle w:val="Style13ptBold"/>
        </w:rPr>
      </w:pPr>
      <w:proofErr w:type="spellStart"/>
      <w:r>
        <w:rPr>
          <w:rStyle w:val="Style13ptBold"/>
        </w:rPr>
        <w:t>Beller</w:t>
      </w:r>
      <w:proofErr w:type="spellEnd"/>
      <w:r>
        <w:rPr>
          <w:rStyle w:val="Style13ptBold"/>
        </w:rPr>
        <w:t xml:space="preserve"> 4</w:t>
      </w:r>
    </w:p>
    <w:p w14:paraId="59C69F96" w14:textId="77777777" w:rsidR="00B23FE3" w:rsidRPr="003B05AC" w:rsidRDefault="00B23FE3" w:rsidP="00B23FE3">
      <w:pPr>
        <w:rPr>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53-54.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33E518AE" w14:textId="77777777" w:rsidR="00B23FE3" w:rsidRPr="00814DFF" w:rsidRDefault="00B23FE3" w:rsidP="00B23FE3">
      <w:pPr>
        <w:widowControl w:val="0"/>
        <w:autoSpaceDE w:val="0"/>
        <w:autoSpaceDN w:val="0"/>
        <w:adjustRightInd w:val="0"/>
        <w:spacing w:after="240" w:line="300" w:lineRule="atLeast"/>
        <w:rPr>
          <w:rFonts w:asciiTheme="majorHAnsi" w:hAnsiTheme="majorHAnsi" w:cs="Times Roman"/>
          <w:color w:val="000000"/>
          <w:u w:val="single"/>
        </w:rPr>
      </w:pPr>
      <w:r w:rsidRPr="00814DFF">
        <w:rPr>
          <w:rFonts w:asciiTheme="majorHAnsi" w:hAnsiTheme="majorHAnsi" w:cs="Times Roman"/>
          <w:color w:val="000000"/>
          <w:u w:val="single"/>
        </w:rPr>
        <w:t>As the factory code morphs into social codes and computer code and into “the New Jim Code” (</w:t>
      </w:r>
      <w:proofErr w:type="spellStart"/>
      <w:r w:rsidRPr="00814DFF">
        <w:rPr>
          <w:rFonts w:asciiTheme="majorHAnsi" w:hAnsiTheme="majorHAnsi" w:cs="Times Roman"/>
          <w:color w:val="000000"/>
          <w:u w:val="single"/>
        </w:rPr>
        <w:t>Ruha</w:t>
      </w:r>
      <w:proofErr w:type="spellEnd"/>
      <w:r w:rsidRPr="00814DFF">
        <w:rPr>
          <w:rFonts w:asciiTheme="majorHAnsi" w:hAnsiTheme="majorHAnsi" w:cs="Times Roman"/>
          <w:color w:val="000000"/>
          <w:u w:val="single"/>
        </w:rPr>
        <w:t xml:space="preserve"> Benjamin 2019: 1–48), and as institutions migrate into platforms, </w:t>
      </w:r>
      <w:r w:rsidRPr="00814DFF">
        <w:rPr>
          <w:rFonts w:asciiTheme="majorHAnsi" w:hAnsiTheme="majorHAnsi" w:cs="Times Roman"/>
          <w:color w:val="000000"/>
          <w:highlight w:val="cyan"/>
          <w:u w:val="single"/>
        </w:rPr>
        <w:t>the meanings we</w:t>
      </w:r>
      <w:r w:rsidRPr="00814DFF">
        <w:rPr>
          <w:rFonts w:asciiTheme="majorHAnsi" w:hAnsiTheme="majorHAnsi" w:cs="Times Roman"/>
          <w:color w:val="000000"/>
          <w:u w:val="single"/>
        </w:rPr>
        <w:t xml:space="preserve"> may most </w:t>
      </w:r>
      <w:r w:rsidRPr="00814DFF">
        <w:rPr>
          <w:rFonts w:asciiTheme="majorHAnsi" w:hAnsiTheme="majorHAnsi" w:cs="Times Roman"/>
          <w:color w:val="000000"/>
          <w:highlight w:val="cyan"/>
          <w:u w:val="single"/>
        </w:rPr>
        <w:t>easily produce</w:t>
      </w:r>
      <w:r w:rsidRPr="00814DFF">
        <w:rPr>
          <w:rFonts w:asciiTheme="majorHAnsi" w:hAnsiTheme="majorHAnsi" w:cs="Times Roman"/>
          <w:color w:val="000000"/>
          <w:u w:val="single"/>
        </w:rPr>
        <w:t xml:space="preserve"> and transmit </w:t>
      </w:r>
      <w:r w:rsidRPr="00814DFF">
        <w:rPr>
          <w:rFonts w:asciiTheme="majorHAnsi" w:hAnsiTheme="majorHAnsi" w:cs="Times Roman"/>
          <w:color w:val="000000"/>
          <w:highlight w:val="cyan"/>
          <w:u w:val="single"/>
        </w:rPr>
        <w:t>are</w:t>
      </w:r>
      <w:r w:rsidRPr="00814DFF">
        <w:rPr>
          <w:rFonts w:asciiTheme="majorHAnsi" w:hAnsiTheme="majorHAnsi" w:cs="Times Roman"/>
          <w:color w:val="000000"/>
          <w:u w:val="single"/>
        </w:rPr>
        <w:t xml:space="preserve"> those in some way </w:t>
      </w:r>
      <w:r w:rsidRPr="00975E7B">
        <w:rPr>
          <w:rFonts w:asciiTheme="majorHAnsi" w:hAnsiTheme="majorHAnsi" w:cs="Times Roman"/>
          <w:color w:val="000000"/>
          <w:u w:val="single"/>
        </w:rPr>
        <w:t>consonant with and</w:t>
      </w:r>
      <w:r w:rsidRPr="00814DFF">
        <w:rPr>
          <w:rFonts w:asciiTheme="majorHAnsi" w:hAnsiTheme="majorHAnsi" w:cs="Times Roman"/>
          <w:color w:val="000000"/>
          <w:u w:val="single"/>
        </w:rPr>
        <w:t xml:space="preserve"> therefore </w:t>
      </w:r>
      <w:r w:rsidRPr="00975E7B">
        <w:rPr>
          <w:rFonts w:asciiTheme="majorHAnsi" w:hAnsiTheme="majorHAnsi" w:cs="Times Roman"/>
          <w:color w:val="000000"/>
          <w:highlight w:val="cyan"/>
          <w:u w:val="single"/>
        </w:rPr>
        <w:t xml:space="preserve">supportive of </w:t>
      </w:r>
      <w:r w:rsidRPr="00814DFF">
        <w:rPr>
          <w:rFonts w:asciiTheme="majorHAnsi" w:hAnsiTheme="majorHAnsi" w:cs="Times Roman"/>
          <w:color w:val="000000"/>
          <w:highlight w:val="cyan"/>
          <w:u w:val="single"/>
        </w:rPr>
        <w:t>racial capital</w:t>
      </w:r>
      <w:r w:rsidRPr="00814DFF">
        <w:rPr>
          <w:rFonts w:asciiTheme="majorHAnsi" w:hAnsiTheme="majorHAnsi" w:cs="Times Roman"/>
          <w:color w:val="000000"/>
          <w:u w:val="single"/>
        </w:rPr>
        <w:t xml:space="preserve">. If capital has its way, </w:t>
      </w:r>
      <w:r w:rsidRPr="00975E7B">
        <w:rPr>
          <w:rFonts w:asciiTheme="majorHAnsi" w:hAnsiTheme="majorHAnsi" w:cs="Times Roman"/>
          <w:color w:val="000000"/>
          <w:u w:val="single"/>
        </w:rPr>
        <w:t xml:space="preserve">these meanings that conform to capitalist production and reproduction would, very generally speaking, include all of them—even the ones that as noted by Stew and quoted in the epigram that opens this In- </w:t>
      </w:r>
      <w:proofErr w:type="spellStart"/>
      <w:r w:rsidRPr="00975E7B">
        <w:rPr>
          <w:rFonts w:asciiTheme="majorHAnsi" w:hAnsiTheme="majorHAnsi" w:cs="Times Roman"/>
          <w:color w:val="000000"/>
          <w:u w:val="single"/>
        </w:rPr>
        <w:t>troduction</w:t>
      </w:r>
      <w:proofErr w:type="spellEnd"/>
      <w:r w:rsidRPr="00975E7B">
        <w:rPr>
          <w:rFonts w:asciiTheme="majorHAnsi" w:hAnsiTheme="majorHAnsi" w:cs="Times Roman"/>
          <w:color w:val="000000"/>
          <w:u w:val="single"/>
        </w:rPr>
        <w:t xml:space="preserve"> “speak truth to power.”</w:t>
      </w:r>
      <w:r w:rsidRPr="00814DFF">
        <w:rPr>
          <w:rFonts w:asciiTheme="majorHAnsi" w:hAnsiTheme="majorHAnsi" w:cs="Times Roman"/>
          <w:color w:val="000000"/>
          <w:u w:val="single"/>
        </w:rPr>
        <w:t xml:space="preserve"> </w:t>
      </w:r>
      <w:r w:rsidRPr="00E12338">
        <w:rPr>
          <w:rFonts w:asciiTheme="majorHAnsi" w:hAnsiTheme="majorHAnsi" w:cs="Times Roman"/>
          <w:b/>
          <w:color w:val="000000"/>
          <w:highlight w:val="cyan"/>
          <w:u w:val="single"/>
        </w:rPr>
        <w:t xml:space="preserve">The </w:t>
      </w:r>
      <w:r w:rsidRPr="00E12338">
        <w:rPr>
          <w:rFonts w:asciiTheme="majorHAnsi" w:hAnsiTheme="majorHAnsi" w:cs="Times Roman"/>
          <w:color w:val="000000"/>
          <w:u w:val="single"/>
        </w:rPr>
        <w:t>everyday</w:t>
      </w:r>
      <w:r w:rsidRPr="00E12338">
        <w:rPr>
          <w:rFonts w:asciiTheme="majorHAnsi" w:hAnsiTheme="majorHAnsi" w:cs="Times Roman"/>
          <w:color w:val="000000"/>
          <w:highlight w:val="cyan"/>
          <w:u w:val="single"/>
        </w:rPr>
        <w:t xml:space="preserve"> </w:t>
      </w:r>
      <w:r w:rsidRPr="00E12338">
        <w:rPr>
          <w:rFonts w:asciiTheme="majorHAnsi" w:hAnsiTheme="majorHAnsi" w:cs="Times Roman"/>
          <w:b/>
          <w:color w:val="000000"/>
          <w:highlight w:val="cyan"/>
          <w:u w:val="single"/>
        </w:rPr>
        <w:t>disavowal of the capture of expressivity by platform-based mediation is also a disavowal of the derivative condition of knowledge.</w:t>
      </w:r>
      <w:r w:rsidRPr="00E12338">
        <w:rPr>
          <w:rFonts w:asciiTheme="majorHAnsi" w:hAnsiTheme="majorHAnsi" w:cs="Times Roman"/>
          <w:color w:val="000000"/>
          <w:highlight w:val="cyan"/>
          <w:u w:val="single"/>
        </w:rPr>
        <w:t xml:space="preserve"> The </w:t>
      </w:r>
      <w:r w:rsidRPr="00E12338">
        <w:rPr>
          <w:rFonts w:asciiTheme="majorHAnsi" w:hAnsiTheme="majorHAnsi" w:cs="Times Roman"/>
          <w:color w:val="000000"/>
          <w:u w:val="single"/>
        </w:rPr>
        <w:t xml:space="preserve">deeper </w:t>
      </w:r>
      <w:r w:rsidRPr="00E12338">
        <w:rPr>
          <w:rFonts w:asciiTheme="majorHAnsi" w:hAnsiTheme="majorHAnsi" w:cs="Times Roman"/>
          <w:color w:val="000000"/>
          <w:highlight w:val="cyan"/>
          <w:u w:val="single"/>
        </w:rPr>
        <w:t>significance for semiotics</w:t>
      </w:r>
      <w:r w:rsidRPr="00814DFF">
        <w:rPr>
          <w:rFonts w:asciiTheme="majorHAnsi" w:hAnsiTheme="majorHAnsi" w:cs="Times Roman"/>
          <w:color w:val="000000"/>
          <w:u w:val="single"/>
        </w:rPr>
        <w:t>—</w:t>
      </w:r>
      <w:r w:rsidRPr="00E12338">
        <w:rPr>
          <w:rFonts w:asciiTheme="majorHAnsi" w:hAnsiTheme="majorHAnsi" w:cs="Times Roman"/>
          <w:color w:val="000000"/>
          <w:highlight w:val="cyan"/>
          <w:u w:val="single"/>
        </w:rPr>
        <w:t>of the</w:t>
      </w:r>
      <w:r w:rsidRPr="00814DFF">
        <w:rPr>
          <w:rFonts w:asciiTheme="majorHAnsi" w:hAnsiTheme="majorHAnsi" w:cs="Times Roman"/>
          <w:color w:val="000000"/>
          <w:u w:val="single"/>
        </w:rPr>
        <w:t xml:space="preserve"> content </w:t>
      </w:r>
      <w:r w:rsidRPr="00E12338">
        <w:rPr>
          <w:rFonts w:asciiTheme="majorHAnsi" w:hAnsiTheme="majorHAnsi" w:cs="Times Roman"/>
          <w:color w:val="000000"/>
          <w:highlight w:val="cyan"/>
          <w:u w:val="single"/>
        </w:rPr>
        <w:t>indifference of the mathematical theory of co</w:t>
      </w:r>
      <w:r>
        <w:rPr>
          <w:rFonts w:asciiTheme="majorHAnsi" w:hAnsiTheme="majorHAnsi" w:cs="Times Roman"/>
          <w:color w:val="000000"/>
          <w:highlight w:val="cyan"/>
          <w:u w:val="single"/>
        </w:rPr>
        <w:t>mmunication and of racial capi</w:t>
      </w:r>
      <w:r w:rsidRPr="00E12338">
        <w:rPr>
          <w:rFonts w:asciiTheme="majorHAnsi" w:hAnsiTheme="majorHAnsi" w:cs="Times Roman"/>
          <w:color w:val="000000"/>
          <w:highlight w:val="cyan"/>
          <w:u w:val="single"/>
        </w:rPr>
        <w:t>tal</w:t>
      </w:r>
      <w:r w:rsidRPr="00814DFF">
        <w:rPr>
          <w:rFonts w:asciiTheme="majorHAnsi" w:hAnsiTheme="majorHAnsi" w:cs="Times Roman"/>
          <w:color w:val="000000"/>
          <w:u w:val="single"/>
        </w:rPr>
        <w:t>—</w:t>
      </w:r>
      <w:r w:rsidRPr="000F0FA8">
        <w:rPr>
          <w:rFonts w:asciiTheme="majorHAnsi" w:hAnsiTheme="majorHAnsi" w:cs="Times Roman"/>
          <w:b/>
          <w:color w:val="000000"/>
          <w:highlight w:val="cyan"/>
          <w:u w:val="single"/>
        </w:rPr>
        <w:t>is the</w:t>
      </w:r>
      <w:r w:rsidRPr="00814DFF">
        <w:rPr>
          <w:rFonts w:asciiTheme="majorHAnsi" w:hAnsiTheme="majorHAnsi" w:cs="Times Roman"/>
          <w:color w:val="000000"/>
          <w:u w:val="single"/>
        </w:rPr>
        <w:t xml:space="preserve"> full </w:t>
      </w:r>
      <w:r w:rsidRPr="000F0FA8">
        <w:rPr>
          <w:rFonts w:asciiTheme="majorHAnsi" w:hAnsiTheme="majorHAnsi" w:cs="Times Roman"/>
          <w:b/>
          <w:color w:val="000000"/>
          <w:highlight w:val="cyan"/>
          <w:u w:val="single"/>
        </w:rPr>
        <w:t>colonization of meaning, representation, and consciousness</w:t>
      </w:r>
      <w:r w:rsidRPr="00814DFF">
        <w:rPr>
          <w:rFonts w:asciiTheme="majorHAnsi" w:hAnsiTheme="majorHAnsi" w:cs="Times Roman"/>
          <w:color w:val="000000"/>
          <w:sz w:val="16"/>
        </w:rPr>
        <w:t xml:space="preserve">. Consciousness is </w:t>
      </w:r>
      <w:proofErr w:type="spellStart"/>
      <w:r w:rsidRPr="00814DFF">
        <w:rPr>
          <w:rFonts w:asciiTheme="majorHAnsi" w:hAnsiTheme="majorHAnsi" w:cs="Times Roman"/>
          <w:color w:val="000000"/>
          <w:sz w:val="16"/>
        </w:rPr>
        <w:t>instrumentalized</w:t>
      </w:r>
      <w:proofErr w:type="spellEnd"/>
      <w:r w:rsidRPr="00814DFF">
        <w:rPr>
          <w:rFonts w:asciiTheme="majorHAnsi" w:hAnsiTheme="majorHAnsi" w:cs="Times Roman"/>
          <w:color w:val="000000"/>
          <w:sz w:val="16"/>
        </w:rPr>
        <w:t xml:space="preserve"> by a vertically integrated background order that delimits the significance of any expression whatever to an option on the value </w:t>
      </w:r>
      <w:proofErr w:type="gramStart"/>
      <w:r w:rsidRPr="00814DFF">
        <w:rPr>
          <w:rFonts w:asciiTheme="majorHAnsi" w:hAnsiTheme="majorHAnsi" w:cs="Times Roman"/>
          <w:color w:val="000000"/>
          <w:sz w:val="16"/>
        </w:rPr>
        <w:t>form</w:t>
      </w:r>
      <w:proofErr w:type="gramEnd"/>
      <w:r w:rsidRPr="00814DFF">
        <w:rPr>
          <w:rFonts w:asciiTheme="majorHAnsi" w:hAnsiTheme="majorHAnsi" w:cs="Times Roman"/>
          <w:color w:val="000000"/>
          <w:sz w:val="16"/>
        </w:rPr>
        <w:t xml:space="preserve">. Paradigmatically, social media profits from anything and every- thing you can say or photograph, but this case is just the most obvious one in a system in which representational media have been captured and subordinated wholesale by computational logistics. Thus, we should not be the least bit </w:t>
      </w:r>
      <w:proofErr w:type="spellStart"/>
      <w:r w:rsidRPr="00814DFF">
        <w:rPr>
          <w:rFonts w:asciiTheme="majorHAnsi" w:hAnsiTheme="majorHAnsi" w:cs="Times Roman"/>
          <w:color w:val="000000"/>
          <w:sz w:val="16"/>
        </w:rPr>
        <w:t>sur</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prised</w:t>
      </w:r>
      <w:proofErr w:type="spellEnd"/>
      <w:r w:rsidRPr="00814DFF">
        <w:rPr>
          <w:rFonts w:asciiTheme="majorHAnsi" w:hAnsiTheme="majorHAnsi" w:cs="Times Roman"/>
          <w:color w:val="000000"/>
          <w:sz w:val="16"/>
        </w:rPr>
        <w:t xml:space="preserve"> by the effective if not also actual racism of a Mark </w:t>
      </w:r>
      <w:proofErr w:type="spellStart"/>
      <w:r w:rsidRPr="00814DFF">
        <w:rPr>
          <w:rFonts w:asciiTheme="majorHAnsi" w:hAnsiTheme="majorHAnsi" w:cs="Times Roman"/>
          <w:color w:val="000000"/>
          <w:sz w:val="16"/>
        </w:rPr>
        <w:t>Zuckerberg</w:t>
      </w:r>
      <w:proofErr w:type="spellEnd"/>
      <w:r w:rsidRPr="00814DFF">
        <w:rPr>
          <w:rFonts w:asciiTheme="majorHAnsi" w:hAnsiTheme="majorHAnsi" w:cs="Times Roman"/>
          <w:color w:val="000000"/>
          <w:sz w:val="16"/>
        </w:rPr>
        <w:t xml:space="preserve"> or, </w:t>
      </w:r>
      <w:proofErr w:type="spellStart"/>
      <w:r w:rsidRPr="00814DFF">
        <w:rPr>
          <w:rFonts w:asciiTheme="majorHAnsi" w:hAnsiTheme="majorHAnsi" w:cs="Times Roman"/>
          <w:color w:val="000000"/>
          <w:sz w:val="16"/>
        </w:rPr>
        <w:t>simi</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larly</w:t>
      </w:r>
      <w:proofErr w:type="spellEnd"/>
      <w:r w:rsidRPr="00814DFF">
        <w:rPr>
          <w:rFonts w:asciiTheme="majorHAnsi" w:hAnsiTheme="majorHAnsi" w:cs="Times Roman"/>
          <w:color w:val="000000"/>
          <w:sz w:val="16"/>
        </w:rPr>
        <w:t xml:space="preserve"> the fascism of a Jeff Bezos. By means of informatics, the logic of capital has been combined with the very substance of things and of expression at the level of their appearance—we confront a logistics of perception and </w:t>
      </w:r>
      <w:proofErr w:type="spellStart"/>
      <w:r w:rsidRPr="00814DFF">
        <w:rPr>
          <w:rFonts w:asciiTheme="majorHAnsi" w:hAnsiTheme="majorHAnsi" w:cs="Times Roman"/>
          <w:color w:val="000000"/>
          <w:sz w:val="16"/>
        </w:rPr>
        <w:t>simulta</w:t>
      </w:r>
      <w:proofErr w:type="spellEnd"/>
      <w:r w:rsidRPr="00814DFF">
        <w:rPr>
          <w:rFonts w:asciiTheme="majorHAnsi" w:hAnsiTheme="majorHAnsi" w:cs="Times Roman"/>
          <w:color w:val="000000"/>
          <w:sz w:val="16"/>
        </w:rPr>
        <w:t xml:space="preserve">- </w:t>
      </w:r>
      <w:proofErr w:type="spellStart"/>
      <w:r w:rsidRPr="00814DFF">
        <w:rPr>
          <w:rFonts w:asciiTheme="majorHAnsi" w:hAnsiTheme="majorHAnsi" w:cs="Times Roman"/>
          <w:color w:val="000000"/>
          <w:sz w:val="16"/>
        </w:rPr>
        <w:t>neously</w:t>
      </w:r>
      <w:proofErr w:type="spellEnd"/>
      <w:r w:rsidRPr="00814DFF">
        <w:rPr>
          <w:rFonts w:asciiTheme="majorHAnsi" w:hAnsiTheme="majorHAnsi" w:cs="Times Roman"/>
          <w:color w:val="000000"/>
          <w:sz w:val="16"/>
        </w:rPr>
        <w:t xml:space="preserve"> an </w:t>
      </w:r>
      <w:proofErr w:type="spellStart"/>
      <w:r w:rsidRPr="00814DFF">
        <w:rPr>
          <w:rFonts w:asciiTheme="majorHAnsi" w:hAnsiTheme="majorHAnsi" w:cs="Times Roman"/>
          <w:color w:val="000000"/>
          <w:sz w:val="16"/>
        </w:rPr>
        <w:t>instrumentalization</w:t>
      </w:r>
      <w:proofErr w:type="spellEnd"/>
      <w:r w:rsidRPr="00814DFF">
        <w:rPr>
          <w:rFonts w:asciiTheme="majorHAnsi" w:hAnsiTheme="majorHAnsi" w:cs="Times Roman"/>
          <w:color w:val="000000"/>
          <w:sz w:val="16"/>
        </w:rPr>
        <w:t xml:space="preserve"> of the objects of knowledge organized by com- </w:t>
      </w:r>
      <w:proofErr w:type="spellStart"/>
      <w:r w:rsidRPr="00814DFF">
        <w:rPr>
          <w:rFonts w:asciiTheme="majorHAnsi" w:hAnsiTheme="majorHAnsi" w:cs="Times Roman"/>
          <w:color w:val="000000"/>
          <w:sz w:val="16"/>
        </w:rPr>
        <w:t>putation</w:t>
      </w:r>
      <w:proofErr w:type="spellEnd"/>
      <w:r w:rsidRPr="00814DFF">
        <w:rPr>
          <w:rFonts w:asciiTheme="majorHAnsi" w:hAnsiTheme="majorHAnsi" w:cs="Times Roman"/>
          <w:color w:val="000000"/>
          <w:sz w:val="16"/>
        </w:rPr>
        <w:t xml:space="preserve"> and capital and the exploitation of social difference. Psychologically, many experience a balancing act between “reality” and psychosis, between abjection and megalomania, that informs everyday violence, domestic terror- </w:t>
      </w:r>
      <w:proofErr w:type="spellStart"/>
      <w:proofErr w:type="gramStart"/>
      <w:r w:rsidRPr="00814DFF">
        <w:rPr>
          <w:rFonts w:asciiTheme="majorHAnsi" w:hAnsiTheme="majorHAnsi" w:cs="Times Roman"/>
          <w:color w:val="000000"/>
          <w:sz w:val="16"/>
        </w:rPr>
        <w:t>ist</w:t>
      </w:r>
      <w:proofErr w:type="spellEnd"/>
      <w:proofErr w:type="gramEnd"/>
      <w:r w:rsidRPr="00814DFF">
        <w:rPr>
          <w:rFonts w:asciiTheme="majorHAnsi" w:hAnsiTheme="majorHAnsi" w:cs="Times Roman"/>
          <w:color w:val="000000"/>
          <w:sz w:val="16"/>
        </w:rPr>
        <w:t xml:space="preserve"> gunplay, melancholia, and the insane oscillations between murderous rage and delusional mastery. </w:t>
      </w:r>
      <w:r w:rsidRPr="00E12338">
        <w:rPr>
          <w:rFonts w:asciiTheme="majorHAnsi" w:hAnsiTheme="majorHAnsi" w:cs="Times Roman"/>
          <w:color w:val="000000"/>
          <w:highlight w:val="cyan"/>
          <w:u w:val="single"/>
        </w:rPr>
        <w:t>Critical poetics</w:t>
      </w:r>
      <w:r w:rsidRPr="00814DFF">
        <w:rPr>
          <w:rFonts w:asciiTheme="majorHAnsi" w:hAnsiTheme="majorHAnsi" w:cs="Times Roman"/>
          <w:color w:val="000000"/>
          <w:u w:val="single"/>
        </w:rPr>
        <w:t xml:space="preserve"> dances on the high-tension lines and in the borderlands linking what appears with what </w:t>
      </w:r>
      <w:r>
        <w:rPr>
          <w:rFonts w:asciiTheme="majorHAnsi" w:hAnsiTheme="majorHAnsi" w:cs="Times Roman"/>
          <w:color w:val="000000"/>
          <w:u w:val="single"/>
        </w:rPr>
        <w:t xml:space="preserve">could be; it </w:t>
      </w:r>
      <w:r w:rsidRPr="00E12338">
        <w:rPr>
          <w:rFonts w:asciiTheme="majorHAnsi" w:hAnsiTheme="majorHAnsi" w:cs="Times Roman"/>
          <w:color w:val="000000"/>
          <w:highlight w:val="cyan"/>
          <w:u w:val="single"/>
        </w:rPr>
        <w:t>calls for a restoration of politics through</w:t>
      </w:r>
      <w:r w:rsidRPr="00814DFF">
        <w:rPr>
          <w:rFonts w:asciiTheme="majorHAnsi" w:hAnsiTheme="majorHAnsi" w:cs="Times Roman"/>
          <w:color w:val="000000"/>
          <w:u w:val="single"/>
        </w:rPr>
        <w:t xml:space="preserve"> an abolition-feminist </w:t>
      </w:r>
      <w:r w:rsidRPr="00E12338">
        <w:rPr>
          <w:rFonts w:asciiTheme="majorHAnsi" w:hAnsiTheme="majorHAnsi" w:cs="Times Roman"/>
          <w:color w:val="000000"/>
          <w:highlight w:val="cyan"/>
          <w:u w:val="single"/>
        </w:rPr>
        <w:t>reclamation of the power of expression</w:t>
      </w:r>
      <w:r w:rsidRPr="00814DFF">
        <w:rPr>
          <w:rFonts w:asciiTheme="majorHAnsi" w:hAnsiTheme="majorHAnsi" w:cs="Times Roman"/>
          <w:color w:val="000000"/>
          <w:u w:val="single"/>
        </w:rPr>
        <w:t xml:space="preserve"> (and economy) </w:t>
      </w:r>
      <w:r w:rsidRPr="00E12338">
        <w:rPr>
          <w:rFonts w:asciiTheme="majorHAnsi" w:hAnsiTheme="majorHAnsi" w:cs="Times Roman"/>
          <w:color w:val="000000"/>
          <w:highlight w:val="cyan"/>
          <w:u w:val="single"/>
        </w:rPr>
        <w:t>and seeks</w:t>
      </w:r>
      <w:r w:rsidRPr="00814DFF">
        <w:rPr>
          <w:rFonts w:asciiTheme="majorHAnsi" w:hAnsiTheme="majorHAnsi" w:cs="Times Roman"/>
          <w:color w:val="000000"/>
          <w:u w:val="single"/>
        </w:rPr>
        <w:t xml:space="preserve"> sustainable practices of </w:t>
      </w:r>
      <w:proofErr w:type="spellStart"/>
      <w:r w:rsidRPr="00814DFF">
        <w:rPr>
          <w:rFonts w:asciiTheme="majorHAnsi" w:hAnsiTheme="majorHAnsi" w:cs="Times Roman"/>
          <w:color w:val="000000"/>
          <w:u w:val="single"/>
        </w:rPr>
        <w:t>anarchocommunism</w:t>
      </w:r>
      <w:proofErr w:type="spellEnd"/>
      <w:r w:rsidRPr="00814DFF">
        <w:rPr>
          <w:rFonts w:asciiTheme="majorHAnsi" w:hAnsiTheme="majorHAnsi" w:cs="Times Roman"/>
          <w:color w:val="000000"/>
          <w:u w:val="single"/>
        </w:rPr>
        <w:t xml:space="preserve"> in ungovernable and </w:t>
      </w:r>
      <w:r w:rsidRPr="00E12338">
        <w:rPr>
          <w:rFonts w:asciiTheme="majorHAnsi" w:hAnsiTheme="majorHAnsi" w:cs="Times Roman"/>
          <w:color w:val="000000"/>
          <w:highlight w:val="cyan"/>
          <w:u w:val="single"/>
        </w:rPr>
        <w:t>utopian pursuits of the not-yet.</w:t>
      </w:r>
      <w:r w:rsidRPr="00814DFF">
        <w:rPr>
          <w:rFonts w:asciiTheme="majorHAnsi" w:hAnsiTheme="majorHAnsi" w:cs="Times Roman"/>
          <w:color w:val="000000"/>
          <w:position w:val="8"/>
          <w:u w:val="single"/>
        </w:rPr>
        <w:t xml:space="preserve">13 </w:t>
      </w:r>
    </w:p>
    <w:p w14:paraId="76F0A738" w14:textId="77777777" w:rsidR="00B23FE3" w:rsidRDefault="00B23FE3" w:rsidP="00B23FE3"/>
    <w:p w14:paraId="094C11A6" w14:textId="77777777" w:rsidR="00B23FE3" w:rsidRDefault="00B23FE3" w:rsidP="00B23FE3">
      <w:pPr>
        <w:pStyle w:val="Heading4"/>
      </w:pPr>
      <w:r>
        <w:t xml:space="preserve">This methodology moves beyond politics to evade capture by communicative capital – </w:t>
      </w:r>
      <w:proofErr w:type="spellStart"/>
      <w:r>
        <w:t>liberatory</w:t>
      </w:r>
      <w:proofErr w:type="spellEnd"/>
      <w:r>
        <w:t xml:space="preserve"> movements must dwell in the </w:t>
      </w:r>
      <w:proofErr w:type="spellStart"/>
      <w:r>
        <w:t>nonrepresentable</w:t>
      </w:r>
      <w:proofErr w:type="spellEnd"/>
      <w:r>
        <w:t xml:space="preserve">, the borderlands, the </w:t>
      </w:r>
      <w:proofErr w:type="spellStart"/>
      <w:r>
        <w:t>undercommons</w:t>
      </w:r>
      <w:proofErr w:type="spellEnd"/>
      <w:r>
        <w:t>, the dead and the dispossessed.</w:t>
      </w:r>
    </w:p>
    <w:p w14:paraId="464DBBFC" w14:textId="77777777" w:rsidR="00B23FE3" w:rsidRDefault="00B23FE3" w:rsidP="00B23FE3">
      <w:pPr>
        <w:rPr>
          <w:rStyle w:val="Style13ptBold"/>
        </w:rPr>
      </w:pPr>
      <w:proofErr w:type="spellStart"/>
      <w:r w:rsidRPr="00EB63E2">
        <w:rPr>
          <w:rStyle w:val="Style13ptBold"/>
        </w:rPr>
        <w:t>Beller</w:t>
      </w:r>
      <w:proofErr w:type="spellEnd"/>
      <w:r>
        <w:rPr>
          <w:rStyle w:val="Style13ptBold"/>
        </w:rPr>
        <w:t xml:space="preserve"> 5</w:t>
      </w:r>
    </w:p>
    <w:p w14:paraId="2F31929B" w14:textId="77777777" w:rsidR="00B23FE3" w:rsidRPr="00EB63E2" w:rsidRDefault="00B23FE3" w:rsidP="00B23FE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133-134.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1BD218E8" w14:textId="77777777" w:rsidR="00B23FE3" w:rsidRPr="00873A82" w:rsidRDefault="00B23FE3" w:rsidP="00B23FE3">
      <w:pPr>
        <w:rPr>
          <w:rFonts w:asciiTheme="majorHAnsi" w:hAnsiTheme="majorHAnsi"/>
          <w:u w:val="single"/>
        </w:rPr>
      </w:pPr>
      <w:proofErr w:type="spellStart"/>
      <w:r w:rsidRPr="00873A82">
        <w:rPr>
          <w:rFonts w:asciiTheme="majorHAnsi" w:hAnsiTheme="majorHAnsi"/>
          <w:sz w:val="16"/>
        </w:rPr>
        <w:t>Subsumption</w:t>
      </w:r>
      <w:proofErr w:type="spellEnd"/>
      <w:r w:rsidRPr="00873A82">
        <w:rPr>
          <w:rFonts w:asciiTheme="majorHAnsi" w:hAnsiTheme="majorHAnsi"/>
          <w:sz w:val="16"/>
        </w:rPr>
        <w:t xml:space="preserve"> is the measuring; the remainder, the innumerable, is what is not subsumed. It is tempting to say that this remaindered life, already present in Borges and the result of the logistics of communication in the con- text of global war, is a new antithesis that is and will be the resultant form of the synthesis of capital and labor in the network of M–I–C–I</w:t>
      </w:r>
      <w:r w:rsidRPr="00873A82">
        <w:rPr>
          <w:rFonts w:asciiTheme="majorHAnsi" w:hAnsiTheme="majorHAnsi" w:cs="Times New Roman"/>
          <w:sz w:val="16"/>
        </w:rPr>
        <w:t>′</w:t>
      </w:r>
      <w:r w:rsidRPr="00873A82">
        <w:rPr>
          <w:rFonts w:asciiTheme="majorHAnsi" w:hAnsiTheme="majorHAnsi"/>
          <w:sz w:val="16"/>
        </w:rPr>
        <w:t>–M</w:t>
      </w:r>
      <w:r w:rsidRPr="00873A82">
        <w:rPr>
          <w:rFonts w:asciiTheme="majorHAnsi" w:hAnsiTheme="majorHAnsi" w:cs="Times New Roman"/>
          <w:sz w:val="16"/>
        </w:rPr>
        <w:t>′</w:t>
      </w:r>
      <w:r w:rsidRPr="00873A82">
        <w:rPr>
          <w:rFonts w:asciiTheme="majorHAnsi" w:hAnsiTheme="majorHAnsi"/>
          <w:sz w:val="16"/>
        </w:rPr>
        <w:t xml:space="preserve">. </w:t>
      </w:r>
      <w:proofErr w:type="gramStart"/>
      <w:r w:rsidRPr="00873A82">
        <w:rPr>
          <w:rFonts w:asciiTheme="majorHAnsi" w:hAnsiTheme="majorHAnsi"/>
          <w:sz w:val="16"/>
        </w:rPr>
        <w:t>Capital which</w:t>
      </w:r>
      <w:proofErr w:type="gramEnd"/>
      <w:r w:rsidRPr="00873A82">
        <w:rPr>
          <w:rFonts w:asciiTheme="majorHAnsi" w:hAnsiTheme="majorHAnsi"/>
          <w:sz w:val="16"/>
        </w:rPr>
        <w:t xml:space="preserve">, with its colonization of the life-world and of the semiotic, would put labor, capital, and meaning in lock-step ordained by the value-form itself and simultaneously would externalize </w:t>
      </w:r>
      <w:proofErr w:type="spellStart"/>
      <w:r w:rsidRPr="00873A82">
        <w:rPr>
          <w:rFonts w:asciiTheme="majorHAnsi" w:hAnsiTheme="majorHAnsi"/>
          <w:sz w:val="16"/>
        </w:rPr>
        <w:t>noncapitalist</w:t>
      </w:r>
      <w:proofErr w:type="spellEnd"/>
      <w:r w:rsidRPr="00873A82">
        <w:rPr>
          <w:rFonts w:asciiTheme="majorHAnsi" w:hAnsiTheme="majorHAnsi"/>
          <w:sz w:val="16"/>
        </w:rPr>
        <w:t xml:space="preserve"> experience beyond the horizon of representation. </w:t>
      </w:r>
      <w:r w:rsidRPr="00873A82">
        <w:rPr>
          <w:rFonts w:asciiTheme="majorHAnsi" w:hAnsiTheme="majorHAnsi"/>
          <w:highlight w:val="cyan"/>
          <w:u w:val="single"/>
        </w:rPr>
        <w:t xml:space="preserve">Everything representable would be </w:t>
      </w:r>
      <w:r w:rsidRPr="00873A82">
        <w:rPr>
          <w:rFonts w:asciiTheme="majorHAnsi" w:hAnsiTheme="majorHAnsi" w:cs="Times Italic"/>
          <w:iCs/>
          <w:highlight w:val="cyan"/>
          <w:u w:val="single"/>
        </w:rPr>
        <w:t xml:space="preserve">of </w:t>
      </w:r>
      <w:proofErr w:type="gramStart"/>
      <w:r w:rsidRPr="00873A82">
        <w:rPr>
          <w:rFonts w:asciiTheme="majorHAnsi" w:hAnsiTheme="majorHAnsi"/>
          <w:highlight w:val="cyan"/>
          <w:u w:val="single"/>
        </w:rPr>
        <w:t>capital,</w:t>
      </w:r>
      <w:proofErr w:type="gram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everyhing</w:t>
      </w:r>
      <w:proofErr w:type="spellEnd"/>
      <w:r w:rsidRPr="00873A82">
        <w:rPr>
          <w:rFonts w:asciiTheme="majorHAnsi" w:hAnsiTheme="majorHAnsi"/>
          <w:highlight w:val="cyan"/>
          <w:u w:val="single"/>
        </w:rPr>
        <w:t xml:space="preserve"> </w:t>
      </w:r>
      <w:proofErr w:type="spellStart"/>
      <w:r w:rsidRPr="00873A82">
        <w:rPr>
          <w:rFonts w:asciiTheme="majorHAnsi" w:hAnsiTheme="majorHAnsi"/>
          <w:highlight w:val="cyan"/>
          <w:u w:val="single"/>
        </w:rPr>
        <w:t>nonrepresentable</w:t>
      </w:r>
      <w:proofErr w:type="spellEnd"/>
      <w:r w:rsidRPr="00873A82">
        <w:rPr>
          <w:rFonts w:asciiTheme="majorHAnsi" w:hAnsiTheme="majorHAnsi"/>
          <w:highlight w:val="cyan"/>
          <w:u w:val="single"/>
        </w:rPr>
        <w:t xml:space="preserve"> would be</w:t>
      </w:r>
      <w:r w:rsidRPr="00873A82">
        <w:rPr>
          <w:rFonts w:asciiTheme="majorHAnsi" w:hAnsiTheme="majorHAnsi"/>
          <w:u w:val="single"/>
        </w:rPr>
        <w:t xml:space="preserve"> externalized as </w:t>
      </w:r>
      <w:r w:rsidRPr="00873A82">
        <w:rPr>
          <w:rFonts w:asciiTheme="majorHAnsi" w:hAnsiTheme="majorHAnsi"/>
          <w:highlight w:val="cyan"/>
          <w:u w:val="single"/>
        </w:rPr>
        <w:t>waste</w:t>
      </w:r>
      <w:r w:rsidRPr="00873A82">
        <w:rPr>
          <w:rFonts w:asciiTheme="majorHAnsi" w:hAnsiTheme="majorHAnsi"/>
          <w:u w:val="single"/>
        </w:rPr>
        <w:t>, noise, heat. We—</w:t>
      </w:r>
      <w:r w:rsidRPr="00873A82">
        <w:rPr>
          <w:rFonts w:asciiTheme="majorHAnsi" w:hAnsiTheme="majorHAnsi"/>
          <w:highlight w:val="cyan"/>
          <w:u w:val="single"/>
        </w:rPr>
        <w:t xml:space="preserve">those </w:t>
      </w:r>
      <w:proofErr w:type="gramStart"/>
      <w:r w:rsidRPr="00873A82">
        <w:rPr>
          <w:rFonts w:asciiTheme="majorHAnsi" w:hAnsiTheme="majorHAnsi"/>
          <w:highlight w:val="cyan"/>
          <w:u w:val="single"/>
        </w:rPr>
        <w:t>of us</w:t>
      </w:r>
      <w:r w:rsidRPr="00873A82">
        <w:rPr>
          <w:rFonts w:asciiTheme="majorHAnsi" w:hAnsiTheme="majorHAnsi"/>
          <w:u w:val="single"/>
        </w:rPr>
        <w:t xml:space="preserve"> and those parts of us</w:t>
      </w:r>
      <w:proofErr w:type="gramEnd"/>
      <w:r w:rsidRPr="00873A82">
        <w:rPr>
          <w:rFonts w:asciiTheme="majorHAnsi" w:hAnsiTheme="majorHAnsi"/>
          <w:u w:val="single"/>
        </w:rPr>
        <w:t xml:space="preserve">—who live in the remainders, </w:t>
      </w:r>
      <w:r w:rsidRPr="00873A82">
        <w:rPr>
          <w:rFonts w:asciiTheme="majorHAnsi" w:hAnsiTheme="majorHAnsi"/>
          <w:highlight w:val="cyan"/>
          <w:u w:val="single"/>
        </w:rPr>
        <w:t>who are wasted</w:t>
      </w:r>
      <w:r w:rsidRPr="00873A82">
        <w:rPr>
          <w:rFonts w:asciiTheme="majorHAnsi" w:hAnsiTheme="majorHAnsi"/>
          <w:u w:val="single"/>
        </w:rPr>
        <w:t xml:space="preserve">, who are noise, who are heat, </w:t>
      </w:r>
      <w:r w:rsidRPr="00873A82">
        <w:rPr>
          <w:rFonts w:asciiTheme="majorHAnsi" w:hAnsiTheme="majorHAnsi"/>
          <w:highlight w:val="cyan"/>
          <w:u w:val="single"/>
        </w:rPr>
        <w:t>are</w:t>
      </w:r>
      <w:r w:rsidRPr="00873A82">
        <w:rPr>
          <w:rFonts w:asciiTheme="majorHAnsi" w:hAnsiTheme="majorHAnsi"/>
          <w:u w:val="single"/>
        </w:rPr>
        <w:t xml:space="preserve"> being </w:t>
      </w:r>
      <w:r w:rsidRPr="00873A82">
        <w:rPr>
          <w:rFonts w:asciiTheme="majorHAnsi" w:hAnsiTheme="majorHAnsi"/>
          <w:highlight w:val="cyan"/>
          <w:u w:val="single"/>
        </w:rPr>
        <w:t xml:space="preserve">pushed toward a nonproductive </w:t>
      </w:r>
      <w:proofErr w:type="spellStart"/>
      <w:r w:rsidRPr="00873A82">
        <w:rPr>
          <w:rFonts w:asciiTheme="majorHAnsi" w:hAnsiTheme="majorHAnsi"/>
          <w:highlight w:val="cyan"/>
          <w:u w:val="single"/>
        </w:rPr>
        <w:t>fugitivity</w:t>
      </w:r>
      <w:proofErr w:type="spellEnd"/>
      <w:r w:rsidRPr="00873A82">
        <w:rPr>
          <w:rFonts w:asciiTheme="majorHAnsi" w:hAnsiTheme="majorHAnsi"/>
          <w:u w:val="single"/>
        </w:rPr>
        <w:t xml:space="preserve"> and toward forms of endurance and survival </w:t>
      </w:r>
      <w:r w:rsidRPr="00873A82">
        <w:rPr>
          <w:rFonts w:asciiTheme="majorHAnsi" w:hAnsiTheme="majorHAnsi" w:cs="Times Italic"/>
          <w:iCs/>
          <w:highlight w:val="cyan"/>
          <w:u w:val="single"/>
        </w:rPr>
        <w:t xml:space="preserve">within </w:t>
      </w:r>
      <w:r w:rsidRPr="00873A82">
        <w:rPr>
          <w:rFonts w:asciiTheme="majorHAnsi" w:hAnsiTheme="majorHAnsi"/>
          <w:highlight w:val="cyan"/>
          <w:u w:val="single"/>
        </w:rPr>
        <w:t xml:space="preserve">the confines of the </w:t>
      </w:r>
      <w:proofErr w:type="spellStart"/>
      <w:r w:rsidRPr="00873A82">
        <w:rPr>
          <w:rFonts w:asciiTheme="majorHAnsi" w:hAnsiTheme="majorHAnsi"/>
          <w:highlight w:val="cyan"/>
          <w:u w:val="single"/>
        </w:rPr>
        <w:t>prisonhouse</w:t>
      </w:r>
      <w:proofErr w:type="spellEnd"/>
      <w:r w:rsidRPr="00873A82">
        <w:rPr>
          <w:rFonts w:asciiTheme="majorHAnsi" w:hAnsiTheme="majorHAnsi"/>
          <w:highlight w:val="cyan"/>
          <w:u w:val="single"/>
        </w:rPr>
        <w:t xml:space="preserve"> of information</w:t>
      </w:r>
      <w:r w:rsidRPr="00873A82">
        <w:rPr>
          <w:rFonts w:asciiTheme="majorHAnsi" w:hAnsiTheme="majorHAnsi"/>
          <w:u w:val="single"/>
        </w:rPr>
        <w:t>. We are not the first and we may find community there</w:t>
      </w:r>
      <w:r w:rsidRPr="00873A82">
        <w:rPr>
          <w:rFonts w:asciiTheme="majorHAnsi" w:hAnsiTheme="majorHAnsi"/>
          <w:sz w:val="16"/>
        </w:rPr>
        <w:t xml:space="preserve">. This remaindered life—clearly in relation to what </w:t>
      </w:r>
      <w:proofErr w:type="spellStart"/>
      <w:r w:rsidRPr="00873A82">
        <w:rPr>
          <w:rFonts w:asciiTheme="majorHAnsi" w:hAnsiTheme="majorHAnsi"/>
          <w:sz w:val="16"/>
        </w:rPr>
        <w:t>Tadiar</w:t>
      </w:r>
      <w:proofErr w:type="spellEnd"/>
      <w:r w:rsidRPr="00873A82">
        <w:rPr>
          <w:rFonts w:asciiTheme="majorHAnsi" w:hAnsiTheme="majorHAnsi"/>
          <w:sz w:val="16"/>
        </w:rPr>
        <w:t xml:space="preserve"> earlier observed in her title </w:t>
      </w:r>
      <w:r w:rsidRPr="00873A82">
        <w:rPr>
          <w:rFonts w:asciiTheme="majorHAnsi" w:hAnsiTheme="majorHAnsi" w:cs="Times Italic"/>
          <w:iCs/>
          <w:sz w:val="16"/>
        </w:rPr>
        <w:t xml:space="preserve">Things Fall Away </w:t>
      </w:r>
      <w:r w:rsidRPr="00873A82">
        <w:rPr>
          <w:rFonts w:asciiTheme="majorHAnsi" w:hAnsiTheme="majorHAnsi"/>
          <w:sz w:val="16"/>
        </w:rPr>
        <w:t xml:space="preserve">(2009), and more recently registered in Harney and </w:t>
      </w:r>
      <w:proofErr w:type="spellStart"/>
      <w:r w:rsidRPr="00873A82">
        <w:rPr>
          <w:rFonts w:asciiTheme="majorHAnsi" w:hAnsiTheme="majorHAnsi"/>
          <w:sz w:val="16"/>
        </w:rPr>
        <w:t>Moten’s</w:t>
      </w:r>
      <w:proofErr w:type="spellEnd"/>
      <w:r w:rsidRPr="00873A82">
        <w:rPr>
          <w:rFonts w:asciiTheme="majorHAnsi" w:hAnsiTheme="majorHAnsi"/>
          <w:sz w:val="16"/>
        </w:rPr>
        <w:t xml:space="preserve"> </w:t>
      </w:r>
      <w:r w:rsidRPr="00873A82">
        <w:rPr>
          <w:rFonts w:asciiTheme="majorHAnsi" w:hAnsiTheme="majorHAnsi" w:cs="Times Italic"/>
          <w:iCs/>
          <w:sz w:val="16"/>
        </w:rPr>
        <w:t xml:space="preserve">The </w:t>
      </w:r>
      <w:proofErr w:type="spellStart"/>
      <w:r w:rsidRPr="00873A82">
        <w:rPr>
          <w:rFonts w:asciiTheme="majorHAnsi" w:hAnsiTheme="majorHAnsi" w:cs="Times Italic"/>
          <w:iCs/>
          <w:sz w:val="16"/>
        </w:rPr>
        <w:t>Undercommons</w:t>
      </w:r>
      <w:proofErr w:type="spellEnd"/>
      <w:r w:rsidRPr="00873A82">
        <w:rPr>
          <w:rFonts w:asciiTheme="majorHAnsi" w:hAnsiTheme="majorHAnsi" w:cs="Times Italic"/>
          <w:iCs/>
          <w:sz w:val="16"/>
        </w:rPr>
        <w:t xml:space="preserve"> </w:t>
      </w:r>
      <w:r w:rsidRPr="00873A82">
        <w:rPr>
          <w:rFonts w:asciiTheme="majorHAnsi" w:hAnsiTheme="majorHAnsi"/>
          <w:sz w:val="16"/>
        </w:rPr>
        <w:t>(2013)—</w:t>
      </w:r>
      <w:proofErr w:type="spellStart"/>
      <w:r w:rsidRPr="00873A82">
        <w:rPr>
          <w:rFonts w:asciiTheme="majorHAnsi" w:hAnsiTheme="majorHAnsi"/>
          <w:sz w:val="16"/>
        </w:rPr>
        <w:t>sugests</w:t>
      </w:r>
      <w:proofErr w:type="spellEnd"/>
      <w:r w:rsidRPr="00873A82">
        <w:rPr>
          <w:rFonts w:asciiTheme="majorHAnsi" w:hAnsiTheme="majorHAnsi"/>
          <w:sz w:val="16"/>
        </w:rPr>
        <w:t xml:space="preserve"> a systemic </w:t>
      </w:r>
      <w:proofErr w:type="spellStart"/>
      <w:r w:rsidRPr="00873A82">
        <w:rPr>
          <w:rFonts w:asciiTheme="majorHAnsi" w:hAnsiTheme="majorHAnsi"/>
          <w:sz w:val="16"/>
        </w:rPr>
        <w:t>unassimilability</w:t>
      </w:r>
      <w:proofErr w:type="spellEnd"/>
      <w:r w:rsidRPr="00873A82">
        <w:rPr>
          <w:rFonts w:asciiTheme="majorHAnsi" w:hAnsiTheme="majorHAnsi"/>
          <w:sz w:val="16"/>
        </w:rPr>
        <w:t xml:space="preserve"> that dialectics may only approach with caution: outsides that are at once in- side but also really outside, or what Brian </w:t>
      </w:r>
      <w:proofErr w:type="spellStart"/>
      <w:r w:rsidRPr="00873A82">
        <w:rPr>
          <w:rFonts w:asciiTheme="majorHAnsi" w:hAnsiTheme="majorHAnsi"/>
          <w:sz w:val="16"/>
        </w:rPr>
        <w:t>Massumi</w:t>
      </w:r>
      <w:proofErr w:type="spellEnd"/>
      <w:r w:rsidRPr="00873A82">
        <w:rPr>
          <w:rFonts w:asciiTheme="majorHAnsi" w:hAnsiTheme="majorHAnsi"/>
          <w:sz w:val="16"/>
        </w:rPr>
        <w:t xml:space="preserve"> (2018) might call “the </w:t>
      </w:r>
      <w:proofErr w:type="spellStart"/>
      <w:r w:rsidRPr="00873A82">
        <w:rPr>
          <w:rFonts w:asciiTheme="majorHAnsi" w:hAnsiTheme="majorHAnsi"/>
          <w:sz w:val="16"/>
        </w:rPr>
        <w:t>im</w:t>
      </w:r>
      <w:proofErr w:type="spellEnd"/>
      <w:r w:rsidRPr="00873A82">
        <w:rPr>
          <w:rFonts w:asciiTheme="majorHAnsi" w:hAnsiTheme="majorHAnsi"/>
          <w:sz w:val="16"/>
        </w:rPr>
        <w:t xml:space="preserve">- </w:t>
      </w:r>
      <w:proofErr w:type="spellStart"/>
      <w:r w:rsidRPr="00873A82">
        <w:rPr>
          <w:rFonts w:asciiTheme="majorHAnsi" w:hAnsiTheme="majorHAnsi"/>
          <w:sz w:val="16"/>
        </w:rPr>
        <w:t>manent</w:t>
      </w:r>
      <w:proofErr w:type="spellEnd"/>
      <w:r w:rsidRPr="00873A82">
        <w:rPr>
          <w:rFonts w:asciiTheme="majorHAnsi" w:hAnsiTheme="majorHAnsi"/>
          <w:sz w:val="16"/>
        </w:rPr>
        <w:t xml:space="preserve"> outside.” </w:t>
      </w:r>
      <w:r w:rsidRPr="00873A82">
        <w:rPr>
          <w:rFonts w:asciiTheme="majorHAnsi" w:hAnsiTheme="majorHAnsi"/>
          <w:highlight w:val="cyan"/>
          <w:u w:val="single"/>
        </w:rPr>
        <w:t>The insistent call</w:t>
      </w:r>
      <w:r w:rsidRPr="00873A82">
        <w:rPr>
          <w:rFonts w:asciiTheme="majorHAnsi" w:hAnsiTheme="majorHAnsi"/>
          <w:u w:val="single"/>
        </w:rPr>
        <w:t xml:space="preserve"> of and </w:t>
      </w:r>
      <w:r w:rsidRPr="00873A82">
        <w:rPr>
          <w:rFonts w:asciiTheme="majorHAnsi" w:hAnsiTheme="majorHAnsi"/>
          <w:highlight w:val="cyan"/>
          <w:u w:val="single"/>
        </w:rPr>
        <w:t>for a politics beyond politics</w:t>
      </w:r>
      <w:r w:rsidRPr="00873A82">
        <w:rPr>
          <w:rFonts w:asciiTheme="majorHAnsi" w:hAnsiTheme="majorHAnsi"/>
          <w:u w:val="single"/>
        </w:rPr>
        <w:t xml:space="preserve"> (since “politics” is now a subroutine of </w:t>
      </w:r>
      <w:proofErr w:type="spellStart"/>
      <w:r w:rsidRPr="00873A82">
        <w:rPr>
          <w:rFonts w:asciiTheme="majorHAnsi" w:hAnsiTheme="majorHAnsi"/>
          <w:u w:val="single"/>
        </w:rPr>
        <w:t>financialized</w:t>
      </w:r>
      <w:proofErr w:type="spellEnd"/>
      <w:r w:rsidRPr="00873A82">
        <w:rPr>
          <w:rFonts w:asciiTheme="majorHAnsi" w:hAnsiTheme="majorHAnsi"/>
          <w:u w:val="single"/>
        </w:rPr>
        <w:t xml:space="preserve"> semiotics) </w:t>
      </w:r>
      <w:r w:rsidRPr="00873A82">
        <w:rPr>
          <w:rFonts w:asciiTheme="majorHAnsi" w:hAnsiTheme="majorHAnsi"/>
          <w:highlight w:val="cyan"/>
          <w:u w:val="single"/>
        </w:rPr>
        <w:t>results from the</w:t>
      </w:r>
      <w:r w:rsidRPr="00873A82">
        <w:rPr>
          <w:rFonts w:asciiTheme="majorHAnsi" w:hAnsiTheme="majorHAnsi"/>
          <w:u w:val="single"/>
        </w:rPr>
        <w:t xml:space="preserve"> near total </w:t>
      </w:r>
      <w:r w:rsidRPr="00873A82">
        <w:rPr>
          <w:rFonts w:asciiTheme="majorHAnsi" w:hAnsiTheme="majorHAnsi"/>
          <w:highlight w:val="cyan"/>
          <w:u w:val="single"/>
        </w:rPr>
        <w:t>colonization</w:t>
      </w:r>
      <w:r w:rsidRPr="00873A82">
        <w:rPr>
          <w:rFonts w:asciiTheme="majorHAnsi" w:hAnsiTheme="majorHAnsi"/>
          <w:u w:val="single"/>
        </w:rPr>
        <w:t xml:space="preserve"> and capture </w:t>
      </w:r>
      <w:r w:rsidRPr="00873A82">
        <w:rPr>
          <w:rFonts w:asciiTheme="majorHAnsi" w:hAnsiTheme="majorHAnsi"/>
          <w:highlight w:val="cyan"/>
          <w:u w:val="single"/>
        </w:rPr>
        <w:t>of sign systems</w:t>
      </w:r>
      <w:r w:rsidRPr="00873A82">
        <w:rPr>
          <w:rFonts w:asciiTheme="majorHAnsi" w:hAnsiTheme="majorHAnsi"/>
          <w:u w:val="single"/>
        </w:rPr>
        <w:t xml:space="preserve"> </w:t>
      </w:r>
      <w:r w:rsidRPr="00873A82">
        <w:rPr>
          <w:rFonts w:asciiTheme="majorHAnsi" w:hAnsiTheme="majorHAnsi"/>
          <w:highlight w:val="cyan"/>
          <w:u w:val="single"/>
        </w:rPr>
        <w:t>by</w:t>
      </w:r>
      <w:r w:rsidRPr="00873A82">
        <w:rPr>
          <w:rFonts w:asciiTheme="majorHAnsi" w:hAnsiTheme="majorHAnsi"/>
          <w:u w:val="single"/>
        </w:rPr>
        <w:t xml:space="preserve"> a formation of </w:t>
      </w:r>
      <w:r w:rsidRPr="00873A82">
        <w:rPr>
          <w:rFonts w:asciiTheme="majorHAnsi" w:hAnsiTheme="majorHAnsi"/>
          <w:highlight w:val="cyan"/>
          <w:u w:val="single"/>
        </w:rPr>
        <w:t>capital</w:t>
      </w:r>
      <w:r w:rsidRPr="00873A82">
        <w:rPr>
          <w:rFonts w:asciiTheme="majorHAnsi" w:hAnsiTheme="majorHAnsi"/>
          <w:u w:val="single"/>
        </w:rPr>
        <w:t xml:space="preserve"> that is increasingly autonomous in function and cosmic in scope—as if </w:t>
      </w:r>
      <w:r w:rsidRPr="00873A82">
        <w:rPr>
          <w:rFonts w:asciiTheme="majorHAnsi" w:hAnsiTheme="majorHAnsi"/>
          <w:highlight w:val="cyan"/>
          <w:u w:val="single"/>
        </w:rPr>
        <w:t>language itself had become a platform for capital</w:t>
      </w:r>
      <w:r w:rsidRPr="00873A82">
        <w:rPr>
          <w:rFonts w:asciiTheme="majorHAnsi" w:hAnsiTheme="majorHAnsi"/>
          <w:u w:val="single"/>
        </w:rPr>
        <w:t xml:space="preserve">. </w:t>
      </w:r>
      <w:proofErr w:type="gramStart"/>
      <w:r w:rsidRPr="00873A82">
        <w:rPr>
          <w:rFonts w:asciiTheme="majorHAnsi" w:hAnsiTheme="majorHAnsi"/>
          <w:highlight w:val="cyan"/>
          <w:u w:val="single"/>
        </w:rPr>
        <w:t>A beyond politics dwells in the borderlands</w:t>
      </w:r>
      <w:r w:rsidRPr="00873A82">
        <w:rPr>
          <w:rFonts w:asciiTheme="majorHAnsi" w:hAnsiTheme="majorHAnsi"/>
          <w:u w:val="single"/>
        </w:rPr>
        <w:t>, in space-times that demur from the drama of value.</w:t>
      </w:r>
      <w:proofErr w:type="gramEnd"/>
      <w:r w:rsidRPr="00873A82">
        <w:rPr>
          <w:rFonts w:asciiTheme="majorHAnsi" w:hAnsiTheme="majorHAnsi"/>
          <w:u w:val="single"/>
        </w:rPr>
        <w:t xml:space="preserve"> This beyond, </w:t>
      </w:r>
      <w:r w:rsidRPr="00873A82">
        <w:rPr>
          <w:rFonts w:asciiTheme="majorHAnsi" w:hAnsiTheme="majorHAnsi"/>
          <w:highlight w:val="cyan"/>
          <w:u w:val="single"/>
        </w:rPr>
        <w:t xml:space="preserve">a </w:t>
      </w:r>
      <w:proofErr w:type="spellStart"/>
      <w:r w:rsidRPr="00873A82">
        <w:rPr>
          <w:rFonts w:asciiTheme="majorHAnsi" w:hAnsiTheme="majorHAnsi"/>
          <w:highlight w:val="cyan"/>
          <w:u w:val="single"/>
        </w:rPr>
        <w:t>hauntology</w:t>
      </w:r>
      <w:proofErr w:type="spellEnd"/>
      <w:r w:rsidRPr="00873A82">
        <w:rPr>
          <w:rFonts w:asciiTheme="majorHAnsi" w:hAnsiTheme="majorHAnsi"/>
          <w:highlight w:val="cyan"/>
          <w:u w:val="single"/>
        </w:rPr>
        <w:t>, a feel, a music,</w:t>
      </w:r>
      <w:r w:rsidRPr="00873A82">
        <w:rPr>
          <w:rFonts w:asciiTheme="majorHAnsi" w:hAnsiTheme="majorHAnsi"/>
          <w:u w:val="single"/>
        </w:rPr>
        <w:t xml:space="preserve"> </w:t>
      </w:r>
      <w:r w:rsidRPr="00873A82">
        <w:rPr>
          <w:rFonts w:asciiTheme="majorHAnsi" w:hAnsiTheme="majorHAnsi"/>
          <w:highlight w:val="cyan"/>
          <w:u w:val="single"/>
        </w:rPr>
        <w:t xml:space="preserve">an unevenly distributed </w:t>
      </w:r>
      <w:proofErr w:type="spellStart"/>
      <w:r w:rsidRPr="00873A82">
        <w:rPr>
          <w:rFonts w:asciiTheme="majorHAnsi" w:hAnsiTheme="majorHAnsi"/>
          <w:highlight w:val="cyan"/>
          <w:u w:val="single"/>
        </w:rPr>
        <w:t>subalternity</w:t>
      </w:r>
      <w:proofErr w:type="spellEnd"/>
      <w:r w:rsidRPr="00873A82">
        <w:rPr>
          <w:rFonts w:asciiTheme="majorHAnsi" w:hAnsiTheme="majorHAnsi"/>
          <w:u w:val="single"/>
        </w:rPr>
        <w:t>, calls on knowing to shift its resolution—its resolution of object and their subjects</w:t>
      </w:r>
      <w:r w:rsidRPr="00873A82">
        <w:rPr>
          <w:rFonts w:asciiTheme="majorHAnsi" w:hAnsiTheme="majorHAnsi"/>
          <w:sz w:val="16"/>
        </w:rPr>
        <w:t xml:space="preserve">. It calls for shifts in mode, mood, affect, and tone. And not just in poetry, theory, or journalism but in science, digital imaging, and statistics. </w:t>
      </w:r>
      <w:r w:rsidRPr="00EB63E2">
        <w:rPr>
          <w:rFonts w:asciiTheme="majorHAnsi" w:hAnsiTheme="majorHAnsi"/>
          <w:highlight w:val="cyan"/>
          <w:u w:val="single"/>
        </w:rPr>
        <w:t>It calls for</w:t>
      </w:r>
      <w:r w:rsidRPr="00873A82">
        <w:rPr>
          <w:rFonts w:asciiTheme="majorHAnsi" w:hAnsiTheme="majorHAnsi"/>
          <w:u w:val="single"/>
        </w:rPr>
        <w:t xml:space="preserve"> an awareness that </w:t>
      </w:r>
      <w:proofErr w:type="gramStart"/>
      <w:r w:rsidRPr="00873A82">
        <w:rPr>
          <w:rFonts w:asciiTheme="majorHAnsi" w:hAnsiTheme="majorHAnsi"/>
          <w:u w:val="single"/>
        </w:rPr>
        <w:t>life-time</w:t>
      </w:r>
      <w:proofErr w:type="gramEnd"/>
      <w:r w:rsidRPr="00873A82">
        <w:rPr>
          <w:rFonts w:asciiTheme="majorHAnsi" w:hAnsiTheme="majorHAnsi"/>
          <w:u w:val="single"/>
        </w:rPr>
        <w:t xml:space="preserve"> is at stake as we </w:t>
      </w:r>
      <w:r w:rsidRPr="00EB63E2">
        <w:rPr>
          <w:rFonts w:asciiTheme="majorHAnsi" w:hAnsiTheme="majorHAnsi"/>
          <w:highlight w:val="cyan"/>
          <w:u w:val="single"/>
        </w:rPr>
        <w:t>[us to] signify on the dead and the dispossessed</w:t>
      </w:r>
      <w:r w:rsidRPr="00873A82">
        <w:rPr>
          <w:rFonts w:asciiTheme="majorHAnsi" w:hAnsiTheme="majorHAnsi"/>
          <w:u w:val="single"/>
        </w:rPr>
        <w:t xml:space="preserve">—as we must. </w:t>
      </w:r>
    </w:p>
    <w:p w14:paraId="66123287" w14:textId="77777777" w:rsidR="00E42E4C" w:rsidRDefault="00E42E4C" w:rsidP="00F601E6"/>
    <w:p w14:paraId="6329525D" w14:textId="77777777" w:rsidR="00B23FE3" w:rsidRDefault="00B23FE3" w:rsidP="00B23FE3">
      <w:pPr>
        <w:rPr>
          <w:b/>
        </w:rPr>
      </w:pPr>
      <w:r>
        <w:rPr>
          <w:b/>
        </w:rPr>
        <w:t xml:space="preserve">Computational racial capitalism extends into outer space indefinitely, chasing raw materials, tourism revenue, violent sci-fi plotlines and </w:t>
      </w:r>
      <w:proofErr w:type="spellStart"/>
      <w:r>
        <w:rPr>
          <w:b/>
        </w:rPr>
        <w:t>and</w:t>
      </w:r>
      <w:proofErr w:type="spellEnd"/>
      <w:r>
        <w:rPr>
          <w:b/>
        </w:rPr>
        <w:t xml:space="preserve"> a spirit of adventure. Never mind the murdered and the </w:t>
      </w:r>
      <w:proofErr w:type="gramStart"/>
      <w:r>
        <w:rPr>
          <w:b/>
        </w:rPr>
        <w:t>dispossessed,</w:t>
      </w:r>
      <w:proofErr w:type="gramEnd"/>
      <w:r>
        <w:rPr>
          <w:b/>
        </w:rPr>
        <w:t xml:space="preserve"> there are profits to predict and asteroids to colonize!</w:t>
      </w:r>
    </w:p>
    <w:p w14:paraId="43499426" w14:textId="77777777" w:rsidR="00B23FE3" w:rsidRDefault="00B23FE3" w:rsidP="00B23FE3">
      <w:pPr>
        <w:rPr>
          <w:b/>
        </w:rPr>
      </w:pPr>
    </w:p>
    <w:p w14:paraId="78C551E3" w14:textId="77777777" w:rsidR="00B23FE3" w:rsidRPr="002B2FEC" w:rsidRDefault="00B23FE3" w:rsidP="00B23FE3">
      <w:pPr>
        <w:rPr>
          <w:rStyle w:val="Style13ptBold"/>
        </w:rPr>
      </w:pPr>
      <w:r>
        <w:rPr>
          <w:rStyle w:val="Style13ptBold"/>
        </w:rPr>
        <w:t>Metzger:</w:t>
      </w:r>
    </w:p>
    <w:p w14:paraId="44E37ABC" w14:textId="77777777" w:rsidR="00B23FE3" w:rsidRPr="004A10F3" w:rsidRDefault="00B23FE3" w:rsidP="00B23FE3">
      <w:pPr>
        <w:rPr>
          <w:sz w:val="20"/>
          <w:szCs w:val="20"/>
        </w:rPr>
      </w:pPr>
      <w:r>
        <w:rPr>
          <w:sz w:val="20"/>
          <w:szCs w:val="20"/>
        </w:rPr>
        <w:t xml:space="preserve">Metzger, Thom. “Alright, Everybody on the Floor!” </w:t>
      </w:r>
      <w:proofErr w:type="spellStart"/>
      <w:proofErr w:type="gramStart"/>
      <w:r>
        <w:rPr>
          <w:sz w:val="20"/>
          <w:szCs w:val="20"/>
        </w:rPr>
        <w:t>Semiotext</w:t>
      </w:r>
      <w:proofErr w:type="spellEnd"/>
      <w:r>
        <w:rPr>
          <w:sz w:val="20"/>
          <w:szCs w:val="20"/>
        </w:rPr>
        <w:t>(</w:t>
      </w:r>
      <w:proofErr w:type="gramEnd"/>
      <w:r>
        <w:rPr>
          <w:sz w:val="20"/>
          <w:szCs w:val="20"/>
        </w:rPr>
        <w:t>e) SF, 1989. Print.</w:t>
      </w:r>
    </w:p>
    <w:p w14:paraId="65E84F24"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Hey, let's look on the sunny side of the street: don't you ever forget that you're the best equipped in the solar system. You've all got double protection with reinforced ends, a lifetime supply of hard to beat, maximum throw weight, and the latest in fall fashions with matching accessories.</w:t>
      </w:r>
    </w:p>
    <w:p w14:paraId="1C3117E9"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And most important, you're all fighting for something bigger and better than your own meaningless desires and needs. Our goal here is nothing short of unlimited growth potential. If we succeed here today, then huge vistas will open up before us: the entire consumer sector will be ours for the taking.</w:t>
      </w:r>
    </w:p>
    <w:p w14:paraId="226EF47A"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proofErr w:type="gramStart"/>
      <w:r w:rsidRPr="00AB6AF7">
        <w:rPr>
          <w:rFonts w:asciiTheme="majorHAnsi" w:hAnsiTheme="majorHAnsi"/>
          <w:b/>
          <w:color w:val="000000"/>
          <w:sz w:val="24"/>
          <w:szCs w:val="24"/>
        </w:rPr>
        <w:t>100% market share for Dimensions X-prime through Omega Slash Asterisk Ampersand.</w:t>
      </w:r>
      <w:proofErr w:type="gramEnd"/>
      <w:r w:rsidRPr="00AB6AF7">
        <w:rPr>
          <w:rFonts w:asciiTheme="majorHAnsi" w:hAnsiTheme="majorHAnsi"/>
          <w:b/>
          <w:color w:val="000000"/>
          <w:sz w:val="24"/>
          <w:szCs w:val="24"/>
        </w:rPr>
        <w:t xml:space="preserve"> </w:t>
      </w:r>
      <w:proofErr w:type="gramStart"/>
      <w:r w:rsidRPr="00AB6AF7">
        <w:rPr>
          <w:rFonts w:asciiTheme="majorHAnsi" w:hAnsiTheme="majorHAnsi"/>
          <w:b/>
          <w:color w:val="000000"/>
          <w:sz w:val="24"/>
          <w:szCs w:val="24"/>
        </w:rPr>
        <w:t>With options for total buyout of the outer rim quadrants and complete franchising rights.</w:t>
      </w:r>
      <w:proofErr w:type="gramEnd"/>
    </w:p>
    <w:p w14:paraId="15A5B3F4"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this is it. These are our objectives:</w:t>
      </w:r>
    </w:p>
    <w:p w14:paraId="10F563FF"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 xml:space="preserve">1.  An entire Squadron of invisible ginks have infiltrated sector X-ray George Bongo Zip. They must be routed from their positions before the Holy Fire of Brotherly Love </w:t>
      </w:r>
      <w:proofErr w:type="gramStart"/>
      <w:r w:rsidRPr="00AB6AF7">
        <w:rPr>
          <w:rFonts w:asciiTheme="majorHAnsi" w:hAnsiTheme="majorHAnsi"/>
          <w:b/>
          <w:color w:val="000000"/>
          <w:sz w:val="24"/>
          <w:szCs w:val="24"/>
        </w:rPr>
        <w:t>Can</w:t>
      </w:r>
      <w:proofErr w:type="gramEnd"/>
      <w:r w:rsidRPr="00AB6AF7">
        <w:rPr>
          <w:rFonts w:asciiTheme="majorHAnsi" w:hAnsiTheme="majorHAnsi"/>
          <w:b/>
          <w:color w:val="000000"/>
          <w:sz w:val="24"/>
          <w:szCs w:val="24"/>
        </w:rPr>
        <w:t xml:space="preserve"> vaporize them and seal in flavorful juices.</w:t>
      </w:r>
    </w:p>
    <w:p w14:paraId="3109E4A3"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2.  At least a dozen squawk nozzle overthrow modem vectors have been sighted on the sidereal Horizon. So you'll need to have your praying hands set on stun and don't hesitate to use the neural Joy probe if the situation warrants. Remember, it's either you or them.</w:t>
      </w:r>
    </w:p>
    <w:p w14:paraId="63950120"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3.  And lastly, near the serum processing plant, we've got a glandular assault team positioned, but the enemy has their throbbing thrill Dart that's the Crux of the perimeter and a handsome new ashtray with pictures of their honeymoon and a set of fancy martini glasses. </w:t>
      </w:r>
    </w:p>
    <w:p w14:paraId="66592681"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So let me hear it:</w:t>
      </w:r>
    </w:p>
    <w:p w14:paraId="052702B3"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bugs, no pigs, no slugs</w:t>
      </w:r>
    </w:p>
    <w:p w14:paraId="449F4CB7"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things that crawl or hop</w:t>
      </w:r>
    </w:p>
    <w:p w14:paraId="2E4EF175"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blood without a wound</w:t>
      </w:r>
    </w:p>
    <w:p w14:paraId="2591DB57"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No shoes on holy ground</w:t>
      </w:r>
    </w:p>
    <w:p w14:paraId="6798572B"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Eight tiny reindeer on the roof</w:t>
      </w:r>
    </w:p>
    <w:p w14:paraId="5A550029"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You’d better watch out, you’d better not cry</w:t>
      </w:r>
    </w:p>
    <w:p w14:paraId="09F4022F"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A jolly old man with a beard and a whip</w:t>
      </w:r>
    </w:p>
    <w:p w14:paraId="71047E04"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ab/>
        <w:t xml:space="preserve">And </w:t>
      </w:r>
      <w:proofErr w:type="gramStart"/>
      <w:r w:rsidRPr="00AB6AF7">
        <w:rPr>
          <w:rFonts w:asciiTheme="majorHAnsi" w:hAnsiTheme="majorHAnsi"/>
          <w:b/>
          <w:color w:val="000000"/>
          <w:sz w:val="24"/>
          <w:szCs w:val="24"/>
        </w:rPr>
        <w:t>a string of frozen drool hanging from his lip</w:t>
      </w:r>
      <w:proofErr w:type="gramEnd"/>
      <w:r w:rsidRPr="00AB6AF7">
        <w:rPr>
          <w:rFonts w:asciiTheme="majorHAnsi" w:hAnsiTheme="majorHAnsi"/>
          <w:b/>
          <w:color w:val="000000"/>
          <w:sz w:val="24"/>
          <w:szCs w:val="24"/>
        </w:rPr>
        <w:t>.</w:t>
      </w:r>
    </w:p>
    <w:p w14:paraId="54636174" w14:textId="77777777" w:rsidR="00B23FE3" w:rsidRPr="00AB6AF7" w:rsidRDefault="00B23FE3" w:rsidP="00B23FE3">
      <w:pPr>
        <w:pStyle w:val="pedit"/>
        <w:shd w:val="clear" w:color="auto" w:fill="FFFFFF"/>
        <w:spacing w:before="0" w:beforeAutospacing="0" w:after="150" w:afterAutospacing="0"/>
        <w:ind w:firstLine="720"/>
        <w:rPr>
          <w:rFonts w:asciiTheme="majorHAnsi" w:hAnsiTheme="majorHAnsi"/>
          <w:b/>
          <w:color w:val="000000"/>
          <w:sz w:val="24"/>
          <w:szCs w:val="24"/>
        </w:rPr>
      </w:pPr>
      <w:r w:rsidRPr="00AB6AF7">
        <w:rPr>
          <w:rFonts w:asciiTheme="majorHAnsi" w:hAnsiTheme="majorHAnsi"/>
          <w:b/>
          <w:color w:val="000000"/>
          <w:sz w:val="24"/>
          <w:szCs w:val="24"/>
        </w:rPr>
        <w:t>Hello, our name is Legion, and we’ll be your pastoral counselor today. LOOK AT ME WHEN I’M TALKING TO YOU!</w:t>
      </w:r>
    </w:p>
    <w:p w14:paraId="039E7EAE" w14:textId="77777777" w:rsidR="00B23FE3" w:rsidRPr="00E1354D" w:rsidRDefault="00B23FE3" w:rsidP="00B23FE3"/>
    <w:p w14:paraId="726E7D06" w14:textId="77777777" w:rsidR="00B23FE3" w:rsidRDefault="00B23FE3" w:rsidP="00B23FE3">
      <w:pPr>
        <w:pStyle w:val="Heading4"/>
      </w:pPr>
      <w:r>
        <w:t>The production of comprehensible information about outer space fuels the real appropriation and extraction of the cosmos. The creation of impact scenarios, policy plans, and ethical statements supplies computational capitalism with the attention it needs to keep the world computer running. Thus, I refuse the world computer’s production of information about the cosmos in favor of a critical poetics of outer space.</w:t>
      </w:r>
    </w:p>
    <w:p w14:paraId="13BF48A4" w14:textId="77777777" w:rsidR="00B23FE3" w:rsidRDefault="00B23FE3" w:rsidP="00B23FE3">
      <w:pPr>
        <w:rPr>
          <w:rStyle w:val="Style13ptBold"/>
        </w:rPr>
      </w:pPr>
      <w:proofErr w:type="spellStart"/>
      <w:r w:rsidRPr="00042D42">
        <w:rPr>
          <w:rStyle w:val="Style13ptBold"/>
        </w:rPr>
        <w:t>Beller</w:t>
      </w:r>
      <w:proofErr w:type="spellEnd"/>
      <w:r>
        <w:rPr>
          <w:rStyle w:val="Style13ptBold"/>
        </w:rPr>
        <w:t xml:space="preserve"> 6</w:t>
      </w:r>
    </w:p>
    <w:p w14:paraId="2C527FFD" w14:textId="77777777" w:rsidR="00B23FE3" w:rsidRPr="00042D42" w:rsidRDefault="00B23FE3" w:rsidP="00B23FE3">
      <w:pPr>
        <w:rPr>
          <w:rStyle w:val="Style13ptBold"/>
          <w:b w:val="0"/>
          <w:sz w:val="20"/>
          <w:szCs w:val="20"/>
        </w:rPr>
      </w:pPr>
      <w:proofErr w:type="spellStart"/>
      <w:proofErr w:type="gramStart"/>
      <w:r>
        <w:rPr>
          <w:rStyle w:val="Style13ptBold"/>
          <w:b w:val="0"/>
          <w:sz w:val="20"/>
          <w:szCs w:val="20"/>
        </w:rPr>
        <w:t>Beller</w:t>
      </w:r>
      <w:proofErr w:type="spellEnd"/>
      <w:r>
        <w:rPr>
          <w:rStyle w:val="Style13ptBold"/>
          <w:b w:val="0"/>
          <w:sz w:val="20"/>
          <w:szCs w:val="20"/>
        </w:rPr>
        <w:t>, Jonathan.</w:t>
      </w:r>
      <w:proofErr w:type="gramEnd"/>
      <w:r>
        <w:rPr>
          <w:rStyle w:val="Style13ptBold"/>
          <w:b w:val="0"/>
          <w:sz w:val="20"/>
          <w:szCs w:val="20"/>
        </w:rPr>
        <w:t xml:space="preserve"> “The World Computer: Derivative Conditions of Racial Capitalism.” Duke University Press, 2021. Pages 140-142. I don’t have a link but you can ask for the </w:t>
      </w:r>
      <w:proofErr w:type="spellStart"/>
      <w:r>
        <w:rPr>
          <w:rStyle w:val="Style13ptBold"/>
          <w:b w:val="0"/>
          <w:sz w:val="20"/>
          <w:szCs w:val="20"/>
        </w:rPr>
        <w:t>pdf</w:t>
      </w:r>
      <w:proofErr w:type="spellEnd"/>
      <w:r>
        <w:rPr>
          <w:rStyle w:val="Style13ptBold"/>
          <w:b w:val="0"/>
          <w:sz w:val="20"/>
          <w:szCs w:val="20"/>
        </w:rPr>
        <w:t xml:space="preserve">. </w:t>
      </w:r>
      <w:r w:rsidRPr="00F77F62">
        <w:rPr>
          <w:rStyle w:val="Style13ptBold"/>
          <w:b w:val="0"/>
          <w:sz w:val="20"/>
          <w:szCs w:val="20"/>
        </w:rPr>
        <w:t xml:space="preserve">Jonathan </w:t>
      </w:r>
      <w:proofErr w:type="spellStart"/>
      <w:r w:rsidRPr="00F77F62">
        <w:rPr>
          <w:rStyle w:val="Style13ptBold"/>
          <w:b w:val="0"/>
          <w:sz w:val="20"/>
          <w:szCs w:val="20"/>
        </w:rPr>
        <w:t>Beller</w:t>
      </w:r>
      <w:proofErr w:type="spellEnd"/>
      <w:r w:rsidRPr="00F77F62">
        <w:rPr>
          <w:rStyle w:val="Style13ptBold"/>
          <w:b w:val="0"/>
          <w:sz w:val="20"/>
          <w:szCs w:val="20"/>
        </w:rPr>
        <w:t xml:space="preserve"> is a film theorist, culture critic and </w:t>
      </w:r>
      <w:proofErr w:type="spellStart"/>
      <w:r w:rsidRPr="00F77F62">
        <w:rPr>
          <w:rStyle w:val="Style13ptBold"/>
          <w:b w:val="0"/>
          <w:sz w:val="20"/>
          <w:szCs w:val="20"/>
        </w:rPr>
        <w:t>mediologist</w:t>
      </w:r>
      <w:proofErr w:type="spellEnd"/>
      <w:r w:rsidRPr="00F77F62">
        <w:rPr>
          <w:rStyle w:val="Style13ptBold"/>
          <w:b w:val="0"/>
          <w:sz w:val="20"/>
          <w:szCs w:val="20"/>
        </w:rPr>
        <w:t>. He currently holds the position of Professor of Humanities and Media Studies and Critical and Visual Studies, Pratt Institute, Brooklyn, NY.</w:t>
      </w:r>
      <w:r>
        <w:rPr>
          <w:rStyle w:val="Style13ptBold"/>
          <w:b w:val="0"/>
          <w:sz w:val="20"/>
          <w:szCs w:val="20"/>
        </w:rPr>
        <w:t xml:space="preserve"> // Park City NL</w:t>
      </w:r>
    </w:p>
    <w:p w14:paraId="7404E087" w14:textId="77777777" w:rsidR="00B23FE3" w:rsidRPr="00975E7B" w:rsidRDefault="00B23FE3" w:rsidP="00B23FE3">
      <w:pPr>
        <w:rPr>
          <w:rFonts w:asciiTheme="majorHAnsi" w:hAnsiTheme="majorHAnsi"/>
          <w:sz w:val="16"/>
        </w:rPr>
      </w:pPr>
      <w:r w:rsidRPr="0094776C">
        <w:rPr>
          <w:rFonts w:asciiTheme="majorHAnsi" w:hAnsiTheme="majorHAnsi"/>
          <w:sz w:val="16"/>
        </w:rPr>
        <w:t xml:space="preserve">However, before moving to examples of interest to revolutionary </w:t>
      </w:r>
      <w:proofErr w:type="spellStart"/>
      <w:r w:rsidRPr="0094776C">
        <w:rPr>
          <w:rFonts w:asciiTheme="majorHAnsi" w:hAnsiTheme="majorHAnsi"/>
          <w:sz w:val="16"/>
        </w:rPr>
        <w:t>sensibili</w:t>
      </w:r>
      <w:proofErr w:type="spellEnd"/>
      <w:r w:rsidRPr="0094776C">
        <w:rPr>
          <w:rFonts w:asciiTheme="majorHAnsi" w:hAnsiTheme="majorHAnsi"/>
          <w:sz w:val="16"/>
        </w:rPr>
        <w:t>- ties and of disinterest to capital (at least in their first instance), it is important to assess clearly that the penultimate formula for capital arrived at in the last chapter (M–I–C–I</w:t>
      </w:r>
      <w:r w:rsidRPr="0094776C">
        <w:rPr>
          <w:rFonts w:asciiTheme="majorHAnsi" w:hAnsiTheme="majorHAnsi" w:cs="Times New Roman"/>
          <w:sz w:val="16"/>
        </w:rPr>
        <w:t>′</w:t>
      </w:r>
      <w:r w:rsidRPr="0094776C">
        <w:rPr>
          <w:rFonts w:asciiTheme="majorHAnsi" w:hAnsiTheme="majorHAnsi"/>
          <w:sz w:val="16"/>
        </w:rPr>
        <w:t>–M</w:t>
      </w:r>
      <w:r w:rsidRPr="0094776C">
        <w:rPr>
          <w:rFonts w:asciiTheme="majorHAnsi" w:hAnsiTheme="majorHAnsi" w:cs="Times New Roman"/>
          <w:sz w:val="16"/>
        </w:rPr>
        <w:t>′</w:t>
      </w:r>
      <w:r w:rsidRPr="0094776C">
        <w:rPr>
          <w:rFonts w:asciiTheme="majorHAnsi" w:hAnsiTheme="majorHAnsi"/>
          <w:sz w:val="16"/>
        </w:rPr>
        <w:t xml:space="preserve">) can be expanded, without any natural limit, as a pro- </w:t>
      </w:r>
      <w:proofErr w:type="spellStart"/>
      <w:r w:rsidRPr="0094776C">
        <w:rPr>
          <w:rFonts w:asciiTheme="majorHAnsi" w:hAnsiTheme="majorHAnsi"/>
          <w:sz w:val="16"/>
        </w:rPr>
        <w:t>cess</w:t>
      </w:r>
      <w:proofErr w:type="spellEnd"/>
      <w:r w:rsidRPr="0094776C">
        <w:rPr>
          <w:rFonts w:asciiTheme="majorHAnsi" w:hAnsiTheme="majorHAnsi"/>
          <w:sz w:val="16"/>
        </w:rPr>
        <w:t xml:space="preserve"> of M–I–C–I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–C</w:t>
      </w:r>
      <w:r w:rsidRPr="0094776C">
        <w:rPr>
          <w:rFonts w:asciiTheme="majorHAnsi" w:hAnsiTheme="majorHAnsi" w:cs="Times New Roman"/>
          <w:sz w:val="16"/>
        </w:rPr>
        <w:t>′′</w:t>
      </w:r>
      <w:r w:rsidRPr="0094776C">
        <w:rPr>
          <w:rFonts w:asciiTheme="majorHAnsi" w:hAnsiTheme="majorHAnsi"/>
          <w:sz w:val="16"/>
        </w:rPr>
        <w:t>–I</w:t>
      </w:r>
      <w:r w:rsidRPr="0094776C">
        <w:rPr>
          <w:rFonts w:asciiTheme="majorHAnsi" w:hAnsiTheme="majorHAnsi" w:cs="Times New Roman"/>
          <w:sz w:val="16"/>
        </w:rPr>
        <w:t>′′′</w:t>
      </w:r>
      <w:r w:rsidRPr="0094776C">
        <w:rPr>
          <w:rFonts w:asciiTheme="majorHAnsi" w:hAnsiTheme="majorHAnsi"/>
          <w:sz w:val="16"/>
        </w:rPr>
        <w:t xml:space="preserve"> . . . (</w:t>
      </w:r>
      <w:r w:rsidRPr="0094776C">
        <w:rPr>
          <w:rFonts w:asciiTheme="majorHAnsi" w:hAnsiTheme="majorHAnsi"/>
          <w:i/>
          <w:iCs/>
          <w:sz w:val="16"/>
        </w:rPr>
        <w:t>n</w:t>
      </w:r>
      <w:r w:rsidRPr="0094776C">
        <w:rPr>
          <w:rFonts w:asciiTheme="majorHAnsi" w:hAnsiTheme="majorHAnsi"/>
          <w:sz w:val="16"/>
        </w:rPr>
        <w:t>) . . . —M</w:t>
      </w:r>
      <w:r w:rsidRPr="0094776C">
        <w:rPr>
          <w:rFonts w:asciiTheme="majorHAnsi" w:hAnsiTheme="majorHAnsi" w:cs="Times New Roman"/>
          <w:sz w:val="16"/>
        </w:rPr>
        <w:t>′</w:t>
      </w:r>
      <w:r w:rsidRPr="0094776C">
        <w:rPr>
          <w:rFonts w:asciiTheme="majorHAnsi" w:hAnsiTheme="majorHAnsi"/>
          <w:sz w:val="16"/>
        </w:rPr>
        <w:t xml:space="preserve">. The point is that the oscillation between image and code, or indeed any form </w:t>
      </w:r>
      <w:r>
        <w:rPr>
          <w:rFonts w:asciiTheme="majorHAnsi" w:hAnsiTheme="majorHAnsi"/>
          <w:sz w:val="16"/>
        </w:rPr>
        <w:t>of data-visualization and codi</w:t>
      </w:r>
      <w:r w:rsidRPr="0094776C">
        <w:rPr>
          <w:rFonts w:asciiTheme="majorHAnsi" w:hAnsiTheme="majorHAnsi"/>
          <w:sz w:val="16"/>
        </w:rPr>
        <w:t>fication, is not necessarily linear in the movement from M to M</w:t>
      </w:r>
      <w:r w:rsidRPr="0094776C">
        <w:rPr>
          <w:rFonts w:asciiTheme="majorHAnsi" w:hAnsiTheme="majorHAnsi" w:cs="Times New Roman"/>
          <w:sz w:val="16"/>
        </w:rPr>
        <w:t>′</w:t>
      </w:r>
      <w:r w:rsidRPr="0094776C">
        <w:rPr>
          <w:rFonts w:asciiTheme="majorHAnsi" w:hAnsiTheme="majorHAnsi"/>
          <w:sz w:val="16"/>
        </w:rPr>
        <w:t xml:space="preserve"> but is more often varied, and networked. Indeed, as I indicated at the end of the previous chapter (and as I argued in </w:t>
      </w:r>
      <w:r w:rsidRPr="0094776C">
        <w:rPr>
          <w:rFonts w:asciiTheme="majorHAnsi" w:hAnsiTheme="majorHAnsi"/>
          <w:i/>
          <w:iCs/>
          <w:sz w:val="16"/>
        </w:rPr>
        <w:t>The Message Is Murder</w:t>
      </w:r>
      <w:r w:rsidRPr="0094776C">
        <w:rPr>
          <w:rFonts w:asciiTheme="majorHAnsi" w:hAnsiTheme="majorHAnsi"/>
          <w:sz w:val="16"/>
        </w:rPr>
        <w:t>), we can ultimately abbreviate any of these possible pathways through image and code simply as “I” (where “I” is information). Thus “I” replaces the nineteenth-century “C” that stood for the commodity—and we now write the general formula for capital as M–I–M</w:t>
      </w:r>
      <w:r w:rsidRPr="0094776C">
        <w:rPr>
          <w:rFonts w:asciiTheme="majorHAnsi" w:hAnsiTheme="majorHAnsi" w:cs="Times New Roman"/>
          <w:sz w:val="16"/>
        </w:rPr>
        <w:t>′</w:t>
      </w:r>
      <w:r w:rsidRPr="0094776C">
        <w:rPr>
          <w:rFonts w:asciiTheme="majorHAnsi" w:hAnsiTheme="majorHAnsi"/>
          <w:sz w:val="16"/>
        </w:rPr>
        <w:t>. It follows from this reformulation that changes in the state of the matrix of information, here posited as a universal Turing machine, are necessary for M to become M</w:t>
      </w:r>
      <w:r w:rsidRPr="0094776C">
        <w:rPr>
          <w:rFonts w:asciiTheme="majorHAnsi" w:hAnsiTheme="majorHAnsi" w:cs="Times New Roman"/>
          <w:sz w:val="16"/>
        </w:rPr>
        <w:t>′</w:t>
      </w:r>
      <w:r w:rsidRPr="0094776C">
        <w:rPr>
          <w:rFonts w:asciiTheme="majorHAnsi" w:hAnsiTheme="majorHAnsi"/>
          <w:sz w:val="16"/>
        </w:rPr>
        <w:t xml:space="preserve">. Information is now </w:t>
      </w:r>
      <w:proofErr w:type="spellStart"/>
      <w:r w:rsidRPr="0094776C">
        <w:rPr>
          <w:rFonts w:asciiTheme="majorHAnsi" w:hAnsiTheme="majorHAnsi"/>
          <w:sz w:val="16"/>
        </w:rPr>
        <w:t>platformed</w:t>
      </w:r>
      <w:proofErr w:type="spellEnd"/>
      <w:r w:rsidRPr="0094776C">
        <w:rPr>
          <w:rFonts w:asciiTheme="majorHAnsi" w:hAnsiTheme="majorHAnsi"/>
          <w:sz w:val="16"/>
        </w:rPr>
        <w:t xml:space="preserve"> not only on discrete state machines but on all materials of interest to the </w:t>
      </w:r>
      <w:proofErr w:type="spellStart"/>
      <w:r w:rsidRPr="0094776C">
        <w:rPr>
          <w:rFonts w:asciiTheme="majorHAnsi" w:hAnsiTheme="majorHAnsi"/>
          <w:sz w:val="16"/>
        </w:rPr>
        <w:t>socius</w:t>
      </w:r>
      <w:proofErr w:type="spellEnd"/>
      <w:r w:rsidRPr="0094776C">
        <w:rPr>
          <w:rFonts w:asciiTheme="majorHAnsi" w:hAnsiTheme="majorHAnsi"/>
          <w:sz w:val="16"/>
        </w:rPr>
        <w:t>. Let us momentarily embark on a flight of fancy to a world in which clear divisions pertain and things may be simply understood. We may then observe that changes in the universal discrete state machine posited here come about by many means but that these means may be separated into two basic categories: those that add value to M and those that do not. For the latter set of factors (those that do not add value to M), modifying the state</w:t>
      </w:r>
      <w:r>
        <w:rPr>
          <w:rFonts w:asciiTheme="majorHAnsi" w:hAnsiTheme="majorHAnsi"/>
          <w:sz w:val="16"/>
        </w:rPr>
        <w:t xml:space="preserve"> of the world computer, or cos</w:t>
      </w:r>
      <w:r w:rsidRPr="0094776C">
        <w:rPr>
          <w:rFonts w:asciiTheme="majorHAnsi" w:hAnsiTheme="majorHAnsi"/>
          <w:sz w:val="16"/>
        </w:rPr>
        <w:t xml:space="preserve">mic discrete state machine, we have the churn of nature along with machine function. The first is like the water turning the mill, and the second is like the paddle wheel, axle, and millstone that grind the wheat. In this pastoral, the water flows in indifference, while the millstone wears itself out. Both can be used to transform the form of value, but neither in and of itself </w:t>
      </w:r>
      <w:r w:rsidRPr="0094776C">
        <w:rPr>
          <w:rFonts w:asciiTheme="majorHAnsi" w:hAnsiTheme="majorHAnsi"/>
          <w:i/>
          <w:iCs/>
          <w:sz w:val="16"/>
        </w:rPr>
        <w:t xml:space="preserve">produces </w:t>
      </w:r>
      <w:r w:rsidRPr="0094776C">
        <w:rPr>
          <w:rFonts w:asciiTheme="majorHAnsi" w:hAnsiTheme="majorHAnsi"/>
          <w:sz w:val="16"/>
        </w:rPr>
        <w:t xml:space="preserve">value. Only living labor does that, or only, to take the most extreme reduction of this Marxian notion, “life-time.” What </w:t>
      </w:r>
      <w:proofErr w:type="spellStart"/>
      <w:r w:rsidRPr="0094776C">
        <w:rPr>
          <w:rFonts w:asciiTheme="majorHAnsi" w:hAnsiTheme="majorHAnsi"/>
          <w:sz w:val="16"/>
        </w:rPr>
        <w:t>Neferti</w:t>
      </w:r>
      <w:proofErr w:type="spellEnd"/>
      <w:r w:rsidRPr="0094776C">
        <w:rPr>
          <w:rFonts w:asciiTheme="majorHAnsi" w:hAnsiTheme="majorHAnsi"/>
          <w:sz w:val="16"/>
        </w:rPr>
        <w:t xml:space="preserve"> </w:t>
      </w:r>
      <w:proofErr w:type="spellStart"/>
      <w:r w:rsidRPr="0094776C">
        <w:rPr>
          <w:rFonts w:asciiTheme="majorHAnsi" w:hAnsiTheme="majorHAnsi"/>
          <w:sz w:val="16"/>
        </w:rPr>
        <w:t>Tadiar</w:t>
      </w:r>
      <w:proofErr w:type="spellEnd"/>
      <w:r w:rsidRPr="0094776C">
        <w:rPr>
          <w:rFonts w:asciiTheme="majorHAnsi" w:hAnsiTheme="majorHAnsi"/>
          <w:sz w:val="16"/>
        </w:rPr>
        <w:t xml:space="preserve"> (2012) calls “life-time,” a development of the notion of living labor that is attuned to the dynamics of the global matrix of extraction and the functioning of financial logics even in </w:t>
      </w:r>
      <w:proofErr w:type="spellStart"/>
      <w:r w:rsidRPr="0094776C">
        <w:rPr>
          <w:rFonts w:asciiTheme="majorHAnsi" w:hAnsiTheme="majorHAnsi"/>
          <w:sz w:val="16"/>
        </w:rPr>
        <w:t>phenomenologically</w:t>
      </w:r>
      <w:proofErr w:type="spellEnd"/>
      <w:r w:rsidRPr="0094776C">
        <w:rPr>
          <w:rFonts w:asciiTheme="majorHAnsi" w:hAnsiTheme="majorHAnsi"/>
          <w:sz w:val="16"/>
        </w:rPr>
        <w:t xml:space="preserve"> nonfinancial domains, can be harnessed to tend the mill. Composed of matter and life-time themselves, </w:t>
      </w:r>
      <w:r>
        <w:rPr>
          <w:rFonts w:asciiTheme="majorHAnsi" w:hAnsiTheme="majorHAnsi"/>
          <w:sz w:val="16"/>
        </w:rPr>
        <w:t>the millworks, in their amorti</w:t>
      </w:r>
      <w:r w:rsidRPr="0094776C">
        <w:rPr>
          <w:rFonts w:asciiTheme="majorHAnsi" w:hAnsiTheme="majorHAnsi"/>
          <w:sz w:val="16"/>
        </w:rPr>
        <w:t xml:space="preserve">zation, additionally give some of their stored value to the grain as it is ground, but it is the miller that feeds the mill, just as the farmers grow the wheat and peasants or other, perhaps migrant agrarian laborers, harvest it, and it is there—on the plantation and along with the miller’s labor—that people over- see state changes in matter and new value is added to the product. If these are waged workers, then the labor market that uses historical dispossession and competition to leverage down the price of their labor power allows for the payment only for their necessary labor time (the time the worker needs to work to reproduce </w:t>
      </w:r>
      <w:proofErr w:type="gramStart"/>
      <w:r w:rsidRPr="0094776C">
        <w:rPr>
          <w:rFonts w:asciiTheme="majorHAnsi" w:hAnsiTheme="majorHAnsi"/>
          <w:sz w:val="16"/>
        </w:rPr>
        <w:t>themself )</w:t>
      </w:r>
      <w:proofErr w:type="gramEnd"/>
      <w:r w:rsidRPr="0094776C">
        <w:rPr>
          <w:rFonts w:asciiTheme="majorHAnsi" w:hAnsiTheme="majorHAnsi"/>
          <w:sz w:val="16"/>
        </w:rPr>
        <w:t xml:space="preserve"> while their surplus labor (their “surplus” time that is stolen in the wage relation) becomes profit for the various owners of the means of production. What then of the generalization of information, the positing of information in relation to any underlying phenomenon whatever? </w:t>
      </w:r>
      <w:r w:rsidRPr="0094776C">
        <w:rPr>
          <w:rFonts w:asciiTheme="majorHAnsi" w:hAnsiTheme="majorHAnsi"/>
          <w:u w:val="single"/>
        </w:rPr>
        <w:t xml:space="preserve">This notion— though really more than a notion, in fact </w:t>
      </w:r>
      <w:r w:rsidRPr="00A43686">
        <w:rPr>
          <w:rFonts w:asciiTheme="majorHAnsi" w:hAnsiTheme="majorHAnsi"/>
          <w:b/>
          <w:highlight w:val="cyan"/>
          <w:u w:val="single"/>
        </w:rPr>
        <w:t xml:space="preserve">a generalized </w:t>
      </w:r>
      <w:r w:rsidRPr="00A43686">
        <w:rPr>
          <w:rFonts w:asciiTheme="majorHAnsi" w:hAnsiTheme="majorHAnsi"/>
          <w:b/>
          <w:i/>
          <w:iCs/>
          <w:highlight w:val="cyan"/>
          <w:u w:val="single"/>
        </w:rPr>
        <w:t xml:space="preserve">treatment </w:t>
      </w:r>
      <w:r w:rsidRPr="00A43686">
        <w:rPr>
          <w:rFonts w:asciiTheme="majorHAnsi" w:hAnsiTheme="majorHAnsi"/>
          <w:b/>
          <w:highlight w:val="cyan"/>
          <w:u w:val="single"/>
        </w:rPr>
        <w:t xml:space="preserve">of the cosmos by some Earthlings—indicates a formal </w:t>
      </w:r>
      <w:proofErr w:type="spellStart"/>
      <w:r w:rsidRPr="00A43686">
        <w:rPr>
          <w:rFonts w:asciiTheme="majorHAnsi" w:hAnsiTheme="majorHAnsi"/>
          <w:b/>
          <w:highlight w:val="cyan"/>
          <w:u w:val="single"/>
        </w:rPr>
        <w:t>subsumption</w:t>
      </w:r>
      <w:proofErr w:type="spellEnd"/>
      <w:r w:rsidRPr="00A43686">
        <w:rPr>
          <w:rFonts w:asciiTheme="majorHAnsi" w:hAnsiTheme="majorHAnsi"/>
          <w:b/>
          <w:highlight w:val="cyan"/>
          <w:u w:val="single"/>
        </w:rPr>
        <w:t xml:space="preserve"> of the cosmos by capital.</w:t>
      </w:r>
      <w:r w:rsidRPr="00A43686">
        <w:rPr>
          <w:rFonts w:asciiTheme="majorHAnsi" w:hAnsiTheme="majorHAnsi"/>
          <w:b/>
          <w:u w:val="single"/>
        </w:rPr>
        <w:t xml:space="preserve"> </w:t>
      </w:r>
      <w:r w:rsidRPr="00566B07">
        <w:rPr>
          <w:rFonts w:asciiTheme="majorHAnsi" w:hAnsiTheme="majorHAnsi"/>
          <w:u w:val="single"/>
        </w:rPr>
        <w:t xml:space="preserve">Information is a technique of capture, a technique of harnessing cosmic flux for the computational mill. </w:t>
      </w:r>
      <w:r w:rsidRPr="00566B07">
        <w:rPr>
          <w:rFonts w:asciiTheme="majorHAnsi" w:hAnsiTheme="majorHAnsi"/>
          <w:b/>
          <w:u w:val="single"/>
        </w:rPr>
        <w:t>Everywhere information is harvested the computer-millstone is engaged</w:t>
      </w:r>
      <w:r w:rsidRPr="00566B07">
        <w:rPr>
          <w:rFonts w:asciiTheme="majorHAnsi" w:hAnsiTheme="majorHAnsi"/>
          <w:u w:val="single"/>
        </w:rPr>
        <w:t>. These millstones, sensors and</w:t>
      </w:r>
      <w:r w:rsidRPr="0094776C">
        <w:rPr>
          <w:rFonts w:asciiTheme="majorHAnsi" w:hAnsiTheme="majorHAnsi"/>
          <w:u w:val="single"/>
        </w:rPr>
        <w:t xml:space="preserve"> processors, are investments for reaping the flux. </w:t>
      </w:r>
      <w:r w:rsidRPr="00A43686">
        <w:rPr>
          <w:rFonts w:asciiTheme="majorHAnsi" w:hAnsiTheme="majorHAnsi"/>
          <w:b/>
          <w:highlight w:val="cyan"/>
          <w:u w:val="single"/>
        </w:rPr>
        <w:t xml:space="preserve">The real </w:t>
      </w:r>
      <w:proofErr w:type="spellStart"/>
      <w:r w:rsidRPr="00A43686">
        <w:rPr>
          <w:rFonts w:asciiTheme="majorHAnsi" w:hAnsiTheme="majorHAnsi"/>
          <w:b/>
          <w:highlight w:val="cyan"/>
          <w:u w:val="single"/>
        </w:rPr>
        <w:t>subsumption</w:t>
      </w:r>
      <w:proofErr w:type="spellEnd"/>
      <w:r w:rsidRPr="00A43686">
        <w:rPr>
          <w:rFonts w:asciiTheme="majorHAnsi" w:hAnsiTheme="majorHAnsi"/>
          <w:b/>
          <w:highlight w:val="cyan"/>
          <w:u w:val="single"/>
        </w:rPr>
        <w:t xml:space="preserve"> of the cosmos</w:t>
      </w:r>
      <w:r w:rsidRPr="0094776C">
        <w:rPr>
          <w:rFonts w:asciiTheme="majorHAnsi" w:hAnsiTheme="majorHAnsi"/>
          <w:u w:val="single"/>
        </w:rPr>
        <w:t xml:space="preserve"> has in- deed been launched; however, it </w:t>
      </w:r>
      <w:r w:rsidRPr="00A43686">
        <w:rPr>
          <w:rFonts w:asciiTheme="majorHAnsi" w:hAnsiTheme="majorHAnsi"/>
          <w:b/>
          <w:highlight w:val="cyan"/>
          <w:u w:val="single"/>
        </w:rPr>
        <w:t>requires the computational armature</w:t>
      </w:r>
      <w:r w:rsidRPr="00A43686">
        <w:rPr>
          <w:rFonts w:asciiTheme="majorHAnsi" w:hAnsiTheme="majorHAnsi"/>
          <w:highlight w:val="cyan"/>
          <w:u w:val="single"/>
        </w:rPr>
        <w:t xml:space="preserve"> </w:t>
      </w:r>
      <w:r w:rsidRPr="00A43686">
        <w:rPr>
          <w:rFonts w:asciiTheme="majorHAnsi" w:hAnsiTheme="majorHAnsi"/>
          <w:u w:val="single"/>
        </w:rPr>
        <w:t xml:space="preserve">that is extended into life and matter as an extension </w:t>
      </w:r>
      <w:r w:rsidRPr="00A43686">
        <w:rPr>
          <w:rFonts w:asciiTheme="majorHAnsi" w:hAnsiTheme="majorHAnsi"/>
          <w:b/>
          <w:highlight w:val="cyan"/>
          <w:u w:val="single"/>
        </w:rPr>
        <w:t>of our very senses and interests</w:t>
      </w:r>
      <w:r w:rsidRPr="00A43686">
        <w:rPr>
          <w:rFonts w:asciiTheme="majorHAnsi" w:hAnsiTheme="majorHAnsi"/>
          <w:highlight w:val="cyan"/>
          <w:u w:val="single"/>
        </w:rPr>
        <w:t xml:space="preserve"> to make the cosmos the grist and information the product</w:t>
      </w:r>
      <w:r w:rsidRPr="0094776C">
        <w:rPr>
          <w:rFonts w:asciiTheme="majorHAnsi" w:hAnsiTheme="majorHAnsi"/>
          <w:u w:val="single"/>
        </w:rPr>
        <w:t xml:space="preserve">—the modality of all appearance. This means that the cosmic flow may be treated as information, but the machines to gather it, measure it, and optimize its use must be built. The computational millworks may give value to its products through machine amortization (our computers wear out), but </w:t>
      </w:r>
      <w:r w:rsidRPr="00A43686">
        <w:rPr>
          <w:rFonts w:asciiTheme="majorHAnsi" w:hAnsiTheme="majorHAnsi"/>
          <w:highlight w:val="cyan"/>
          <w:u w:val="single"/>
        </w:rPr>
        <w:t>it is we who</w:t>
      </w:r>
      <w:r w:rsidRPr="0094776C">
        <w:rPr>
          <w:rFonts w:asciiTheme="majorHAnsi" w:hAnsiTheme="majorHAnsi"/>
          <w:u w:val="single"/>
        </w:rPr>
        <w:t xml:space="preserve"> (like the serfs, slaves, or wage-workers on the land) </w:t>
      </w:r>
      <w:r w:rsidRPr="00A43686">
        <w:rPr>
          <w:rFonts w:asciiTheme="majorHAnsi" w:hAnsiTheme="majorHAnsi"/>
          <w:highlight w:val="cyan"/>
          <w:u w:val="single"/>
        </w:rPr>
        <w:t>supply the computers and who</w:t>
      </w:r>
      <w:r w:rsidRPr="0094776C">
        <w:rPr>
          <w:rFonts w:asciiTheme="majorHAnsi" w:hAnsiTheme="majorHAnsi"/>
          <w:u w:val="single"/>
        </w:rPr>
        <w:t xml:space="preserve"> (like the miller tending the mill) </w:t>
      </w:r>
      <w:r w:rsidRPr="00A43686">
        <w:rPr>
          <w:rFonts w:asciiTheme="majorHAnsi" w:hAnsiTheme="majorHAnsi"/>
          <w:highlight w:val="cyan"/>
          <w:u w:val="single"/>
        </w:rPr>
        <w:t>tend the computers with our own metabolic processes</w:t>
      </w:r>
      <w:r w:rsidRPr="0094776C">
        <w:rPr>
          <w:rFonts w:asciiTheme="majorHAnsi" w:hAnsiTheme="majorHAnsi"/>
          <w:u w:val="single"/>
        </w:rPr>
        <w:t xml:space="preserve">. We are the ones that help turn those 1s and 0s, and it is </w:t>
      </w:r>
      <w:r w:rsidRPr="00A43686">
        <w:rPr>
          <w:rFonts w:asciiTheme="majorHAnsi" w:hAnsiTheme="majorHAnsi"/>
          <w:highlight w:val="cyan"/>
          <w:u w:val="single"/>
        </w:rPr>
        <w:t>in this activity</w:t>
      </w:r>
      <w:r w:rsidRPr="0094776C">
        <w:rPr>
          <w:rFonts w:asciiTheme="majorHAnsi" w:hAnsiTheme="majorHAnsi"/>
          <w:u w:val="single"/>
        </w:rPr>
        <w:t xml:space="preserve"> that </w:t>
      </w:r>
      <w:r w:rsidRPr="00A43686">
        <w:rPr>
          <w:rFonts w:asciiTheme="majorHAnsi" w:hAnsiTheme="majorHAnsi"/>
          <w:highlight w:val="cyan"/>
          <w:u w:val="single"/>
        </w:rPr>
        <w:t>we generate new value</w:t>
      </w:r>
      <w:r w:rsidRPr="0094776C">
        <w:rPr>
          <w:rFonts w:asciiTheme="majorHAnsi" w:hAnsiTheme="majorHAnsi"/>
          <w:u w:val="single"/>
        </w:rPr>
        <w:t xml:space="preserve">. </w:t>
      </w:r>
      <w:r w:rsidRPr="0094776C">
        <w:rPr>
          <w:rFonts w:asciiTheme="majorHAnsi" w:hAnsiTheme="majorHAnsi"/>
          <w:sz w:val="16"/>
        </w:rPr>
        <w:t xml:space="preserve">We remark in passing that—just as streams can do and be other things besides energy flux to turn a mill—so too can the cosmos be more than </w:t>
      </w:r>
      <w:proofErr w:type="spellStart"/>
      <w:r w:rsidRPr="0094776C">
        <w:rPr>
          <w:rFonts w:asciiTheme="majorHAnsi" w:hAnsiTheme="majorHAnsi"/>
          <w:sz w:val="16"/>
        </w:rPr>
        <w:t>informatic</w:t>
      </w:r>
      <w:proofErr w:type="spellEnd"/>
      <w:r w:rsidRPr="0094776C">
        <w:rPr>
          <w:rFonts w:asciiTheme="majorHAnsi" w:hAnsiTheme="majorHAnsi"/>
          <w:sz w:val="16"/>
        </w:rPr>
        <w:t xml:space="preserve"> flux to drive changes in machine states. </w:t>
      </w:r>
      <w:proofErr w:type="gramStart"/>
      <w:r w:rsidRPr="0094776C">
        <w:rPr>
          <w:rFonts w:asciiTheme="majorHAnsi" w:hAnsiTheme="majorHAnsi"/>
          <w:sz w:val="16"/>
        </w:rPr>
        <w:t>And so too can we denizens of the planet be more than information providers.</w:t>
      </w:r>
      <w:proofErr w:type="gramEnd"/>
      <w:r w:rsidRPr="0094776C">
        <w:rPr>
          <w:rFonts w:asciiTheme="majorHAnsi" w:hAnsiTheme="majorHAnsi"/>
          <w:sz w:val="16"/>
        </w:rPr>
        <w:t xml:space="preserve"> Or so we must assume. </w:t>
      </w:r>
      <w:r w:rsidRPr="0094776C">
        <w:rPr>
          <w:rFonts w:asciiTheme="majorHAnsi" w:hAnsiTheme="majorHAnsi"/>
          <w:u w:val="single"/>
        </w:rPr>
        <w:t xml:space="preserve">But the universalization of this </w:t>
      </w:r>
      <w:r w:rsidRPr="0094776C">
        <w:rPr>
          <w:rFonts w:asciiTheme="majorHAnsi" w:hAnsiTheme="majorHAnsi"/>
          <w:i/>
          <w:iCs/>
          <w:u w:val="single"/>
        </w:rPr>
        <w:t xml:space="preserve">treatment </w:t>
      </w:r>
      <w:r w:rsidRPr="0094776C">
        <w:rPr>
          <w:rFonts w:asciiTheme="majorHAnsi" w:hAnsiTheme="majorHAnsi"/>
          <w:u w:val="single"/>
        </w:rPr>
        <w:t xml:space="preserve">of the cosmos as </w:t>
      </w:r>
      <w:proofErr w:type="spellStart"/>
      <w:r w:rsidRPr="0094776C">
        <w:rPr>
          <w:rFonts w:asciiTheme="majorHAnsi" w:hAnsiTheme="majorHAnsi"/>
          <w:u w:val="single"/>
        </w:rPr>
        <w:t>informatic</w:t>
      </w:r>
      <w:proofErr w:type="spellEnd"/>
      <w:r w:rsidRPr="0094776C">
        <w:rPr>
          <w:rFonts w:asciiTheme="majorHAnsi" w:hAnsiTheme="majorHAnsi"/>
          <w:u w:val="single"/>
        </w:rPr>
        <w:t xml:space="preserve"> is what is key. Here, with an understanding that </w:t>
      </w:r>
      <w:proofErr w:type="spellStart"/>
      <w:r w:rsidRPr="00A43686">
        <w:rPr>
          <w:rFonts w:asciiTheme="majorHAnsi" w:hAnsiTheme="majorHAnsi"/>
          <w:highlight w:val="cyan"/>
          <w:u w:val="single"/>
        </w:rPr>
        <w:t>informatic</w:t>
      </w:r>
      <w:proofErr w:type="spellEnd"/>
      <w:r w:rsidRPr="00A43686">
        <w:rPr>
          <w:rFonts w:asciiTheme="majorHAnsi" w:hAnsiTheme="majorHAnsi"/>
          <w:highlight w:val="cyan"/>
          <w:u w:val="single"/>
        </w:rPr>
        <w:t xml:space="preserve"> perception is nothing more than the </w:t>
      </w:r>
      <w:proofErr w:type="spellStart"/>
      <w:r w:rsidRPr="00A43686">
        <w:rPr>
          <w:rFonts w:asciiTheme="majorHAnsi" w:hAnsiTheme="majorHAnsi"/>
          <w:highlight w:val="cyan"/>
          <w:u w:val="single"/>
        </w:rPr>
        <w:t>financializing</w:t>
      </w:r>
      <w:proofErr w:type="spellEnd"/>
      <w:r w:rsidRPr="00A43686">
        <w:rPr>
          <w:rFonts w:asciiTheme="majorHAnsi" w:hAnsiTheme="majorHAnsi"/>
          <w:highlight w:val="cyan"/>
          <w:u w:val="single"/>
        </w:rPr>
        <w:t xml:space="preserve"> perception of capital—an investment in instrumental knowledge</w:t>
      </w:r>
      <w:r w:rsidRPr="0094776C">
        <w:rPr>
          <w:rFonts w:asciiTheme="majorHAnsi" w:hAnsiTheme="majorHAnsi"/>
          <w:u w:val="single"/>
        </w:rPr>
        <w:t>—we have reached a point where we can write the general job description for the universal employ offered by capital:</w:t>
      </w:r>
      <w:r w:rsidRPr="0094776C">
        <w:rPr>
          <w:rFonts w:asciiTheme="majorHAnsi" w:hAnsiTheme="majorHAnsi"/>
          <w:sz w:val="16"/>
        </w:rPr>
        <w:t xml:space="preserve"> </w:t>
      </w:r>
      <w:r w:rsidRPr="0094776C">
        <w:rPr>
          <w:rFonts w:asciiTheme="majorHAnsi" w:hAnsiTheme="majorHAnsi"/>
          <w:u w:val="single"/>
        </w:rPr>
        <w:t>Wanted: humanoid information processor capable of converting I to I</w:t>
      </w:r>
      <w:r w:rsidRPr="0094776C">
        <w:rPr>
          <w:rFonts w:asciiTheme="majorHAnsi" w:hAnsiTheme="majorHAnsi" w:cs="Times New Roman"/>
          <w:u w:val="single"/>
        </w:rPr>
        <w:t>′</w:t>
      </w:r>
      <w:r w:rsidRPr="0094776C">
        <w:rPr>
          <w:rFonts w:asciiTheme="majorHAnsi" w:hAnsiTheme="majorHAnsi"/>
          <w:u w:val="single"/>
        </w:rPr>
        <w:t xml:space="preserve">. Tasks may include manual, mental, </w:t>
      </w:r>
      <w:proofErr w:type="spellStart"/>
      <w:r w:rsidRPr="0094776C">
        <w:rPr>
          <w:rFonts w:asciiTheme="majorHAnsi" w:hAnsiTheme="majorHAnsi"/>
          <w:u w:val="single"/>
        </w:rPr>
        <w:t>attentional</w:t>
      </w:r>
      <w:proofErr w:type="spellEnd"/>
      <w:r w:rsidRPr="0094776C">
        <w:rPr>
          <w:rFonts w:asciiTheme="majorHAnsi" w:hAnsiTheme="majorHAnsi"/>
          <w:u w:val="single"/>
        </w:rPr>
        <w:t xml:space="preserve">, </w:t>
      </w:r>
      <w:proofErr w:type="gramStart"/>
      <w:r w:rsidRPr="0094776C">
        <w:rPr>
          <w:rFonts w:asciiTheme="majorHAnsi" w:hAnsiTheme="majorHAnsi"/>
          <w:u w:val="single"/>
        </w:rPr>
        <w:t>cognitive</w:t>
      </w:r>
      <w:proofErr w:type="gramEnd"/>
      <w:r w:rsidRPr="0094776C">
        <w:rPr>
          <w:rFonts w:asciiTheme="majorHAnsi" w:hAnsiTheme="majorHAnsi"/>
          <w:u w:val="single"/>
        </w:rPr>
        <w:t xml:space="preserve">, screen, and metabolic labor and making yourself infinitely available as a surface for the inscription of information. All interfaces with the social armature accepted. Only the yet living need apply </w:t>
      </w:r>
      <w:proofErr w:type="gramStart"/>
      <w:r w:rsidRPr="0094776C">
        <w:rPr>
          <w:rFonts w:asciiTheme="majorHAnsi" w:hAnsiTheme="majorHAnsi"/>
          <w:u w:val="single"/>
        </w:rPr>
        <w:t>themselves</w:t>
      </w:r>
      <w:proofErr w:type="gramEnd"/>
      <w:r w:rsidRPr="0094776C">
        <w:rPr>
          <w:rFonts w:asciiTheme="majorHAnsi" w:hAnsiTheme="majorHAnsi"/>
          <w:u w:val="single"/>
        </w:rPr>
        <w:t xml:space="preserve">. What was formerly called living labor, and is now understood in terms of work, </w:t>
      </w:r>
      <w:r w:rsidRPr="00A43686">
        <w:rPr>
          <w:rFonts w:asciiTheme="majorHAnsi" w:hAnsiTheme="majorHAnsi"/>
          <w:highlight w:val="cyan"/>
          <w:u w:val="single"/>
        </w:rPr>
        <w:t xml:space="preserve">attention, cognition, </w:t>
      </w:r>
      <w:r>
        <w:rPr>
          <w:rFonts w:asciiTheme="majorHAnsi" w:hAnsiTheme="majorHAnsi"/>
          <w:highlight w:val="cyan"/>
          <w:u w:val="single"/>
        </w:rPr>
        <w:t xml:space="preserve">[and] </w:t>
      </w:r>
      <w:r w:rsidRPr="00A43686">
        <w:rPr>
          <w:rFonts w:asciiTheme="majorHAnsi" w:hAnsiTheme="majorHAnsi"/>
          <w:highlight w:val="cyan"/>
          <w:u w:val="single"/>
        </w:rPr>
        <w:t>affective capacity</w:t>
      </w:r>
      <w:r w:rsidRPr="0094776C">
        <w:rPr>
          <w:rFonts w:asciiTheme="majorHAnsi" w:hAnsiTheme="majorHAnsi"/>
          <w:u w:val="single"/>
        </w:rPr>
        <w:t xml:space="preserve">, life-time, and the like now </w:t>
      </w:r>
      <w:r w:rsidRPr="00A43686">
        <w:rPr>
          <w:rFonts w:asciiTheme="majorHAnsi" w:hAnsiTheme="majorHAnsi"/>
          <w:highlight w:val="cyan"/>
          <w:u w:val="single"/>
        </w:rPr>
        <w:t>drive</w:t>
      </w:r>
      <w:r w:rsidRPr="0094776C">
        <w:rPr>
          <w:rFonts w:asciiTheme="majorHAnsi" w:hAnsiTheme="majorHAnsi"/>
          <w:u w:val="single"/>
        </w:rPr>
        <w:t xml:space="preserve">s the state changes in discrete state machines, and these changes, </w:t>
      </w:r>
      <w:r w:rsidRPr="00A43686">
        <w:rPr>
          <w:rFonts w:asciiTheme="majorHAnsi" w:hAnsiTheme="majorHAnsi"/>
          <w:highlight w:val="cyan"/>
          <w:u w:val="single"/>
        </w:rPr>
        <w:t>the creation of socially useful information</w:t>
      </w:r>
      <w:r w:rsidRPr="0094776C">
        <w:rPr>
          <w:rFonts w:asciiTheme="majorHAnsi" w:hAnsiTheme="majorHAnsi"/>
          <w:u w:val="single"/>
        </w:rPr>
        <w:t xml:space="preserve">, are </w:t>
      </w:r>
      <w:r w:rsidRPr="00A43686">
        <w:rPr>
          <w:rFonts w:asciiTheme="majorHAnsi" w:hAnsiTheme="majorHAnsi"/>
          <w:highlight w:val="cyan"/>
          <w:u w:val="single"/>
        </w:rPr>
        <w:t xml:space="preserve">at the core of the transition from </w:t>
      </w:r>
      <w:r w:rsidRPr="00A43686">
        <w:rPr>
          <w:rFonts w:asciiTheme="majorHAnsi" w:hAnsiTheme="majorHAnsi"/>
          <w:u w:val="single"/>
        </w:rPr>
        <w:t>M</w:t>
      </w:r>
      <w:r>
        <w:rPr>
          <w:rFonts w:asciiTheme="majorHAnsi" w:hAnsiTheme="majorHAnsi"/>
          <w:highlight w:val="cyan"/>
          <w:u w:val="single"/>
        </w:rPr>
        <w:t xml:space="preserve"> [money]</w:t>
      </w:r>
      <w:r w:rsidRPr="00A43686">
        <w:rPr>
          <w:rFonts w:asciiTheme="majorHAnsi" w:hAnsiTheme="majorHAnsi"/>
          <w:highlight w:val="cyan"/>
          <w:u w:val="single"/>
        </w:rPr>
        <w:t xml:space="preserve"> to </w:t>
      </w:r>
      <w:r w:rsidRPr="00A43686">
        <w:rPr>
          <w:rFonts w:asciiTheme="majorHAnsi" w:hAnsiTheme="majorHAnsi"/>
          <w:u w:val="single"/>
        </w:rPr>
        <w:t>M</w:t>
      </w:r>
      <w:r w:rsidRPr="00A43686">
        <w:rPr>
          <w:rFonts w:asciiTheme="majorHAnsi" w:hAnsiTheme="majorHAnsi" w:cs="Times New Roman"/>
          <w:u w:val="single"/>
        </w:rPr>
        <w:t xml:space="preserve">′ </w:t>
      </w:r>
      <w:r>
        <w:rPr>
          <w:rFonts w:asciiTheme="majorHAnsi" w:hAnsiTheme="majorHAnsi" w:cs="Times New Roman"/>
          <w:highlight w:val="cyan"/>
          <w:u w:val="single"/>
        </w:rPr>
        <w:t>[more money]</w:t>
      </w:r>
      <w:r w:rsidRPr="00A43686">
        <w:rPr>
          <w:rFonts w:asciiTheme="majorHAnsi" w:hAnsiTheme="majorHAnsi"/>
          <w:highlight w:val="cyan"/>
          <w:u w:val="single"/>
        </w:rPr>
        <w:t>.</w:t>
      </w:r>
      <w:r w:rsidRPr="0094776C">
        <w:rPr>
          <w:rFonts w:asciiTheme="majorHAnsi" w:hAnsiTheme="majorHAnsi"/>
          <w:sz w:val="16"/>
        </w:rPr>
        <w:t xml:space="preserve"> Every case of value production, even the most traditional cases of food or object pro- </w:t>
      </w:r>
      <w:proofErr w:type="spellStart"/>
      <w:r w:rsidRPr="0094776C">
        <w:rPr>
          <w:rFonts w:asciiTheme="majorHAnsi" w:hAnsiTheme="majorHAnsi"/>
          <w:sz w:val="16"/>
        </w:rPr>
        <w:t>duction</w:t>
      </w:r>
      <w:proofErr w:type="spellEnd"/>
      <w:r w:rsidRPr="0094776C">
        <w:rPr>
          <w:rFonts w:asciiTheme="majorHAnsi" w:hAnsiTheme="majorHAnsi"/>
          <w:sz w:val="16"/>
        </w:rPr>
        <w:t xml:space="preserve">, can be thought in these terms, for this case is the most general case. In- formed matter is securitized in a system of access rights that are accumulated by capital and withheld from the living, only to be accessed in exchange for the leveraged production of more information, as money or whatever acceptable form. </w:t>
      </w:r>
    </w:p>
    <w:p w14:paraId="7A269027" w14:textId="77777777" w:rsidR="00B23FE3" w:rsidRDefault="00B23FE3" w:rsidP="00B23FE3"/>
    <w:p w14:paraId="347524C6" w14:textId="77777777" w:rsidR="00B23FE3" w:rsidRDefault="00B23FE3" w:rsidP="00B23FE3">
      <w:pPr>
        <w:rPr>
          <w:b/>
        </w:rPr>
      </w:pPr>
      <w:r>
        <w:rPr>
          <w:b/>
        </w:rPr>
        <w:t xml:space="preserve">Space will not be another mine, another commercial sci-fi film, another nuke war scenario that outweighs the k. Our attention draws away from capitalist informatics and towards a cosmic future, an unknown future that cannot become a risk to be managed. </w:t>
      </w:r>
    </w:p>
    <w:p w14:paraId="0D109C78" w14:textId="77777777" w:rsidR="00B23FE3" w:rsidRPr="00DC4517" w:rsidRDefault="00B23FE3" w:rsidP="00B23FE3">
      <w:pPr>
        <w:rPr>
          <w:b/>
        </w:rPr>
      </w:pPr>
      <w:r>
        <w:rPr>
          <w:b/>
        </w:rPr>
        <w:t xml:space="preserve">Thus, I affirm that the appropriation of outer space, both expressively and materially, by private entities is unjust. </w:t>
      </w:r>
      <w:proofErr w:type="gramStart"/>
      <w:r>
        <w:rPr>
          <w:b/>
        </w:rPr>
        <w:t>This is not the world computer’s cosmos</w:t>
      </w:r>
      <w:proofErr w:type="gramEnd"/>
      <w:r>
        <w:rPr>
          <w:b/>
        </w:rPr>
        <w:t xml:space="preserve">, </w:t>
      </w:r>
      <w:proofErr w:type="gramStart"/>
      <w:r>
        <w:rPr>
          <w:b/>
        </w:rPr>
        <w:t>this is ours</w:t>
      </w:r>
      <w:proofErr w:type="gramEnd"/>
      <w:r>
        <w:rPr>
          <w:b/>
        </w:rPr>
        <w:t>.</w:t>
      </w:r>
    </w:p>
    <w:p w14:paraId="514F6795" w14:textId="77777777" w:rsidR="00B23FE3" w:rsidRDefault="00B23FE3" w:rsidP="00B23FE3">
      <w:pPr>
        <w:rPr>
          <w:rFonts w:asciiTheme="majorHAnsi" w:hAnsiTheme="majorHAnsi" w:cs="Times New Roman"/>
          <w:b/>
        </w:rPr>
      </w:pPr>
      <w:r>
        <w:rPr>
          <w:rFonts w:asciiTheme="majorHAnsi" w:hAnsiTheme="majorHAnsi" w:cs="Times New Roman"/>
          <w:b/>
        </w:rPr>
        <w:t xml:space="preserve">Earthbound oppression won’t disappear in space, but we still must imagine a utopian not-yet in which space is </w:t>
      </w:r>
      <w:proofErr w:type="spellStart"/>
      <w:r>
        <w:rPr>
          <w:rFonts w:asciiTheme="majorHAnsi" w:hAnsiTheme="majorHAnsi" w:cs="Times New Roman"/>
          <w:b/>
        </w:rPr>
        <w:t>liberatory</w:t>
      </w:r>
      <w:proofErr w:type="spellEnd"/>
      <w:r>
        <w:rPr>
          <w:rFonts w:asciiTheme="majorHAnsi" w:hAnsiTheme="majorHAnsi" w:cs="Times New Roman"/>
          <w:b/>
        </w:rPr>
        <w:t>. It’s hard down here. It’s hard up there. But it’s not over yet.</w:t>
      </w:r>
    </w:p>
    <w:p w14:paraId="6E459D9C" w14:textId="77777777" w:rsidR="00B23FE3" w:rsidRDefault="00B23FE3" w:rsidP="00B23FE3">
      <w:pPr>
        <w:rPr>
          <w:rFonts w:asciiTheme="majorHAnsi" w:hAnsiTheme="majorHAnsi" w:cs="Times New Roman"/>
          <w:b/>
        </w:rPr>
      </w:pPr>
      <w:r>
        <w:rPr>
          <w:rFonts w:asciiTheme="majorHAnsi" w:hAnsiTheme="majorHAnsi" w:cs="Times New Roman"/>
          <w:b/>
        </w:rPr>
        <w:t>I’ll Wait for You, Sun Ra:</w:t>
      </w:r>
    </w:p>
    <w:p w14:paraId="7FBC6BBE" w14:textId="77777777" w:rsidR="00B23FE3" w:rsidRPr="00416D9F" w:rsidRDefault="00B23FE3" w:rsidP="00B23FE3">
      <w:pPr>
        <w:rPr>
          <w:rFonts w:asciiTheme="majorHAnsi" w:hAnsiTheme="majorHAnsi" w:cs="Times New Roman"/>
          <w:sz w:val="20"/>
          <w:szCs w:val="20"/>
        </w:rPr>
      </w:pPr>
      <w:r>
        <w:rPr>
          <w:rFonts w:asciiTheme="majorHAnsi" w:hAnsiTheme="majorHAnsi" w:cs="Times New Roman"/>
          <w:sz w:val="20"/>
          <w:szCs w:val="20"/>
        </w:rPr>
        <w:t xml:space="preserve">Sun Ra, “I’ll Wait for You.”  </w:t>
      </w:r>
      <w:r w:rsidRPr="00416D9F">
        <w:rPr>
          <w:rFonts w:asciiTheme="majorHAnsi" w:hAnsiTheme="majorHAnsi" w:cs="Times New Roman"/>
          <w:sz w:val="20"/>
          <w:szCs w:val="20"/>
        </w:rPr>
        <w:t>https://genius.com/Sun-ra-ill-wait-for-you-strange-worlds-in-my-mind-lyrics</w:t>
      </w:r>
    </w:p>
    <w:p w14:paraId="7A7E64CF" w14:textId="77777777" w:rsidR="00B23FE3" w:rsidRPr="00416D9F" w:rsidRDefault="00B23FE3" w:rsidP="00B23FE3">
      <w:pPr>
        <w:rPr>
          <w:rFonts w:ascii="Times New Roman" w:hAnsi="Times New Roman" w:cs="Times New Roman"/>
          <w:b/>
          <w:sz w:val="20"/>
          <w:szCs w:val="20"/>
        </w:rPr>
      </w:pPr>
      <w:r w:rsidRPr="00416D9F">
        <w:rPr>
          <w:b/>
          <w:shd w:val="clear" w:color="auto" w:fill="FFFFFF"/>
        </w:rPr>
        <w:t>In some far off place</w:t>
      </w:r>
      <w:r w:rsidRPr="00416D9F">
        <w:rPr>
          <w:b/>
        </w:rPr>
        <w:br/>
      </w:r>
      <w:r w:rsidRPr="00416D9F">
        <w:rPr>
          <w:b/>
          <w:shd w:val="clear" w:color="auto" w:fill="FFFFFF"/>
        </w:rPr>
        <w:t>Many light years in space</w:t>
      </w:r>
      <w:r w:rsidRPr="00416D9F">
        <w:rPr>
          <w:b/>
        </w:rPr>
        <w:br/>
      </w:r>
      <w:r w:rsidRPr="00416D9F">
        <w:rPr>
          <w:b/>
          <w:shd w:val="clear" w:color="auto" w:fill="FFFFFF"/>
        </w:rPr>
        <w:t>I'll wait for you</w:t>
      </w:r>
      <w:r w:rsidRPr="00416D9F">
        <w:rPr>
          <w:b/>
        </w:rPr>
        <w:br/>
      </w:r>
      <w:r w:rsidRPr="00416D9F">
        <w:rPr>
          <w:b/>
        </w:rPr>
        <w:br/>
      </w:r>
      <w:r w:rsidRPr="00416D9F">
        <w:rPr>
          <w:b/>
          <w:shd w:val="clear" w:color="auto" w:fill="FFFFFF"/>
        </w:rPr>
        <w:t>Where human feet have never trod</w:t>
      </w:r>
      <w:r w:rsidRPr="00416D9F">
        <w:rPr>
          <w:b/>
        </w:rPr>
        <w:br/>
      </w:r>
      <w:r w:rsidRPr="00416D9F">
        <w:rPr>
          <w:b/>
          <w:shd w:val="clear" w:color="auto" w:fill="FFFFFF"/>
        </w:rPr>
        <w:t>Where human eyes have never seen</w:t>
      </w:r>
      <w:r w:rsidRPr="00416D9F">
        <w:rPr>
          <w:b/>
        </w:rPr>
        <w:br/>
      </w:r>
      <w:r w:rsidRPr="00416D9F">
        <w:rPr>
          <w:b/>
          <w:shd w:val="clear" w:color="auto" w:fill="FFFFFF"/>
        </w:rPr>
        <w:t>I'll build a world of abstract dreams</w:t>
      </w:r>
      <w:r w:rsidRPr="00416D9F">
        <w:rPr>
          <w:b/>
        </w:rPr>
        <w:br/>
      </w:r>
      <w:r w:rsidRPr="00416D9F">
        <w:rPr>
          <w:b/>
          <w:shd w:val="clear" w:color="auto" w:fill="FFFFFF"/>
        </w:rPr>
        <w:t>And wait for you</w:t>
      </w:r>
      <w:r w:rsidRPr="00416D9F">
        <w:rPr>
          <w:b/>
        </w:rPr>
        <w:br/>
      </w:r>
      <w:r w:rsidRPr="00416D9F">
        <w:rPr>
          <w:b/>
        </w:rPr>
        <w:br/>
      </w:r>
      <w:r w:rsidRPr="00416D9F">
        <w:rPr>
          <w:b/>
          <w:shd w:val="clear" w:color="auto" w:fill="FFFFFF"/>
        </w:rPr>
        <w:t>In tomorrow's realm</w:t>
      </w:r>
      <w:r w:rsidRPr="00416D9F">
        <w:rPr>
          <w:b/>
        </w:rPr>
        <w:br/>
      </w:r>
      <w:r w:rsidRPr="00416D9F">
        <w:rPr>
          <w:b/>
          <w:shd w:val="clear" w:color="auto" w:fill="FFFFFF"/>
        </w:rPr>
        <w:t>We'll take the helm of a new ship</w:t>
      </w:r>
      <w:r w:rsidRPr="00416D9F">
        <w:rPr>
          <w:b/>
        </w:rPr>
        <w:br/>
      </w:r>
      <w:r w:rsidRPr="00416D9F">
        <w:rPr>
          <w:b/>
          <w:shd w:val="clear" w:color="auto" w:fill="FFFFFF"/>
        </w:rPr>
        <w:t>Like the lash of a whip</w:t>
      </w:r>
      <w:r w:rsidRPr="00416D9F">
        <w:rPr>
          <w:b/>
        </w:rPr>
        <w:br/>
      </w:r>
      <w:r w:rsidRPr="00416D9F">
        <w:rPr>
          <w:b/>
          <w:shd w:val="clear" w:color="auto" w:fill="FFFFFF"/>
        </w:rPr>
        <w:t>We'll start on the way</w:t>
      </w:r>
      <w:r w:rsidRPr="00416D9F">
        <w:rPr>
          <w:b/>
        </w:rPr>
        <w:br/>
      </w:r>
      <w:r w:rsidRPr="00416D9F">
        <w:rPr>
          <w:b/>
          <w:shd w:val="clear" w:color="auto" w:fill="FFFFFF"/>
        </w:rPr>
        <w:t>And safely journey</w:t>
      </w:r>
      <w:r w:rsidRPr="00416D9F">
        <w:rPr>
          <w:b/>
        </w:rPr>
        <w:br/>
      </w:r>
      <w:r w:rsidRPr="00416D9F">
        <w:rPr>
          <w:b/>
          <w:shd w:val="clear" w:color="auto" w:fill="FFFFFF"/>
        </w:rPr>
        <w:t>To a new shore</w:t>
      </w:r>
    </w:p>
    <w:p w14:paraId="5DEE6517" w14:textId="77777777" w:rsidR="00B23FE3" w:rsidRPr="00F601E6" w:rsidRDefault="00B23FE3" w:rsidP="00F601E6"/>
    <w:sectPr w:rsidR="00B23FE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ppleSystemUIFont">
    <w:altName w:val="Cambria"/>
    <w:panose1 w:val="00000000000000000000"/>
    <w:charset w:val="00"/>
    <w:family w:val="auto"/>
    <w:notTrueType/>
    <w:pitch w:val="default"/>
    <w:sig w:usb0="00000003" w:usb1="00000000" w:usb2="00000000" w:usb3="00000000" w:csb0="00000001" w:csb1="00000000"/>
  </w:font>
  <w:font w:name="Times Italic">
    <w:panose1 w:val="00000500000000090000"/>
    <w:charset w:val="00"/>
    <w:family w:val="auto"/>
    <w:pitch w:val="variable"/>
    <w:sig w:usb0="E00002FF" w:usb1="5000205A" w:usb2="00000000"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23F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26B"/>
    <w:rsid w:val="00267EBB"/>
    <w:rsid w:val="0027023B"/>
    <w:rsid w:val="00272F3F"/>
    <w:rsid w:val="00274EDB"/>
    <w:rsid w:val="00276E3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9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10A8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E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95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E30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23FE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23F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3F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3F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B23F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3F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FE3"/>
  </w:style>
  <w:style w:type="character" w:customStyle="1" w:styleId="Heading1Char">
    <w:name w:val="Heading 1 Char"/>
    <w:aliases w:val="Pocket Char"/>
    <w:basedOn w:val="DefaultParagraphFont"/>
    <w:link w:val="Heading1"/>
    <w:uiPriority w:val="9"/>
    <w:rsid w:val="00B23F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3F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3FE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B23F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3FE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B23FE3"/>
    <w:rPr>
      <w:b w:val="0"/>
      <w:sz w:val="22"/>
      <w:u w:val="single"/>
    </w:rPr>
  </w:style>
  <w:style w:type="character" w:styleId="Emphasis">
    <w:name w:val="Emphasis"/>
    <w:basedOn w:val="DefaultParagraphFont"/>
    <w:uiPriority w:val="20"/>
    <w:qFormat/>
    <w:rsid w:val="00B23F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3FE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23FE3"/>
    <w:rPr>
      <w:color w:val="auto"/>
      <w:u w:val="none"/>
    </w:rPr>
  </w:style>
  <w:style w:type="paragraph" w:styleId="DocumentMap">
    <w:name w:val="Document Map"/>
    <w:basedOn w:val="Normal"/>
    <w:link w:val="DocumentMapChar"/>
    <w:uiPriority w:val="99"/>
    <w:semiHidden/>
    <w:unhideWhenUsed/>
    <w:rsid w:val="00B23F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23FE3"/>
    <w:rPr>
      <w:rFonts w:ascii="Lucida Grande" w:hAnsi="Lucida Grande" w:cs="Lucida Grande"/>
    </w:rPr>
  </w:style>
  <w:style w:type="paragraph" w:customStyle="1" w:styleId="pedit">
    <w:name w:val="p_edit"/>
    <w:basedOn w:val="Normal"/>
    <w:rsid w:val="00B23FE3"/>
    <w:pPr>
      <w:spacing w:before="100" w:beforeAutospacing="1" w:after="100" w:afterAutospacing="1" w:line="240" w:lineRule="auto"/>
    </w:pPr>
    <w:rPr>
      <w:rFonts w:ascii="Times New Roman" w:hAnsi="Times New Roman" w:cs="Times New Roman"/>
      <w:sz w:val="20"/>
      <w:szCs w:val="20"/>
    </w:rPr>
  </w:style>
  <w:style w:type="character" w:customStyle="1" w:styleId="numbers">
    <w:name w:val="numbers"/>
    <w:basedOn w:val="DefaultParagraphFont"/>
    <w:rsid w:val="0025126B"/>
  </w:style>
  <w:style w:type="character" w:customStyle="1" w:styleId="pull-double">
    <w:name w:val="pull-double"/>
    <w:basedOn w:val="DefaultParagraphFont"/>
    <w:rsid w:val="0025126B"/>
  </w:style>
  <w:style w:type="character" w:customStyle="1" w:styleId="dquo">
    <w:name w:val="dquo"/>
    <w:basedOn w:val="DefaultParagraphFont"/>
    <w:rsid w:val="002512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23FE3"/>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23F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3F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3F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9"/>
    <w:unhideWhenUsed/>
    <w:qFormat/>
    <w:rsid w:val="00B23F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3F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FE3"/>
  </w:style>
  <w:style w:type="character" w:customStyle="1" w:styleId="Heading1Char">
    <w:name w:val="Heading 1 Char"/>
    <w:aliases w:val="Pocket Char"/>
    <w:basedOn w:val="DefaultParagraphFont"/>
    <w:link w:val="Heading1"/>
    <w:uiPriority w:val="9"/>
    <w:rsid w:val="00B23F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3F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3FE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B23F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3FE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B23FE3"/>
    <w:rPr>
      <w:b w:val="0"/>
      <w:sz w:val="22"/>
      <w:u w:val="single"/>
    </w:rPr>
  </w:style>
  <w:style w:type="character" w:styleId="Emphasis">
    <w:name w:val="Emphasis"/>
    <w:basedOn w:val="DefaultParagraphFont"/>
    <w:uiPriority w:val="20"/>
    <w:qFormat/>
    <w:rsid w:val="00B23F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3FE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23FE3"/>
    <w:rPr>
      <w:color w:val="auto"/>
      <w:u w:val="none"/>
    </w:rPr>
  </w:style>
  <w:style w:type="paragraph" w:styleId="DocumentMap">
    <w:name w:val="Document Map"/>
    <w:basedOn w:val="Normal"/>
    <w:link w:val="DocumentMapChar"/>
    <w:uiPriority w:val="99"/>
    <w:semiHidden/>
    <w:unhideWhenUsed/>
    <w:rsid w:val="00B23F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23FE3"/>
    <w:rPr>
      <w:rFonts w:ascii="Lucida Grande" w:hAnsi="Lucida Grande" w:cs="Lucida Grande"/>
    </w:rPr>
  </w:style>
  <w:style w:type="paragraph" w:customStyle="1" w:styleId="pedit">
    <w:name w:val="p_edit"/>
    <w:basedOn w:val="Normal"/>
    <w:rsid w:val="00B23FE3"/>
    <w:pPr>
      <w:spacing w:before="100" w:beforeAutospacing="1" w:after="100" w:afterAutospacing="1" w:line="240" w:lineRule="auto"/>
    </w:pPr>
    <w:rPr>
      <w:rFonts w:ascii="Times New Roman" w:hAnsi="Times New Roman" w:cs="Times New Roman"/>
      <w:sz w:val="20"/>
      <w:szCs w:val="20"/>
    </w:rPr>
  </w:style>
  <w:style w:type="character" w:customStyle="1" w:styleId="numbers">
    <w:name w:val="numbers"/>
    <w:basedOn w:val="DefaultParagraphFont"/>
    <w:rsid w:val="0025126B"/>
  </w:style>
  <w:style w:type="character" w:customStyle="1" w:styleId="pull-double">
    <w:name w:val="pull-double"/>
    <w:basedOn w:val="DefaultParagraphFont"/>
    <w:rsid w:val="0025126B"/>
  </w:style>
  <w:style w:type="character" w:customStyle="1" w:styleId="dquo">
    <w:name w:val="dquo"/>
    <w:basedOn w:val="DefaultParagraphFont"/>
    <w:rsid w:val="00251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inthesetimes.com/article/socialism-anti-capitalism-economic-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54DAAF-110A-FC46-89F5-054A705ED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8</Pages>
  <Words>10626</Words>
  <Characters>60569</Characters>
  <Application>Microsoft Macintosh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2022-04-24T14:12:00Z</dcterms:created>
  <dcterms:modified xsi:type="dcterms:W3CDTF">2022-04-24T15:01:00Z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