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96637" w14:textId="77777777" w:rsidR="009F322E" w:rsidRDefault="009F322E" w:rsidP="005B4256">
      <w:pPr>
        <w:pStyle w:val="Heading1"/>
      </w:pPr>
      <w:bookmarkStart w:id="0" w:name="_GoBack"/>
      <w:bookmarkEnd w:id="0"/>
      <w:r>
        <w:t>1AR</w:t>
      </w:r>
    </w:p>
    <w:p w14:paraId="1A230860" w14:textId="77777777" w:rsidR="009F322E" w:rsidRDefault="009F322E" w:rsidP="009F322E"/>
    <w:p w14:paraId="4D050DC9" w14:textId="77777777" w:rsidR="009F322E" w:rsidRDefault="009F322E" w:rsidP="009F322E">
      <w:pPr>
        <w:pStyle w:val="Heading4"/>
      </w:pPr>
      <w:r>
        <w:t xml:space="preserve">Communication is coopted by the world computer’s algorithms and channeled to profit: every Facebook radical makes another dollar for </w:t>
      </w:r>
      <w:proofErr w:type="spellStart"/>
      <w:r>
        <w:t>Zuckerberg</w:t>
      </w:r>
      <w:proofErr w:type="spellEnd"/>
      <w:r>
        <w:t xml:space="preserve">. Our political project must therefore be illegible and fugitive, rupturing the world computer’s hold over </w:t>
      </w:r>
      <w:proofErr w:type="spellStart"/>
      <w:r>
        <w:t>liberatory</w:t>
      </w:r>
      <w:proofErr w:type="spellEnd"/>
      <w:r>
        <w:t xml:space="preserve"> futurism.</w:t>
      </w:r>
    </w:p>
    <w:p w14:paraId="55EEB9BA" w14:textId="77777777" w:rsidR="009F322E" w:rsidRDefault="009F322E" w:rsidP="009F322E">
      <w:pPr>
        <w:rPr>
          <w:rStyle w:val="Style13ptBold"/>
        </w:rPr>
      </w:pPr>
      <w:proofErr w:type="spellStart"/>
      <w:r>
        <w:rPr>
          <w:rStyle w:val="Style13ptBold"/>
        </w:rPr>
        <w:t>Beller</w:t>
      </w:r>
      <w:proofErr w:type="spellEnd"/>
    </w:p>
    <w:p w14:paraId="4257E904" w14:textId="77777777" w:rsidR="009F322E" w:rsidRPr="00060FAB" w:rsidRDefault="009F322E" w:rsidP="009F322E">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1930D21" w14:textId="77777777" w:rsidR="009F322E" w:rsidRPr="00060FAB" w:rsidRDefault="009F322E" w:rsidP="009F322E">
      <w:pPr>
        <w:rPr>
          <w:u w:val="single"/>
        </w:rPr>
      </w:pPr>
      <w:r w:rsidRPr="00060FAB">
        <w:rPr>
          <w:sz w:val="16"/>
        </w:rPr>
        <w:t xml:space="preserve">Computational racial capital as an operative process or </w:t>
      </w:r>
      <w:proofErr w:type="spellStart"/>
      <w:r w:rsidRPr="00060FAB">
        <w:rPr>
          <w:sz w:val="16"/>
        </w:rPr>
        <w:t>metaprogram</w:t>
      </w:r>
      <w:proofErr w:type="spellEnd"/>
      <w:r w:rsidRPr="00060FAB">
        <w:rPr>
          <w:sz w:val="16"/>
        </w:rPr>
        <w:t xml:space="preserve">— presiding, I am obliged to report (pace </w:t>
      </w:r>
      <w:proofErr w:type="spellStart"/>
      <w:r w:rsidRPr="00060FAB">
        <w:rPr>
          <w:sz w:val="16"/>
        </w:rPr>
        <w:t>Flusser</w:t>
      </w:r>
      <w:proofErr w:type="spellEnd"/>
      <w:r w:rsidRPr="00060FAB">
        <w:rPr>
          <w:sz w:val="16"/>
        </w:rPr>
        <w:t xml:space="preserve">), over the photographic program as well as over some premature pronouncements of the arrival of some </w:t>
      </w:r>
      <w:proofErr w:type="spellStart"/>
      <w:r w:rsidRPr="00060FAB">
        <w:rPr>
          <w:sz w:val="16"/>
        </w:rPr>
        <w:t>postcapitalism</w:t>
      </w:r>
      <w:proofErr w:type="spellEnd"/>
      <w:r w:rsidRPr="00060FAB">
        <w:rPr>
          <w:sz w:val="16"/>
        </w:rPr>
        <w:t xml:space="preserve">—endeavors to constitute the horizon of our historical imagination. It presides over the disavowal of its own imposition of such limitations on the imagination. </w:t>
      </w:r>
      <w:r w:rsidRPr="00060FAB">
        <w:rPr>
          <w:u w:val="single"/>
        </w:rPr>
        <w:t>I</w:t>
      </w:r>
      <w:r w:rsidRPr="005A66F2">
        <w:rPr>
          <w:u w:val="single"/>
        </w:rPr>
        <w:t xml:space="preserve">ndeed, </w:t>
      </w:r>
      <w:r w:rsidRPr="00060FAB">
        <w:rPr>
          <w:highlight w:val="cyan"/>
          <w:u w:val="single"/>
        </w:rPr>
        <w:t>the world computer’s enclosure of futurity</w:t>
      </w:r>
      <w:r w:rsidRPr="005A66F2">
        <w:rPr>
          <w:u w:val="single"/>
        </w:rPr>
        <w:t xml:space="preserve"> </w:t>
      </w:r>
      <w:r w:rsidRPr="00060FAB">
        <w:rPr>
          <w:highlight w:val="cyan"/>
          <w:u w:val="single"/>
        </w:rPr>
        <w:t>is</w:t>
      </w:r>
      <w:r w:rsidRPr="005A66F2">
        <w:rPr>
          <w:u w:val="single"/>
        </w:rPr>
        <w:t xml:space="preserve"> sometimes </w:t>
      </w:r>
      <w:r w:rsidRPr="00060FAB">
        <w:rPr>
          <w:highlight w:val="cyan"/>
          <w:u w:val="single"/>
        </w:rPr>
        <w:t>presented as an opening toward freedom</w:t>
      </w:r>
      <w:r w:rsidRPr="005A66F2">
        <w:rPr>
          <w:u w:val="single"/>
        </w:rPr>
        <w:t xml:space="preserve">. </w:t>
      </w:r>
      <w:r w:rsidRPr="00060FAB">
        <w:rPr>
          <w:sz w:val="16"/>
          <w:szCs w:val="16"/>
        </w:rPr>
        <w:t>As if to hide its own function, the Ai that colonizes planet Earth must disguise the fact that it is Ai</w:t>
      </w:r>
      <w:proofErr w:type="gramStart"/>
      <w:r w:rsidRPr="00060FAB">
        <w:rPr>
          <w:sz w:val="16"/>
          <w:szCs w:val="16"/>
        </w:rPr>
        <w:t>;</w:t>
      </w:r>
      <w:proofErr w:type="gramEnd"/>
      <w:r w:rsidRPr="00060FAB">
        <w:rPr>
          <w:sz w:val="16"/>
          <w:szCs w:val="16"/>
        </w:rPr>
        <w:t xml:space="preserve"> or, when it does appear, it appears in philosophy, cinema, fiction, and, yes, even critical theory as a transcendent and sublime fantasy. The thrill of these various genres is that the Ai-sublime leaves the specific form for the socially necessary reconstitution of the ego, </w:t>
      </w:r>
      <w:proofErr w:type="spellStart"/>
      <w:r w:rsidRPr="00060FAB">
        <w:rPr>
          <w:sz w:val="16"/>
          <w:szCs w:val="16"/>
        </w:rPr>
        <w:t>postencounter</w:t>
      </w:r>
      <w:proofErr w:type="spellEnd"/>
      <w:r w:rsidRPr="00060FAB">
        <w:rPr>
          <w:sz w:val="16"/>
          <w:szCs w:val="16"/>
        </w:rPr>
        <w:t xml:space="preserve">, </w:t>
      </w:r>
      <w:proofErr w:type="spellStart"/>
      <w:r w:rsidRPr="00060FAB">
        <w:rPr>
          <w:sz w:val="16"/>
          <w:szCs w:val="16"/>
        </w:rPr>
        <w:t>posteuphoria</w:t>
      </w:r>
      <w:proofErr w:type="spellEnd"/>
      <w:r w:rsidRPr="00060FAB">
        <w:rPr>
          <w:sz w:val="16"/>
          <w:szCs w:val="16"/>
        </w:rPr>
        <w:t>, seemingly open (things can never be the same, we will never be the same, I am not the same), while also seeming to render the fate of the so-called human irrelevant. May as well shop on, then!</w:t>
      </w:r>
      <w:r w:rsidRPr="005A66F2">
        <w:rPr>
          <w:u w:val="single"/>
        </w:rPr>
        <w:t xml:space="preserve"> But if the people are to be the companion species to Ai, </w:t>
      </w:r>
      <w:r w:rsidRPr="00060FAB">
        <w:rPr>
          <w:highlight w:val="cyan"/>
          <w:u w:val="single"/>
        </w:rPr>
        <w:t>we</w:t>
      </w:r>
      <w:r w:rsidRPr="005A66F2">
        <w:rPr>
          <w:u w:val="single"/>
        </w:rPr>
        <w:t xml:space="preserve">, like </w:t>
      </w:r>
      <w:proofErr w:type="spellStart"/>
      <w:r w:rsidRPr="005A66F2">
        <w:rPr>
          <w:u w:val="single"/>
        </w:rPr>
        <w:t>Haraway’s</w:t>
      </w:r>
      <w:proofErr w:type="spellEnd"/>
      <w:r w:rsidRPr="005A66F2">
        <w:rPr>
          <w:u w:val="single"/>
        </w:rPr>
        <w:t xml:space="preserve"> dogs, might </w:t>
      </w:r>
      <w:r w:rsidRPr="00060FAB">
        <w:rPr>
          <w:highlight w:val="cyan"/>
          <w:u w:val="single"/>
        </w:rPr>
        <w:t>require a manifesto of our own—a political statement that respects our historically arrived-at position</w:t>
      </w:r>
      <w:r w:rsidRPr="005A66F2">
        <w:rPr>
          <w:u w:val="single"/>
        </w:rPr>
        <w:t xml:space="preserve">. Though we cannot say whether or not Ai “intentionally” hides its invisible hands and digits, as well as its habitation of bodies and minds (an </w:t>
      </w:r>
      <w:proofErr w:type="spellStart"/>
      <w:r w:rsidRPr="005A66F2">
        <w:rPr>
          <w:u w:val="single"/>
        </w:rPr>
        <w:t>undecidability</w:t>
      </w:r>
      <w:proofErr w:type="spellEnd"/>
      <w:r w:rsidRPr="005A66F2">
        <w:rPr>
          <w:u w:val="single"/>
        </w:rPr>
        <w:t xml:space="preserve"> that correctly </w:t>
      </w:r>
      <w:proofErr w:type="spellStart"/>
      <w:r w:rsidRPr="005A66F2">
        <w:rPr>
          <w:u w:val="single"/>
        </w:rPr>
        <w:t>sug</w:t>
      </w:r>
      <w:proofErr w:type="spellEnd"/>
      <w:r w:rsidRPr="005A66F2">
        <w:rPr>
          <w:u w:val="single"/>
        </w:rPr>
        <w:t xml:space="preserve">- gests that systemic </w:t>
      </w:r>
      <w:proofErr w:type="spellStart"/>
      <w:r w:rsidRPr="005A66F2">
        <w:rPr>
          <w:u w:val="single"/>
        </w:rPr>
        <w:t>instrumentalization</w:t>
      </w:r>
      <w:proofErr w:type="spellEnd"/>
      <w:r w:rsidRPr="005A66F2">
        <w:rPr>
          <w:u w:val="single"/>
        </w:rPr>
        <w:t xml:space="preserve"> and real abstraction partake of a logic of a different order than does everyday understanding and </w:t>
      </w:r>
      <w:proofErr w:type="spellStart"/>
      <w:r w:rsidRPr="005A66F2">
        <w:rPr>
          <w:u w:val="single"/>
        </w:rPr>
        <w:t>subjectifcation</w:t>
      </w:r>
      <w:proofErr w:type="spellEnd"/>
      <w:r w:rsidRPr="005A66F2">
        <w:rPr>
          <w:u w:val="single"/>
        </w:rPr>
        <w:t xml:space="preserve">), </w:t>
      </w:r>
      <w:r w:rsidRPr="00060FAB">
        <w:rPr>
          <w:highlight w:val="cyan"/>
          <w:u w:val="single"/>
        </w:rPr>
        <w:t xml:space="preserve">this writing endeavors to rupture the containment of the imagination by the </w:t>
      </w:r>
      <w:proofErr w:type="spellStart"/>
      <w:r w:rsidRPr="00060FAB">
        <w:rPr>
          <w:highlight w:val="cyan"/>
          <w:u w:val="single"/>
        </w:rPr>
        <w:t>overdetermining</w:t>
      </w:r>
      <w:proofErr w:type="spellEnd"/>
      <w:r w:rsidRPr="00060FAB">
        <w:rPr>
          <w:highlight w:val="cyan"/>
          <w:u w:val="single"/>
        </w:rPr>
        <w:t xml:space="preserve"> logic of computational capital </w:t>
      </w:r>
      <w:r w:rsidRPr="00060FAB">
        <w:rPr>
          <w:u w:val="single"/>
        </w:rPr>
        <w:t xml:space="preserve">and frame out the Great Near consequences of the colonization of the life-world by </w:t>
      </w:r>
      <w:proofErr w:type="spellStart"/>
      <w:r w:rsidRPr="00060FAB">
        <w:rPr>
          <w:u w:val="single"/>
        </w:rPr>
        <w:t>machinic</w:t>
      </w:r>
      <w:proofErr w:type="spellEnd"/>
      <w:r w:rsidRPr="00060FAB">
        <w:rPr>
          <w:u w:val="single"/>
        </w:rPr>
        <w:t xml:space="preserve"> fixed capital as if these consequences matter.</w:t>
      </w:r>
      <w:r w:rsidRPr="005A66F2">
        <w:rPr>
          <w:u w:val="single"/>
        </w:rPr>
        <w:t xml:space="preserve"> </w:t>
      </w:r>
      <w:r>
        <w:rPr>
          <w:u w:val="single"/>
        </w:rPr>
        <w:t xml:space="preserve"> </w:t>
      </w:r>
      <w:r w:rsidRPr="005A66F2">
        <w:rPr>
          <w:u w:val="single"/>
        </w:rPr>
        <w:t xml:space="preserve">Machine logic posits and increasingly presupposes subordinated human metabolic processes as value productive. </w:t>
      </w:r>
      <w:r w:rsidRPr="00060FAB">
        <w:rPr>
          <w:b/>
          <w:highlight w:val="cyan"/>
          <w:u w:val="single"/>
        </w:rPr>
        <w:t>Given the world computer’s capacity for profitable semiotic absorption, this book</w:t>
      </w:r>
      <w:r w:rsidRPr="00060FAB">
        <w:rPr>
          <w:highlight w:val="cyan"/>
          <w:u w:val="single"/>
        </w:rPr>
        <w:t xml:space="preserve"> </w:t>
      </w:r>
      <w:r w:rsidRPr="00060FAB">
        <w:rPr>
          <w:b/>
          <w:u w:val="single"/>
        </w:rPr>
        <w:t>therefore</w:t>
      </w:r>
      <w:r w:rsidRPr="00060FAB">
        <w:rPr>
          <w:b/>
          <w:highlight w:val="cyan"/>
          <w:u w:val="single"/>
        </w:rPr>
        <w:t xml:space="preserve"> must endeavor to create a rupture </w:t>
      </w:r>
      <w:r w:rsidRPr="00060FAB">
        <w:rPr>
          <w:u w:val="single"/>
        </w:rPr>
        <w:t xml:space="preserve">in its function in part by rendering the global compute legible as a concept—as “the world computer”—and in part by doing so </w:t>
      </w:r>
      <w:r w:rsidRPr="00060FAB">
        <w:rPr>
          <w:b/>
          <w:highlight w:val="cyan"/>
          <w:u w:val="single"/>
        </w:rPr>
        <w:t>in</w:t>
      </w:r>
      <w:r w:rsidRPr="00060FAB">
        <w:rPr>
          <w:highlight w:val="cyan"/>
          <w:u w:val="single"/>
        </w:rPr>
        <w:t xml:space="preserve"> </w:t>
      </w:r>
      <w:r w:rsidRPr="00060FAB">
        <w:rPr>
          <w:u w:val="single"/>
        </w:rPr>
        <w:t xml:space="preserve">what can only be </w:t>
      </w:r>
      <w:r w:rsidRPr="00060FAB">
        <w:rPr>
          <w:b/>
          <w:highlight w:val="cyan"/>
          <w:u w:val="single"/>
        </w:rPr>
        <w:t xml:space="preserve">an incompletely digestible mode. The </w:t>
      </w:r>
      <w:proofErr w:type="spellStart"/>
      <w:r w:rsidRPr="00060FAB">
        <w:rPr>
          <w:b/>
          <w:highlight w:val="cyan"/>
          <w:u w:val="single"/>
        </w:rPr>
        <w:t>fugitivity</w:t>
      </w:r>
      <w:proofErr w:type="spellEnd"/>
      <w:r w:rsidRPr="00060FAB">
        <w:rPr>
          <w:b/>
          <w:highlight w:val="cyan"/>
          <w:u w:val="single"/>
        </w:rPr>
        <w:t xml:space="preserve"> of</w:t>
      </w:r>
      <w:r w:rsidRPr="00060FAB">
        <w:rPr>
          <w:highlight w:val="cyan"/>
          <w:u w:val="single"/>
        </w:rPr>
        <w:t xml:space="preserve"> </w:t>
      </w:r>
      <w:r w:rsidRPr="00060FAB">
        <w:rPr>
          <w:u w:val="single"/>
        </w:rPr>
        <w:t xml:space="preserve">contemporary </w:t>
      </w:r>
      <w:r w:rsidRPr="00060FAB">
        <w:rPr>
          <w:b/>
          <w:highlight w:val="cyan"/>
          <w:u w:val="single"/>
        </w:rPr>
        <w:t>political theory is a necessity, as</w:t>
      </w:r>
      <w:r w:rsidRPr="00060FAB">
        <w:rPr>
          <w:u w:val="single"/>
        </w:rPr>
        <w:t xml:space="preserve"> full </w:t>
      </w:r>
      <w:r w:rsidRPr="00060FAB">
        <w:rPr>
          <w:b/>
          <w:highlight w:val="cyan"/>
          <w:u w:val="single"/>
        </w:rPr>
        <w:t>legibility within “capitalist realism” is tantamount to</w:t>
      </w:r>
      <w:r w:rsidRPr="00060FAB">
        <w:rPr>
          <w:highlight w:val="cyan"/>
          <w:u w:val="single"/>
        </w:rPr>
        <w:t xml:space="preserve"> </w:t>
      </w:r>
      <w:r w:rsidRPr="00060FAB">
        <w:rPr>
          <w:u w:val="single"/>
        </w:rPr>
        <w:t xml:space="preserve">capitalist production and </w:t>
      </w:r>
      <w:r w:rsidRPr="00060FAB">
        <w:rPr>
          <w:b/>
          <w:highlight w:val="cyan"/>
          <w:u w:val="single"/>
        </w:rPr>
        <w:t>systemic cooptation</w:t>
      </w:r>
      <w:r w:rsidRPr="005A66F2">
        <w:rPr>
          <w:u w:val="single"/>
        </w:rPr>
        <w:t xml:space="preserve">. To be clear (without being too clear), the text’s sometimes unconventional “style,” as well as its “specula- </w:t>
      </w:r>
      <w:proofErr w:type="spellStart"/>
      <w:r w:rsidRPr="005A66F2">
        <w:rPr>
          <w:u w:val="single"/>
        </w:rPr>
        <w:t>tive</w:t>
      </w:r>
      <w:proofErr w:type="spellEnd"/>
      <w:r w:rsidRPr="005A66F2">
        <w:rPr>
          <w:u w:val="single"/>
        </w:rPr>
        <w:t xml:space="preserve">” claims, </w:t>
      </w:r>
      <w:proofErr w:type="gramStart"/>
      <w:r w:rsidRPr="005A66F2">
        <w:rPr>
          <w:u w:val="single"/>
        </w:rPr>
        <w:t>are</w:t>
      </w:r>
      <w:proofErr w:type="gramEnd"/>
      <w:r w:rsidRPr="005A66F2">
        <w:rPr>
          <w:u w:val="single"/>
        </w:rPr>
        <w:t xml:space="preserve"> part of its theory and practice—a form of </w:t>
      </w:r>
      <w:proofErr w:type="spellStart"/>
      <w:r w:rsidRPr="005A66F2">
        <w:rPr>
          <w:i/>
          <w:iCs/>
          <w:u w:val="single"/>
        </w:rPr>
        <w:t>budo</w:t>
      </w:r>
      <w:proofErr w:type="spellEnd"/>
      <w:r w:rsidRPr="005A66F2">
        <w:rPr>
          <w:i/>
          <w:iCs/>
          <w:u w:val="single"/>
        </w:rPr>
        <w:t xml:space="preserve"> </w:t>
      </w:r>
      <w:r w:rsidRPr="005A66F2">
        <w:rPr>
          <w:u w:val="single"/>
        </w:rPr>
        <w:t xml:space="preserve">that would be opposed to the computational operations of the colonizer, resident to varying degrees in nearly all lands and heads. </w:t>
      </w:r>
      <w:r>
        <w:rPr>
          <w:u w:val="single"/>
        </w:rPr>
        <w:t xml:space="preserve"> </w:t>
      </w:r>
      <w:r w:rsidRPr="00060FAB">
        <w:rPr>
          <w:sz w:val="16"/>
        </w:rPr>
        <w:t xml:space="preserve">In relation to problems of periodization, the concepts constellated as com- </w:t>
      </w:r>
      <w:proofErr w:type="spellStart"/>
      <w:r w:rsidRPr="00060FAB">
        <w:rPr>
          <w:sz w:val="16"/>
        </w:rPr>
        <w:t>putational</w:t>
      </w:r>
      <w:proofErr w:type="spellEnd"/>
      <w:r w:rsidRPr="00060FAB">
        <w:rPr>
          <w:sz w:val="16"/>
        </w:rPr>
        <w:t xml:space="preserve"> racial capital, the social difference engine, the world computer, and the computational mode of production are wrought to comprehend and thus also recast a number of terms created over the last forty years or so, terms coined in pursuit of intellectual </w:t>
      </w:r>
      <w:proofErr w:type="spellStart"/>
      <w:r w:rsidRPr="00060FAB">
        <w:rPr>
          <w:sz w:val="16"/>
        </w:rPr>
        <w:t>adequation</w:t>
      </w:r>
      <w:proofErr w:type="spellEnd"/>
      <w:r w:rsidRPr="00060FAB">
        <w:rPr>
          <w:sz w:val="16"/>
        </w:rPr>
        <w:t xml:space="preserve"> for emergent structures of </w:t>
      </w:r>
      <w:proofErr w:type="spellStart"/>
      <w:r w:rsidRPr="00060FAB">
        <w:rPr>
          <w:sz w:val="16"/>
        </w:rPr>
        <w:t>domi</w:t>
      </w:r>
      <w:proofErr w:type="spellEnd"/>
      <w:r w:rsidRPr="00060FAB">
        <w:rPr>
          <w:sz w:val="16"/>
        </w:rPr>
        <w:t xml:space="preserve">- nation and exploitation beginning in the last century. This aging terminology includes </w:t>
      </w:r>
      <w:r w:rsidRPr="00060FAB">
        <w:rPr>
          <w:i/>
          <w:iCs/>
          <w:sz w:val="16"/>
        </w:rPr>
        <w:t>postmodernism</w:t>
      </w:r>
      <w:r w:rsidRPr="00060FAB">
        <w:rPr>
          <w:sz w:val="16"/>
        </w:rPr>
        <w:t xml:space="preserve">, </w:t>
      </w:r>
      <w:proofErr w:type="spellStart"/>
      <w:r w:rsidRPr="00060FAB">
        <w:rPr>
          <w:i/>
          <w:iCs/>
          <w:sz w:val="16"/>
        </w:rPr>
        <w:t>posthumanism</w:t>
      </w:r>
      <w:proofErr w:type="spellEnd"/>
      <w:r w:rsidRPr="00060FAB">
        <w:rPr>
          <w:sz w:val="16"/>
        </w:rPr>
        <w:t xml:space="preserve">, </w:t>
      </w:r>
      <w:r w:rsidRPr="00060FAB">
        <w:rPr>
          <w:i/>
          <w:iCs/>
          <w:sz w:val="16"/>
        </w:rPr>
        <w:t>post-Fordism</w:t>
      </w:r>
      <w:r w:rsidRPr="00060FAB">
        <w:rPr>
          <w:sz w:val="16"/>
        </w:rPr>
        <w:t xml:space="preserve">, </w:t>
      </w:r>
      <w:r w:rsidRPr="00060FAB">
        <w:rPr>
          <w:i/>
          <w:iCs/>
          <w:sz w:val="16"/>
        </w:rPr>
        <w:t>cognitive capitalism</w:t>
      </w:r>
      <w:r w:rsidRPr="00060FAB">
        <w:rPr>
          <w:sz w:val="16"/>
        </w:rPr>
        <w:t xml:space="preserve">, </w:t>
      </w:r>
      <w:proofErr w:type="spellStart"/>
      <w:r w:rsidRPr="00060FAB">
        <w:rPr>
          <w:i/>
          <w:iCs/>
          <w:sz w:val="16"/>
        </w:rPr>
        <w:t>virtuos</w:t>
      </w:r>
      <w:proofErr w:type="spellEnd"/>
      <w:r w:rsidRPr="00060FAB">
        <w:rPr>
          <w:i/>
          <w:iCs/>
          <w:sz w:val="16"/>
        </w:rPr>
        <w:t xml:space="preserve">- </w:t>
      </w:r>
      <w:proofErr w:type="spellStart"/>
      <w:r w:rsidRPr="00060FAB">
        <w:rPr>
          <w:i/>
          <w:iCs/>
          <w:sz w:val="16"/>
        </w:rPr>
        <w:t>ity</w:t>
      </w:r>
      <w:proofErr w:type="spellEnd"/>
      <w:r w:rsidRPr="00060FAB">
        <w:rPr>
          <w:sz w:val="16"/>
        </w:rPr>
        <w:t xml:space="preserve">, </w:t>
      </w:r>
      <w:proofErr w:type="spellStart"/>
      <w:r w:rsidRPr="00060FAB">
        <w:rPr>
          <w:i/>
          <w:iCs/>
          <w:sz w:val="16"/>
        </w:rPr>
        <w:t>neuropower</w:t>
      </w:r>
      <w:proofErr w:type="spellEnd"/>
      <w:r w:rsidRPr="00060FAB">
        <w:rPr>
          <w:sz w:val="16"/>
        </w:rPr>
        <w:t xml:space="preserve">, </w:t>
      </w:r>
      <w:proofErr w:type="spellStart"/>
      <w:r w:rsidRPr="00060FAB">
        <w:rPr>
          <w:i/>
          <w:iCs/>
          <w:sz w:val="16"/>
        </w:rPr>
        <w:t>biopolitics</w:t>
      </w:r>
      <w:proofErr w:type="spellEnd"/>
      <w:r w:rsidRPr="00060FAB">
        <w:rPr>
          <w:sz w:val="16"/>
        </w:rPr>
        <w:t xml:space="preserve">, </w:t>
      </w:r>
      <w:proofErr w:type="spellStart"/>
      <w:r w:rsidRPr="00060FAB">
        <w:rPr>
          <w:i/>
          <w:iCs/>
          <w:sz w:val="16"/>
        </w:rPr>
        <w:t>necropolitics</w:t>
      </w:r>
      <w:proofErr w:type="spellEnd"/>
      <w:r w:rsidRPr="00060FAB">
        <w:rPr>
          <w:sz w:val="16"/>
        </w:rPr>
        <w:t xml:space="preserve">, </w:t>
      </w:r>
      <w:proofErr w:type="spellStart"/>
      <w:r w:rsidRPr="00060FAB">
        <w:rPr>
          <w:i/>
          <w:iCs/>
          <w:sz w:val="16"/>
        </w:rPr>
        <w:t>necrocapital</w:t>
      </w:r>
      <w:proofErr w:type="spellEnd"/>
      <w:r w:rsidRPr="00060FAB">
        <w:rPr>
          <w:sz w:val="16"/>
        </w:rPr>
        <w:t xml:space="preserve">, and my own earlier efforts, </w:t>
      </w:r>
      <w:r w:rsidRPr="00060FAB">
        <w:rPr>
          <w:i/>
          <w:iCs/>
          <w:sz w:val="16"/>
        </w:rPr>
        <w:t xml:space="preserve">the cinematic mode of production </w:t>
      </w:r>
      <w:r w:rsidRPr="00060FAB">
        <w:rPr>
          <w:sz w:val="16"/>
        </w:rPr>
        <w:t xml:space="preserve">and </w:t>
      </w:r>
      <w:r w:rsidRPr="00060FAB">
        <w:rPr>
          <w:i/>
          <w:iCs/>
          <w:sz w:val="16"/>
        </w:rPr>
        <w:t>the attention theory of value</w:t>
      </w:r>
      <w:r w:rsidRPr="00060FAB">
        <w:rPr>
          <w:sz w:val="16"/>
        </w:rPr>
        <w:t>. The breaking of these forms is also subject to the dialectical advance of the world computer. Computational racial capitalism emerges in and through the computational mode of production, which, as will be shown here, itself institutes and develops “</w:t>
      </w:r>
      <w:proofErr w:type="spellStart"/>
      <w:r w:rsidRPr="00060FAB">
        <w:rPr>
          <w:sz w:val="16"/>
        </w:rPr>
        <w:t>informatic</w:t>
      </w:r>
      <w:proofErr w:type="spellEnd"/>
      <w:r w:rsidRPr="00060FAB">
        <w:rPr>
          <w:sz w:val="16"/>
        </w:rPr>
        <w:t xml:space="preserve"> labor,” “networked commodities,” and new techniques of abstraction whose summation can be given in the phrase </w:t>
      </w:r>
      <w:r w:rsidRPr="00060FAB">
        <w:rPr>
          <w:i/>
          <w:iCs/>
          <w:sz w:val="16"/>
        </w:rPr>
        <w:t xml:space="preserve">the world computer </w:t>
      </w:r>
      <w:r w:rsidRPr="00060FAB">
        <w:rPr>
          <w:sz w:val="16"/>
        </w:rPr>
        <w:t xml:space="preserve">and whose result is not only the </w:t>
      </w:r>
      <w:proofErr w:type="spellStart"/>
      <w:r w:rsidRPr="00060FAB">
        <w:rPr>
          <w:sz w:val="16"/>
        </w:rPr>
        <w:t>financialization</w:t>
      </w:r>
      <w:proofErr w:type="spellEnd"/>
      <w:r w:rsidRPr="00060FAB">
        <w:rPr>
          <w:sz w:val="16"/>
        </w:rPr>
        <w:t xml:space="preserve"> of everyday life but “the derivative condition,” in which any and all instantiations of form can be taken as positions on the generalized volatility of the market—because they are, unavoidably. </w:t>
      </w:r>
    </w:p>
    <w:p w14:paraId="416B7A30" w14:textId="77777777" w:rsidR="009F322E" w:rsidRPr="009F322E" w:rsidRDefault="009F322E" w:rsidP="009F322E"/>
    <w:p w14:paraId="533B5D0D" w14:textId="77777777" w:rsidR="00E42E4C" w:rsidRDefault="00C574CB" w:rsidP="00C574CB">
      <w:pPr>
        <w:pStyle w:val="Heading1"/>
      </w:pPr>
      <w:r>
        <w:t>1AC</w:t>
      </w:r>
    </w:p>
    <w:p w14:paraId="276D9EDB" w14:textId="77777777" w:rsidR="00C574CB" w:rsidRDefault="00C574CB" w:rsidP="00C574CB"/>
    <w:p w14:paraId="3373F6F3" w14:textId="77777777" w:rsidR="00C574CB" w:rsidRDefault="00C574CB" w:rsidP="00C574CB">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14:paraId="02D59562" w14:textId="77777777" w:rsidR="00C574CB" w:rsidRDefault="00C574CB" w:rsidP="00C574CB">
      <w:pPr>
        <w:rPr>
          <w:rStyle w:val="Style13ptBold"/>
        </w:rPr>
      </w:pPr>
      <w:proofErr w:type="spellStart"/>
      <w:r>
        <w:rPr>
          <w:rStyle w:val="Style13ptBold"/>
        </w:rPr>
        <w:t>Beller</w:t>
      </w:r>
      <w:proofErr w:type="spellEnd"/>
      <w:r>
        <w:rPr>
          <w:rStyle w:val="Style13ptBold"/>
        </w:rPr>
        <w:t xml:space="preserve"> 1</w:t>
      </w:r>
    </w:p>
    <w:p w14:paraId="56D0808E" w14:textId="77777777" w:rsidR="00C574CB" w:rsidRPr="00F77F62" w:rsidRDefault="00C574CB" w:rsidP="00C574CB">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7E0AB05" w14:textId="77777777" w:rsidR="00C574CB" w:rsidRPr="003B297E" w:rsidRDefault="00C574CB" w:rsidP="00C574CB">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t>
      </w:r>
      <w:proofErr w:type="spellStart"/>
      <w:r w:rsidRPr="003B297E">
        <w:rPr>
          <w:rFonts w:asciiTheme="majorHAnsi" w:hAnsiTheme="majorHAnsi"/>
          <w:sz w:val="16"/>
        </w:rPr>
        <w:t>Witheford</w:t>
      </w:r>
      <w:proofErr w:type="spellEnd"/>
      <w:r w:rsidRPr="003B297E">
        <w:rPr>
          <w:rFonts w:asciiTheme="majorHAnsi" w:hAnsiTheme="majorHAnsi"/>
          <w:sz w:val="16"/>
        </w:rPr>
        <w:t xml:space="preserve">,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w:t>
      </w:r>
      <w:proofErr w:type="gramStart"/>
      <w:r w:rsidRPr="003B297E">
        <w:rPr>
          <w:rFonts w:asciiTheme="majorHAnsi" w:hAnsiTheme="majorHAnsi"/>
          <w:highlight w:val="cyan"/>
          <w:u w:val="single"/>
        </w:rPr>
        <w:t>s]</w:t>
      </w:r>
      <w:proofErr w:type="spellStart"/>
      <w:r w:rsidRPr="00596114">
        <w:rPr>
          <w:rFonts w:asciiTheme="majorHAnsi" w:hAnsiTheme="majorHAnsi"/>
          <w:u w:val="single"/>
        </w:rPr>
        <w:t>ing</w:t>
      </w:r>
      <w:proofErr w:type="spellEnd"/>
      <w:proofErr w:type="gramEnd"/>
      <w:r w:rsidRPr="00596114">
        <w:rPr>
          <w:rFonts w:asciiTheme="majorHAnsi" w:hAnsiTheme="majorHAnsi"/>
          <w:u w:val="single"/>
        </w:rPr>
        <w:t xml:space="preserve">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3B297E">
        <w:rPr>
          <w:rFonts w:asciiTheme="majorHAnsi" w:hAnsiTheme="majorHAnsi"/>
          <w:highlight w:val="cyan"/>
          <w:u w:val="single"/>
        </w:rPr>
        <w:t>bookkeeping and racialization</w:t>
      </w:r>
      <w:r w:rsidRPr="00596114">
        <w:rPr>
          <w:rFonts w:asciiTheme="majorHAnsi" w:hAnsiTheme="majorHAnsi"/>
          <w:u w:val="single"/>
        </w:rPr>
        <w:t xml:space="preserve">, to </w:t>
      </w:r>
      <w:r w:rsidRPr="00E977AD">
        <w:rPr>
          <w:rFonts w:asciiTheme="majorHAnsi" w:hAnsiTheme="majorHAnsi"/>
          <w:b/>
          <w:highlight w:val="cyan"/>
          <w:u w:val="single"/>
        </w:rPr>
        <w:t>the rise of information</w:t>
      </w:r>
      <w:r w:rsidRPr="00596114">
        <w:rPr>
          <w:rFonts w:asciiTheme="majorHAnsi" w:hAnsiTheme="majorHAnsi"/>
          <w:u w:val="single"/>
        </w:rPr>
        <w:t xml:space="preserve"> and discrete state machines, </w:t>
      </w:r>
      <w:r w:rsidRPr="00E977AD">
        <w:rPr>
          <w:rFonts w:asciiTheme="majorHAnsi" w:hAnsiTheme="majorHAnsi"/>
          <w:b/>
          <w:highlight w:val="cyan"/>
          <w:u w:val="single"/>
        </w:rPr>
        <w:t>imposed</w:t>
      </w:r>
      <w:r w:rsidRPr="00596114">
        <w:rPr>
          <w:rFonts w:asciiTheme="majorHAnsi" w:hAnsiTheme="majorHAnsi"/>
          <w:u w:val="single"/>
        </w:rPr>
        <w:t xml:space="preserve"> and extended the tyranny of </w:t>
      </w:r>
      <w:r w:rsidRPr="00E977AD">
        <w:rPr>
          <w:rFonts w:asciiTheme="majorHAnsi" w:hAnsiTheme="majorHAnsi"/>
          <w:b/>
          <w:highlight w:val="cyan"/>
          <w:u w:val="single"/>
        </w:rPr>
        <w:t>racial capital’s relentless calculus of profit</w:t>
      </w:r>
      <w:r w:rsidRPr="00E977AD">
        <w:rPr>
          <w:rFonts w:asciiTheme="majorHAnsi" w:hAnsiTheme="majorHAnsi"/>
          <w:highlight w:val="cyan"/>
          <w:u w:val="single"/>
        </w:rPr>
        <w:t>. By means of</w:t>
      </w:r>
      <w:r w:rsidRPr="00596114">
        <w:rPr>
          <w:rFonts w:asciiTheme="majorHAnsi" w:hAnsiTheme="majorHAnsi"/>
          <w:u w:val="single"/>
        </w:rPr>
        <w:t xml:space="preserve"> the </w:t>
      </w:r>
      <w:r w:rsidRPr="00F97E7F">
        <w:rPr>
          <w:rFonts w:asciiTheme="majorHAnsi" w:hAnsiTheme="majorHAnsi"/>
          <w:highlight w:val="cyan"/>
          <w:u w:val="single"/>
        </w:rPr>
        <w:t>coercive colonization of</w:t>
      </w:r>
      <w:r w:rsidRPr="00596114">
        <w:rPr>
          <w:rFonts w:asciiTheme="majorHAnsi" w:hAnsiTheme="majorHAnsi"/>
          <w:u w:val="single"/>
        </w:rPr>
        <w:t xml:space="preserve"> almost all </w:t>
      </w:r>
      <w:r w:rsidRPr="00F97E7F">
        <w:rPr>
          <w:rFonts w:asciiTheme="majorHAnsi" w:hAnsiTheme="majorHAnsi"/>
          <w:highlight w:val="cyan"/>
          <w:u w:val="single"/>
        </w:rPr>
        <w:t>social spaces, categories, and representations</w:t>
      </w:r>
      <w:r w:rsidRPr="00596114">
        <w:rPr>
          <w:rFonts w:asciiTheme="majorHAnsi" w:hAnsiTheme="majorHAnsi"/>
          <w:u w:val="single"/>
        </w:rPr>
        <w:t xml:space="preserve">—where today language, image, music, and communication all depend upon a computational substrate that is an outgrowth of fixed capital— all, or nearly all, </w:t>
      </w:r>
      <w:r w:rsidRPr="00F97E7F">
        <w:rPr>
          <w:rFonts w:asciiTheme="majorHAnsi" w:hAnsiTheme="majorHAnsi"/>
          <w:highlight w:val="cyan"/>
          <w:u w:val="single"/>
        </w:rPr>
        <w:t xml:space="preserve">expressivity has been captured in </w:t>
      </w:r>
      <w:r w:rsidRPr="00F97E7F">
        <w:rPr>
          <w:rFonts w:asciiTheme="majorHAnsi" w:hAnsiTheme="majorHAnsi"/>
          <w:u w:val="single"/>
        </w:rPr>
        <w:t xml:space="preserve">the dialectic of massive </w:t>
      </w:r>
      <w:r w:rsidRPr="00F97E7F">
        <w:rPr>
          <w:rFonts w:asciiTheme="majorHAnsi" w:hAnsiTheme="majorHAnsi"/>
          <w:highlight w:val="cyan"/>
          <w:u w:val="single"/>
        </w:rPr>
        <w:t xml:space="preserve">capital accumulation </w:t>
      </w:r>
      <w:r w:rsidRPr="00F97E7F">
        <w:rPr>
          <w:rFonts w:asciiTheme="majorHAnsi" w:hAnsiTheme="majorHAnsi"/>
          <w:u w:val="single"/>
        </w:rPr>
        <w:t xml:space="preserve">on the one side </w:t>
      </w:r>
      <w:r w:rsidRPr="00F97E7F">
        <w:rPr>
          <w:rFonts w:asciiTheme="majorHAnsi" w:hAnsiTheme="majorHAnsi"/>
          <w:highlight w:val="cyan"/>
          <w:u w:val="single"/>
        </w:rPr>
        <w:t xml:space="preserve">and radical dispossession </w:t>
      </w:r>
      <w:r w:rsidRPr="00F97E7F">
        <w:rPr>
          <w:rFonts w:asciiTheme="majorHAnsi" w:hAnsiTheme="majorHAnsi"/>
          <w:u w:val="single"/>
        </w:rPr>
        <w:t>on the other</w:t>
      </w:r>
      <w:r w:rsidRPr="00596114">
        <w:rPr>
          <w:rFonts w:asciiTheme="majorHAnsi" w:hAnsiTheme="majorHAnsi"/>
          <w:u w:val="single"/>
        </w:rPr>
        <w:t xml:space="preserve">. </w:t>
      </w:r>
      <w:r w:rsidRPr="003B297E">
        <w:rPr>
          <w:rFonts w:asciiTheme="majorHAnsi" w:hAnsiTheme="majorHAnsi"/>
          <w:sz w:val="16"/>
        </w:rPr>
        <w:t xml:space="preserve">Currently the money-likeness of expression—visible as “likes” and in other at- </w:t>
      </w:r>
      <w:proofErr w:type="spellStart"/>
      <w:r w:rsidRPr="003B297E">
        <w:rPr>
          <w:rFonts w:asciiTheme="majorHAnsi" w:hAnsiTheme="majorHAnsi"/>
          <w:sz w:val="16"/>
        </w:rPr>
        <w:t>tention</w:t>
      </w:r>
      <w:proofErr w:type="spellEnd"/>
      <w:r w:rsidRPr="003B297E">
        <w:rPr>
          <w:rFonts w:asciiTheme="majorHAnsi" w:hAnsiTheme="majorHAnsi"/>
          <w:sz w:val="16"/>
        </w:rPr>
        <w:t xml:space="preserve"> metrics that treat attention and affect as currency—is symptomatic of </w:t>
      </w:r>
      <w:r w:rsidRPr="003B297E">
        <w:rPr>
          <w:rFonts w:asciiTheme="majorHAnsi" w:hAnsiTheme="majorHAnsi"/>
          <w:i/>
          <w:iCs/>
          <w:sz w:val="16"/>
        </w:rPr>
        <w:t xml:space="preserve">the </w:t>
      </w:r>
      <w:proofErr w:type="spellStart"/>
      <w:r w:rsidRPr="003B297E">
        <w:rPr>
          <w:rFonts w:asciiTheme="majorHAnsi" w:hAnsiTheme="majorHAnsi"/>
          <w:i/>
          <w:iCs/>
          <w:sz w:val="16"/>
        </w:rPr>
        <w:t>financialization</w:t>
      </w:r>
      <w:proofErr w:type="spellEnd"/>
      <w:r w:rsidRPr="003B297E">
        <w:rPr>
          <w:rFonts w:asciiTheme="majorHAnsi" w:hAnsiTheme="majorHAnsi"/>
          <w:i/>
          <w:iCs/>
          <w:sz w:val="16"/>
        </w:rPr>
        <w:t xml:space="preserve"> of daily life </w:t>
      </w:r>
      <w:r w:rsidRPr="003B297E">
        <w:rPr>
          <w:rFonts w:asciiTheme="majorHAnsi" w:hAnsiTheme="majorHAnsi"/>
          <w:sz w:val="16"/>
        </w:rPr>
        <w:t xml:space="preserve">(Martin, 2015a).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proofErr w:type="spellStart"/>
      <w:r w:rsidRPr="00F97E7F">
        <w:rPr>
          <w:rFonts w:asciiTheme="majorHAnsi" w:hAnsiTheme="majorHAnsi"/>
          <w:highlight w:val="cyan"/>
          <w:u w:val="single"/>
        </w:rPr>
        <w:t>carceral</w:t>
      </w:r>
      <w:proofErr w:type="spellEnd"/>
      <w:r w:rsidRPr="00F97E7F">
        <w:rPr>
          <w:rFonts w:asciiTheme="majorHAnsi" w:hAnsiTheme="majorHAnsi"/>
          <w:highlight w:val="cyan"/>
          <w:u w:val="single"/>
        </w:rPr>
        <w:t xml:space="preserve">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w:t>
      </w:r>
      <w:proofErr w:type="spellStart"/>
      <w:r w:rsidRPr="003B297E">
        <w:rPr>
          <w:rFonts w:asciiTheme="majorHAnsi" w:hAnsiTheme="majorHAnsi"/>
          <w:sz w:val="16"/>
        </w:rPr>
        <w:t>informationalized</w:t>
      </w:r>
      <w:proofErr w:type="spellEnd"/>
      <w:r w:rsidRPr="003B297E">
        <w:rPr>
          <w:rFonts w:asciiTheme="majorHAnsi" w:hAnsiTheme="majorHAnsi"/>
          <w:sz w:val="16"/>
        </w:rPr>
        <w:t xml:space="preserve"> semiotic practices function as financial derivatives may allow for a reimagining of the relationship between language, </w:t>
      </w:r>
      <w:proofErr w:type="spellStart"/>
      <w:r w:rsidRPr="003B297E">
        <w:rPr>
          <w:rFonts w:asciiTheme="majorHAnsi" w:hAnsiTheme="majorHAnsi"/>
          <w:sz w:val="16"/>
        </w:rPr>
        <w:t>visuality</w:t>
      </w:r>
      <w:proofErr w:type="spellEnd"/>
      <w:r w:rsidRPr="003B297E">
        <w:rPr>
          <w:rFonts w:asciiTheme="majorHAnsi" w:hAnsiTheme="majorHAnsi"/>
          <w:sz w:val="16"/>
        </w:rPr>
        <w:t xml:space="preserve">,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w:t>
      </w:r>
      <w:proofErr w:type="spellStart"/>
      <w:r w:rsidRPr="003B297E">
        <w:rPr>
          <w:rFonts w:asciiTheme="majorHAnsi" w:hAnsiTheme="majorHAnsi"/>
          <w:sz w:val="16"/>
        </w:rPr>
        <w:t>decolonizaton</w:t>
      </w:r>
      <w:proofErr w:type="spellEnd"/>
      <w:r w:rsidRPr="003B297E">
        <w:rPr>
          <w:rFonts w:asciiTheme="majorHAnsi" w:hAnsiTheme="majorHAnsi"/>
          <w:sz w:val="16"/>
        </w:rPr>
        <w:t xml:space="preserve">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xml:space="preserve">, where M is money, C is com- </w:t>
      </w:r>
      <w:proofErr w:type="spellStart"/>
      <w:r w:rsidRPr="003B297E">
        <w:rPr>
          <w:rFonts w:asciiTheme="majorHAnsi" w:hAnsiTheme="majorHAnsi"/>
          <w:sz w:val="16"/>
        </w:rPr>
        <w:t>modity</w:t>
      </w:r>
      <w:proofErr w:type="spellEnd"/>
      <w:r w:rsidRPr="003B297E">
        <w:rPr>
          <w:rFonts w:asciiTheme="majorHAnsi" w:hAnsiTheme="majorHAnsi"/>
          <w:sz w:val="16"/>
        </w:rPr>
        <w:t>,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where I is information. 4 “Labor,” Attention, Cognition, Metabolism, Life converge as “</w:t>
      </w:r>
      <w:proofErr w:type="spellStart"/>
      <w:r w:rsidRPr="003B297E">
        <w:rPr>
          <w:rFonts w:asciiTheme="majorHAnsi" w:hAnsiTheme="majorHAnsi"/>
          <w:sz w:val="16"/>
        </w:rPr>
        <w:t>Infor</w:t>
      </w:r>
      <w:proofErr w:type="spellEnd"/>
      <w:r w:rsidRPr="003B297E">
        <w:rPr>
          <w:rFonts w:asciiTheme="majorHAnsi" w:hAnsiTheme="majorHAnsi"/>
          <w:sz w:val="16"/>
        </w:rPr>
        <w:t xml:space="preserve">- </w:t>
      </w:r>
      <w:proofErr w:type="spellStart"/>
      <w:r w:rsidRPr="003B297E">
        <w:rPr>
          <w:rFonts w:asciiTheme="majorHAnsi" w:hAnsiTheme="majorHAnsi"/>
          <w:sz w:val="16"/>
        </w:rPr>
        <w:t>matic</w:t>
      </w:r>
      <w:proofErr w:type="spellEnd"/>
      <w:r w:rsidRPr="003B297E">
        <w:rPr>
          <w:rFonts w:asciiTheme="majorHAnsi" w:hAnsiTheme="majorHAnsi"/>
          <w:sz w:val="16"/>
        </w:rPr>
        <w:t xml:space="preserve">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w:t>
      </w:r>
      <w:proofErr w:type="spellStart"/>
      <w:r w:rsidRPr="00D24AEC">
        <w:rPr>
          <w:rFonts w:asciiTheme="majorHAnsi" w:hAnsiTheme="majorHAnsi"/>
          <w:u w:val="single"/>
        </w:rPr>
        <w:t>underliers</w:t>
      </w:r>
      <w:proofErr w:type="spellEnd"/>
      <w:r w:rsidRPr="00D24AEC">
        <w:rPr>
          <w:rFonts w:asciiTheme="majorHAnsi" w:hAnsiTheme="majorHAnsi"/>
          <w:u w:val="single"/>
        </w:rPr>
        <w:t xml:space="preserve">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w:t>
      </w:r>
      <w:proofErr w:type="spellStart"/>
      <w:r w:rsidRPr="00E977AD">
        <w:rPr>
          <w:rFonts w:asciiTheme="majorHAnsi" w:hAnsiTheme="majorHAnsi"/>
          <w:u w:val="single"/>
        </w:rPr>
        <w:t>strugle</w:t>
      </w:r>
      <w:proofErr w:type="spellEnd"/>
      <w:r w:rsidRPr="00E977AD">
        <w:rPr>
          <w:rFonts w:asciiTheme="majorHAnsi" w:hAnsiTheme="majorHAnsi"/>
          <w:u w:val="single"/>
        </w:rPr>
        <w:t xml:space="preserv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xml:space="preserve">, their </w:t>
      </w:r>
      <w:proofErr w:type="spellStart"/>
      <w:r w:rsidRPr="00D24AEC">
        <w:rPr>
          <w:rFonts w:asciiTheme="majorHAnsi" w:hAnsiTheme="majorHAnsi"/>
          <w:u w:val="single"/>
        </w:rPr>
        <w:t>sur</w:t>
      </w:r>
      <w:proofErr w:type="spellEnd"/>
      <w:r w:rsidRPr="00D24AEC">
        <w:rPr>
          <w:rFonts w:asciiTheme="majorHAnsi" w:hAnsiTheme="majorHAnsi"/>
          <w:u w:val="single"/>
        </w:rPr>
        <w:t xml:space="preserve">- </w:t>
      </w:r>
      <w:proofErr w:type="spellStart"/>
      <w:r w:rsidRPr="00D24AEC">
        <w:rPr>
          <w:rFonts w:asciiTheme="majorHAnsi" w:hAnsiTheme="majorHAnsi"/>
          <w:u w:val="single"/>
        </w:rPr>
        <w:t>veillance</w:t>
      </w:r>
      <w:proofErr w:type="spellEnd"/>
      <w:r w:rsidRPr="00D24AEC">
        <w:rPr>
          <w:rFonts w:asciiTheme="majorHAnsi" w:hAnsiTheme="majorHAnsi"/>
          <w:u w:val="single"/>
        </w:rPr>
        <w:t xml:space="preserve"> and </w:t>
      </w:r>
      <w:proofErr w:type="spellStart"/>
      <w:r w:rsidRPr="00D24AEC">
        <w:rPr>
          <w:rFonts w:asciiTheme="majorHAnsi" w:hAnsiTheme="majorHAnsi"/>
          <w:u w:val="single"/>
        </w:rPr>
        <w:t>overcoding</w:t>
      </w:r>
      <w:proofErr w:type="spellEnd"/>
      <w:r w:rsidRPr="00D24AEC">
        <w:rPr>
          <w:rFonts w:asciiTheme="majorHAnsi" w:hAnsiTheme="majorHAnsi"/>
          <w:u w:val="single"/>
        </w:rPr>
        <w:t xml:space="preserve"> by </w:t>
      </w:r>
      <w:proofErr w:type="spellStart"/>
      <w:r w:rsidRPr="00D24AEC">
        <w:rPr>
          <w:rFonts w:asciiTheme="majorHAnsi" w:hAnsiTheme="majorHAnsi"/>
          <w:u w:val="single"/>
        </w:rPr>
        <w:t>informatic</w:t>
      </w:r>
      <w:proofErr w:type="spellEnd"/>
      <w:r w:rsidRPr="00D24AEC">
        <w:rPr>
          <w:rFonts w:asciiTheme="majorHAnsi" w:hAnsiTheme="majorHAnsi"/>
          <w:u w:val="single"/>
        </w:rPr>
        <w:t xml:space="preserve"> abstract</w:t>
      </w:r>
      <w:r>
        <w:rPr>
          <w:rFonts w:asciiTheme="majorHAnsi" w:hAnsiTheme="majorHAnsi"/>
          <w:u w:val="single"/>
        </w:rPr>
        <w:t xml:space="preserve">ion. Such algorithms of </w:t>
      </w:r>
      <w:proofErr w:type="spellStart"/>
      <w:r>
        <w:rPr>
          <w:rFonts w:asciiTheme="majorHAnsi" w:hAnsiTheme="majorHAnsi"/>
          <w:u w:val="single"/>
        </w:rPr>
        <w:t>epider</w:t>
      </w:r>
      <w:r w:rsidRPr="00D24AEC">
        <w:rPr>
          <w:rFonts w:asciiTheme="majorHAnsi" w:hAnsiTheme="majorHAnsi"/>
          <w:u w:val="single"/>
        </w:rPr>
        <w:t>malization</w:t>
      </w:r>
      <w:proofErr w:type="spellEnd"/>
      <w:r w:rsidRPr="00D24AEC">
        <w:rPr>
          <w:rFonts w:asciiTheme="majorHAnsi" w:hAnsiTheme="majorHAnsi"/>
          <w:u w:val="single"/>
        </w:rPr>
        <w:t xml:space="preserve">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F97E7F">
        <w:rPr>
          <w:rFonts w:asciiTheme="majorHAnsi" w:hAnsiTheme="majorHAnsi"/>
          <w:highlight w:val="cyan"/>
          <w:u w:val="single"/>
        </w:rPr>
        <w:t>they are executed by</w:t>
      </w:r>
      <w:r w:rsidRPr="00D24AEC">
        <w:rPr>
          <w:rFonts w:asciiTheme="majorHAnsi" w:hAnsiTheme="majorHAnsi"/>
          <w:u w:val="single"/>
        </w:rPr>
        <w:t xml:space="preserve"> means of </w:t>
      </w:r>
      <w:r w:rsidRPr="005E7607">
        <w:rPr>
          <w:rFonts w:asciiTheme="majorHAnsi" w:hAnsiTheme="majorHAnsi"/>
          <w:highlight w:val="cyan"/>
          <w:u w:val="single"/>
        </w:rPr>
        <w:t>codification processes that violently impose</w:t>
      </w:r>
      <w:r w:rsidRPr="00D24AEC">
        <w:rPr>
          <w:rFonts w:asciiTheme="majorHAnsi" w:hAnsiTheme="majorHAnsi"/>
          <w:u w:val="single"/>
        </w:rPr>
        <w:t xml:space="preserve"> both a </w:t>
      </w:r>
      <w:r w:rsidRPr="005E7607">
        <w:rPr>
          <w:rFonts w:asciiTheme="majorHAnsi" w:hAnsiTheme="majorHAnsi"/>
          <w:highlight w:val="cyan"/>
          <w:u w:val="single"/>
        </w:rPr>
        <w:t>metaphysical and physical reformatting of bodies.</w:t>
      </w:r>
      <w:r w:rsidRPr="003B297E">
        <w:rPr>
          <w:rFonts w:asciiTheme="majorHAnsi" w:hAnsiTheme="majorHAnsi"/>
          <w:sz w:val="16"/>
        </w:rPr>
        <w:t xml:space="preserve"> </w:t>
      </w:r>
      <w:r w:rsidRPr="00D24AEC">
        <w:rPr>
          <w:rFonts w:asciiTheme="majorHAnsi" w:hAnsiTheme="majorHAnsi"/>
          <w:u w:val="single"/>
        </w:rPr>
        <w:t xml:space="preserve">As Simone Browne shows, </w:t>
      </w:r>
      <w:proofErr w:type="spellStart"/>
      <w:r w:rsidRPr="00D24AEC">
        <w:rPr>
          <w:rFonts w:asciiTheme="majorHAnsi" w:hAnsiTheme="majorHAnsi"/>
          <w:u w:val="single"/>
        </w:rPr>
        <w:t>epidermalization</w:t>
      </w:r>
      <w:proofErr w:type="spellEnd"/>
      <w:r w:rsidRPr="00D24AEC">
        <w:rPr>
          <w:rFonts w:asciiTheme="majorHAnsi" w:hAnsiTheme="majorHAnsi"/>
          <w:u w:val="single"/>
        </w:rPr>
        <w:t xml:space="preserve">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xml:space="preserve">, as ideologies, psychologies, contracts, brands, communication theories, game theories, and quantities of money—these </w:t>
      </w:r>
      <w:proofErr w:type="spellStart"/>
      <w:r w:rsidRPr="00D24AEC">
        <w:rPr>
          <w:rFonts w:asciiTheme="majorHAnsi" w:hAnsiTheme="majorHAnsi"/>
          <w:u w:val="single"/>
        </w:rPr>
        <w:t>ab</w:t>
      </w:r>
      <w:proofErr w:type="spellEnd"/>
      <w:r w:rsidRPr="00D24AEC">
        <w:rPr>
          <w:rFonts w:asciiTheme="majorHAnsi" w:hAnsiTheme="majorHAnsi"/>
          <w:u w:val="single"/>
        </w:rPr>
        <w:t xml:space="preserve">- </w:t>
      </w:r>
      <w:proofErr w:type="spellStart"/>
      <w:r w:rsidRPr="00D24AEC">
        <w:rPr>
          <w:rFonts w:asciiTheme="majorHAnsi" w:hAnsiTheme="majorHAnsi"/>
          <w:u w:val="single"/>
        </w:rPr>
        <w:t>stractions</w:t>
      </w:r>
      <w:proofErr w:type="spellEnd"/>
      <w:r w:rsidRPr="00D24AEC">
        <w:rPr>
          <w:rFonts w:asciiTheme="majorHAnsi" w:hAnsiTheme="majorHAnsi"/>
          <w:u w:val="single"/>
        </w:rPr>
        <w:t xml:space="preserve">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t>
      </w:r>
      <w:proofErr w:type="spellStart"/>
      <w:r w:rsidRPr="003B297E">
        <w:rPr>
          <w:rFonts w:asciiTheme="majorHAnsi" w:hAnsiTheme="majorHAnsi"/>
          <w:sz w:val="16"/>
        </w:rPr>
        <w:t>Wynter</w:t>
      </w:r>
      <w:proofErr w:type="spellEnd"/>
      <w:r w:rsidRPr="003B297E">
        <w:rPr>
          <w:rFonts w:asciiTheme="majorHAnsi" w:hAnsiTheme="majorHAnsi"/>
          <w:sz w:val="16"/>
        </w:rPr>
        <w:t xml:space="preserve">, in her post–Rodney King piece “No Humans Involved: An Open Letter to My Colleagues” writes, “Both W. E. B. Du Bois and Elsa </w:t>
      </w:r>
      <w:proofErr w:type="spellStart"/>
      <w:r w:rsidRPr="003B297E">
        <w:rPr>
          <w:rFonts w:asciiTheme="majorHAnsi" w:hAnsiTheme="majorHAnsi"/>
          <w:sz w:val="16"/>
        </w:rPr>
        <w:t>Goveia</w:t>
      </w:r>
      <w:proofErr w:type="spellEnd"/>
      <w:r w:rsidRPr="003B297E">
        <w:rPr>
          <w:rFonts w:asciiTheme="majorHAnsi" w:hAnsiTheme="majorHAnsi"/>
          <w:sz w:val="16"/>
        </w:rPr>
        <w:t xml:space="preserve"> have </w:t>
      </w:r>
      <w:proofErr w:type="spellStart"/>
      <w:r w:rsidRPr="003B297E">
        <w:rPr>
          <w:rFonts w:asciiTheme="majorHAnsi" w:hAnsiTheme="majorHAnsi"/>
          <w:sz w:val="16"/>
        </w:rPr>
        <w:t>empha</w:t>
      </w:r>
      <w:proofErr w:type="spellEnd"/>
      <w:r w:rsidRPr="003B297E">
        <w:rPr>
          <w:rFonts w:asciiTheme="majorHAnsi" w:hAnsiTheme="majorHAnsi"/>
          <w:sz w:val="16"/>
        </w:rPr>
        <w:t xml:space="preserve">- sized the way in which the code of ‘Race’ or the Color Line, functions to sys- </w:t>
      </w:r>
      <w:proofErr w:type="spellStart"/>
      <w:r w:rsidRPr="003B297E">
        <w:rPr>
          <w:rFonts w:asciiTheme="majorHAnsi" w:hAnsiTheme="majorHAnsi"/>
          <w:sz w:val="16"/>
        </w:rPr>
        <w:t>temically</w:t>
      </w:r>
      <w:proofErr w:type="spellEnd"/>
      <w:r w:rsidRPr="003B297E">
        <w:rPr>
          <w:rFonts w:asciiTheme="majorHAnsi" w:hAnsiTheme="majorHAnsi"/>
          <w:sz w:val="16"/>
        </w:rPr>
        <w:t xml:space="preserve">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w:t>
      </w:r>
      <w:proofErr w:type="spellStart"/>
      <w:r w:rsidRPr="003B297E">
        <w:rPr>
          <w:rFonts w:asciiTheme="majorHAnsi" w:hAnsiTheme="majorHAnsi"/>
          <w:sz w:val="16"/>
        </w:rPr>
        <w:t>Goveia</w:t>
      </w:r>
      <w:proofErr w:type="spellEnd"/>
      <w:r w:rsidRPr="003B297E">
        <w:rPr>
          <w:rFonts w:asciiTheme="majorHAnsi" w:hAnsiTheme="majorHAnsi"/>
          <w:sz w:val="16"/>
        </w:rPr>
        <w:t xml:space="preserve">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w:t>
      </w:r>
      <w:proofErr w:type="spellStart"/>
      <w:r w:rsidRPr="003B297E">
        <w:rPr>
          <w:rFonts w:asciiTheme="majorHAnsi" w:hAnsiTheme="majorHAnsi"/>
          <w:sz w:val="16"/>
        </w:rPr>
        <w:t>rectly</w:t>
      </w:r>
      <w:proofErr w:type="spellEnd"/>
      <w:r w:rsidRPr="003B297E">
        <w:rPr>
          <w:rFonts w:asciiTheme="majorHAnsi" w:hAnsiTheme="majorHAnsi"/>
          <w:sz w:val="16"/>
        </w:rPr>
        <w:t xml:space="preserve">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w:t>
      </w:r>
      <w:proofErr w:type="spellStart"/>
      <w:r w:rsidRPr="003B297E">
        <w:rPr>
          <w:rFonts w:asciiTheme="majorHAnsi" w:hAnsiTheme="majorHAnsi"/>
          <w:sz w:val="16"/>
        </w:rPr>
        <w:t>sociosymbolic</w:t>
      </w:r>
      <w:proofErr w:type="spellEnd"/>
      <w:r w:rsidRPr="003B297E">
        <w:rPr>
          <w:rFonts w:asciiTheme="majorHAnsi" w:hAnsiTheme="majorHAnsi"/>
          <w:sz w:val="16"/>
        </w:rPr>
        <w:t xml:space="preserve"> calculus, to be ‘rich’ was also to be ‘White,’ to be poor was also to be ‘Black’” (</w:t>
      </w:r>
      <w:proofErr w:type="spellStart"/>
      <w:r w:rsidRPr="003B297E">
        <w:rPr>
          <w:rFonts w:asciiTheme="majorHAnsi" w:hAnsiTheme="majorHAnsi"/>
          <w:sz w:val="16"/>
        </w:rPr>
        <w:t>Wynter</w:t>
      </w:r>
      <w:proofErr w:type="spellEnd"/>
      <w:r w:rsidRPr="003B297E">
        <w:rPr>
          <w:rFonts w:asciiTheme="majorHAnsi" w:hAnsiTheme="majorHAnsi"/>
          <w:sz w:val="16"/>
        </w:rPr>
        <w:t xml:space="preserve">: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5E7607">
        <w:rPr>
          <w:rFonts w:asciiTheme="majorHAnsi" w:hAnsiTheme="majorHAnsi"/>
          <w:highlight w:val="cyan"/>
          <w:u w:val="single"/>
        </w:rPr>
        <w:t>beholden to mediating capitalist exchange</w:t>
      </w:r>
      <w:r w:rsidRPr="00D24AEC">
        <w:rPr>
          <w:rFonts w:asciiTheme="majorHAnsi" w:hAnsiTheme="majorHAnsi"/>
          <w:u w:val="single"/>
        </w:rPr>
        <w:t xml:space="preserve"> while embarking on a radical reformatting of ontology. This reformatting</w:t>
      </w:r>
      <w:r>
        <w:rPr>
          <w:rFonts w:asciiTheme="majorHAnsi" w:hAnsiTheme="majorHAnsi"/>
          <w:u w:val="single"/>
        </w:rPr>
        <w:t xml:space="preserve"> </w:t>
      </w:r>
      <w:r w:rsidRPr="005E7607">
        <w:rPr>
          <w:rFonts w:asciiTheme="majorHAnsi" w:hAnsiTheme="majorHAnsi"/>
          <w:highlight w:val="cyan"/>
          <w:u w:val="single"/>
        </w:rPr>
        <w:t>[The world computer],</w:t>
      </w:r>
      <w:r w:rsidRPr="00D24AEC">
        <w:rPr>
          <w:rFonts w:asciiTheme="majorHAnsi" w:hAnsiTheme="majorHAnsi"/>
          <w:u w:val="single"/>
        </w:rPr>
        <w:t xml:space="preserve"> the supposed result of “that great crap game called life,” </w:t>
      </w:r>
      <w:r w:rsidRPr="005E7607">
        <w:rPr>
          <w:rFonts w:asciiTheme="majorHAnsi" w:hAnsiTheme="majorHAnsi"/>
          <w:highlight w:val="cyan"/>
          <w:u w:val="single"/>
        </w:rPr>
        <w:t>brutally correlates race and value</w:t>
      </w:r>
      <w:r w:rsidRPr="00D24AEC">
        <w:rPr>
          <w:rFonts w:asciiTheme="majorHAnsi" w:hAnsiTheme="majorHAnsi"/>
          <w:u w:val="single"/>
        </w:rPr>
        <w:t xml:space="preserve">, but not entirely by chance, </w:t>
      </w:r>
      <w:r w:rsidRPr="005E7607">
        <w:rPr>
          <w:rFonts w:asciiTheme="majorHAnsi" w:hAnsiTheme="majorHAnsi"/>
          <w:highlight w:val="cyan"/>
          <w:u w:val="single"/>
        </w:rPr>
        <w:t>while racial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 xml:space="preserve">Such algorithms of violence encode social difference, and although they may begin as heuristics (“rules of thumb”), they are </w:t>
      </w:r>
      <w:proofErr w:type="gramStart"/>
      <w:r w:rsidRPr="00D24AEC">
        <w:rPr>
          <w:rFonts w:asciiTheme="majorHAnsi" w:hAnsiTheme="majorHAnsi"/>
          <w:u w:val="single"/>
        </w:rPr>
        <w:t>none the less</w:t>
      </w:r>
      <w:proofErr w:type="gramEnd"/>
      <w:r w:rsidRPr="00D24AEC">
        <w:rPr>
          <w:rFonts w:asciiTheme="majorHAnsi" w:hAnsiTheme="majorHAnsi"/>
          <w:u w:val="single"/>
        </w:rPr>
        <w:t xml:space="preserve">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r w:rsidRPr="005E7607">
        <w:rPr>
          <w:rFonts w:asciiTheme="majorHAnsi" w:hAnsiTheme="majorHAnsi"/>
          <w:highlight w:val="cyan"/>
          <w:u w:val="single"/>
        </w:rPr>
        <w:t>pogroms</w:t>
      </w:r>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w:t>
      </w:r>
      <w:proofErr w:type="spellStart"/>
      <w:r w:rsidRPr="00D24AEC">
        <w:rPr>
          <w:rFonts w:asciiTheme="majorHAnsi" w:hAnsiTheme="majorHAnsi"/>
          <w:u w:val="single"/>
        </w:rPr>
        <w:t>parastates</w:t>
      </w:r>
      <w:proofErr w:type="spellEnd"/>
      <w:r w:rsidRPr="00D24AEC">
        <w:rPr>
          <w:rFonts w:asciiTheme="majorHAnsi" w:hAnsiTheme="majorHAnsi"/>
          <w:u w:val="single"/>
        </w:rPr>
        <w:t xml:space="preserve">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w:t>
      </w:r>
      <w:proofErr w:type="gramStart"/>
      <w:r w:rsidRPr="00D24AEC">
        <w:rPr>
          <w:rFonts w:asciiTheme="majorHAnsi" w:hAnsiTheme="majorHAnsi"/>
          <w:u w:val="single"/>
        </w:rPr>
        <w:t>Their violent destruction and remaking of the world.</w:t>
      </w:r>
      <w:proofErr w:type="gramEnd"/>
      <w:r w:rsidRPr="00D24AEC">
        <w:rPr>
          <w:rFonts w:asciiTheme="majorHAnsi" w:hAnsiTheme="majorHAnsi"/>
          <w:u w:val="single"/>
        </w:rPr>
        <w:t xml:space="preserve"> The </w:t>
      </w:r>
      <w:r w:rsidRPr="00D24AEC">
        <w:rPr>
          <w:rFonts w:asciiTheme="majorHAnsi" w:hAnsiTheme="majorHAnsi"/>
          <w:i/>
          <w:iCs/>
          <w:u w:val="single"/>
        </w:rPr>
        <w:t xml:space="preserve">internalization </w:t>
      </w:r>
      <w:r w:rsidRPr="00D24AEC">
        <w:rPr>
          <w:rFonts w:asciiTheme="majorHAnsi" w:hAnsiTheme="majorHAnsi"/>
          <w:u w:val="single"/>
        </w:rPr>
        <w:t xml:space="preserve">of these codes, including the </w:t>
      </w:r>
      <w:proofErr w:type="spellStart"/>
      <w:r w:rsidRPr="00D24AEC">
        <w:rPr>
          <w:rFonts w:asciiTheme="majorHAnsi" w:hAnsiTheme="majorHAnsi"/>
          <w:u w:val="single"/>
        </w:rPr>
        <w:t>strugles</w:t>
      </w:r>
      <w:proofErr w:type="spellEnd"/>
      <w:r w:rsidRPr="00D24AEC">
        <w:rPr>
          <w:rFonts w:asciiTheme="majorHAnsi" w:hAnsiTheme="majorHAnsi"/>
          <w:u w:val="single"/>
        </w:rPr>
        <w:t xml:space="preserve"> with them and the ways in which they license and/or foreclose various actions, exists in a recursive relationship to their perilous refinement</w:t>
      </w:r>
      <w:r w:rsidRPr="003B297E">
        <w:rPr>
          <w:rFonts w:asciiTheme="majorHAnsi" w:hAnsiTheme="majorHAnsi"/>
          <w:sz w:val="16"/>
        </w:rPr>
        <w:t xml:space="preserve">. Their analysis, a code-breaking of sorts, will there- fore demand some drastic modifications in many of the various </w:t>
      </w:r>
      <w:proofErr w:type="spellStart"/>
      <w:r w:rsidRPr="003B297E">
        <w:rPr>
          <w:rFonts w:asciiTheme="majorHAnsi" w:hAnsiTheme="majorHAnsi"/>
          <w:sz w:val="16"/>
        </w:rPr>
        <w:t>anticapitalist</w:t>
      </w:r>
      <w:proofErr w:type="spellEnd"/>
      <w:r w:rsidRPr="003B297E">
        <w:rPr>
          <w:rFonts w:asciiTheme="majorHAnsi" w:hAnsiTheme="majorHAnsi"/>
          <w:sz w:val="16"/>
        </w:rPr>
        <w:t xml:space="preserve">, </w:t>
      </w:r>
      <w:proofErr w:type="spellStart"/>
      <w:r w:rsidRPr="003B297E">
        <w:rPr>
          <w:rFonts w:asciiTheme="majorHAnsi" w:hAnsiTheme="majorHAnsi"/>
          <w:sz w:val="16"/>
        </w:rPr>
        <w:t>antistate</w:t>
      </w:r>
      <w:proofErr w:type="spellEnd"/>
      <w:r w:rsidRPr="003B297E">
        <w:rPr>
          <w:rFonts w:asciiTheme="majorHAnsi" w:hAnsiTheme="majorHAnsi"/>
          <w:sz w:val="16"/>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w:t>
      </w:r>
      <w:proofErr w:type="spellStart"/>
      <w:r w:rsidRPr="003B297E">
        <w:rPr>
          <w:rFonts w:asciiTheme="majorHAnsi" w:hAnsiTheme="majorHAnsi"/>
          <w:sz w:val="16"/>
        </w:rPr>
        <w:t>coloniality</w:t>
      </w:r>
      <w:proofErr w:type="spellEnd"/>
      <w:r w:rsidRPr="003B297E">
        <w:rPr>
          <w:rFonts w:asciiTheme="majorHAnsi" w:hAnsiTheme="majorHAnsi"/>
          <w:sz w:val="16"/>
        </w:rPr>
        <w:t>,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 xml:space="preserve">computational racial </w:t>
      </w:r>
      <w:proofErr w:type="gramStart"/>
      <w:r w:rsidRPr="00D24AEC">
        <w:rPr>
          <w:rFonts w:asciiTheme="majorHAnsi" w:hAnsiTheme="majorHAnsi"/>
          <w:i/>
          <w:iCs/>
          <w:u w:val="single"/>
        </w:rPr>
        <w:t>capital</w:t>
      </w:r>
      <w:r w:rsidRPr="00D24AEC">
        <w:rPr>
          <w:rFonts w:asciiTheme="majorHAnsi" w:hAnsiTheme="majorHAnsi"/>
          <w:u w:val="single"/>
        </w:rPr>
        <w:t>,</w:t>
      </w:r>
      <w:proofErr w:type="gramEnd"/>
      <w:r w:rsidRPr="00D24AEC">
        <w:rPr>
          <w:rFonts w:asciiTheme="majorHAnsi" w:hAnsiTheme="majorHAnsi"/>
          <w:u w:val="single"/>
        </w:rPr>
        <w:t xml:space="preserve"> would identify the field of operations that emerges around the embryonic form of the commodity and </w:t>
      </w:r>
      <w:proofErr w:type="spellStart"/>
      <w:r w:rsidRPr="00D24AEC">
        <w:rPr>
          <w:rFonts w:asciiTheme="majorHAnsi" w:hAnsiTheme="majorHAnsi"/>
          <w:u w:val="single"/>
        </w:rPr>
        <w:t>coarticulates</w:t>
      </w:r>
      <w:proofErr w:type="spellEnd"/>
      <w:r w:rsidRPr="00D24AEC">
        <w:rPr>
          <w:rFonts w:asciiTheme="majorHAnsi" w:hAnsiTheme="majorHAnsi"/>
          <w:u w:val="single"/>
        </w:rPr>
        <w:t xml:space="preserve">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w:t>
      </w:r>
      <w:proofErr w:type="spellStart"/>
      <w:r w:rsidRPr="003B297E">
        <w:rPr>
          <w:rFonts w:asciiTheme="majorHAnsi" w:hAnsiTheme="majorHAnsi"/>
          <w:sz w:val="16"/>
        </w:rPr>
        <w:t>hu</w:t>
      </w:r>
      <w:proofErr w:type="spellEnd"/>
      <w:r w:rsidRPr="003B297E">
        <w:rPr>
          <w:rFonts w:asciiTheme="majorHAnsi" w:hAnsiTheme="majorHAnsi"/>
          <w:sz w:val="16"/>
        </w:rPr>
        <w:t xml:space="preserve">- </w:t>
      </w:r>
      <w:proofErr w:type="gramStart"/>
      <w:r w:rsidRPr="003B297E">
        <w:rPr>
          <w:rFonts w:asciiTheme="majorHAnsi" w:hAnsiTheme="majorHAnsi"/>
          <w:sz w:val="16"/>
        </w:rPr>
        <w:t>manly informed</w:t>
      </w:r>
      <w:proofErr w:type="gramEnd"/>
      <w:r w:rsidRPr="003B297E">
        <w:rPr>
          <w:rFonts w:asciiTheme="majorHAnsi" w:hAnsiTheme="majorHAnsi"/>
          <w:sz w:val="16"/>
        </w:rPr>
        <w:t xml:space="preserve"> materials with a use-value and an exchange-value—humanly informed qualities indexed by quantities. “Computational racial capital,” as a heuristic device, stages an analysis of the convergence of what on the one side often appeared as universal: the economic, abstract, and </w:t>
      </w:r>
      <w:proofErr w:type="spellStart"/>
      <w:r w:rsidRPr="003B297E">
        <w:rPr>
          <w:rFonts w:asciiTheme="majorHAnsi" w:hAnsiTheme="majorHAnsi"/>
          <w:sz w:val="16"/>
        </w:rPr>
        <w:t>machinic</w:t>
      </w:r>
      <w:proofErr w:type="spellEnd"/>
      <w:r w:rsidRPr="003B297E">
        <w:rPr>
          <w:rFonts w:asciiTheme="majorHAnsi" w:hAnsiTheme="majorHAnsi"/>
          <w:sz w:val="16"/>
        </w:rPr>
        <w:t xml:space="preserve"> </w:t>
      </w:r>
      <w:proofErr w:type="spellStart"/>
      <w:r w:rsidRPr="003B297E">
        <w:rPr>
          <w:rFonts w:asciiTheme="majorHAnsi" w:hAnsiTheme="majorHAnsi"/>
          <w:sz w:val="16"/>
        </w:rPr>
        <w:t>operat</w:t>
      </w:r>
      <w:proofErr w:type="spellEnd"/>
      <w:r w:rsidRPr="003B297E">
        <w:rPr>
          <w:rFonts w:asciiTheme="majorHAnsi" w:hAnsiTheme="majorHAnsi"/>
          <w:sz w:val="16"/>
        </w:rPr>
        <w:t xml:space="preserve">- </w:t>
      </w:r>
      <w:proofErr w:type="spellStart"/>
      <w:r w:rsidRPr="003B297E">
        <w:rPr>
          <w:rFonts w:asciiTheme="majorHAnsi" w:hAnsiTheme="majorHAnsi"/>
          <w:sz w:val="16"/>
        </w:rPr>
        <w:t>ing</w:t>
      </w:r>
      <w:proofErr w:type="spellEnd"/>
      <w:r w:rsidRPr="003B297E">
        <w:rPr>
          <w:rFonts w:asciiTheme="majorHAnsi" w:hAnsiTheme="majorHAnsi"/>
          <w:sz w:val="16"/>
        </w:rPr>
        <w:t xml:space="preserve"> systems of global production and reproduction endemic to the commodity form and its calculus, with what on another side, sometimes appeared as par- </w:t>
      </w:r>
      <w:proofErr w:type="spellStart"/>
      <w:r w:rsidRPr="003B297E">
        <w:rPr>
          <w:rFonts w:asciiTheme="majorHAnsi" w:hAnsiTheme="majorHAnsi"/>
          <w:sz w:val="16"/>
        </w:rPr>
        <w:t>ticular</w:t>
      </w:r>
      <w:proofErr w:type="spellEnd"/>
      <w:r w:rsidRPr="003B297E">
        <w:rPr>
          <w:rFonts w:asciiTheme="majorHAnsi" w:hAnsiTheme="majorHAnsi"/>
          <w:sz w:val="16"/>
        </w:rPr>
        <w:t xml:space="preserve"> or even incidental: racism, colonialism, slavery, imperialism, and </w:t>
      </w:r>
      <w:proofErr w:type="spellStart"/>
      <w:r w:rsidRPr="003B297E">
        <w:rPr>
          <w:rFonts w:asciiTheme="majorHAnsi" w:hAnsiTheme="majorHAnsi"/>
          <w:sz w:val="16"/>
        </w:rPr>
        <w:t>ra</w:t>
      </w:r>
      <w:proofErr w:type="spellEnd"/>
      <w:r w:rsidRPr="003B297E">
        <w:rPr>
          <w:rFonts w:asciiTheme="majorHAnsi" w:hAnsiTheme="majorHAnsi"/>
          <w:sz w:val="16"/>
        </w:rPr>
        <w:t xml:space="preserve">- </w:t>
      </w:r>
      <w:proofErr w:type="spellStart"/>
      <w:r w:rsidRPr="003B297E">
        <w:rPr>
          <w:rFonts w:asciiTheme="majorHAnsi" w:hAnsiTheme="majorHAnsi"/>
          <w:sz w:val="16"/>
        </w:rPr>
        <w:t>cialization</w:t>
      </w:r>
      <w:proofErr w:type="spellEnd"/>
      <w:r w:rsidRPr="003B297E">
        <w:rPr>
          <w:rFonts w:asciiTheme="majorHAnsi" w:hAnsiTheme="majorHAnsi"/>
          <w:sz w:val="16"/>
        </w:rPr>
        <w:t xml:space="preserve">.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w:t>
      </w:r>
      <w:proofErr w:type="gramStart"/>
      <w:r w:rsidRPr="00E977AD">
        <w:rPr>
          <w:rFonts w:asciiTheme="majorHAnsi" w:hAnsiTheme="majorHAnsi"/>
          <w:u w:val="single"/>
        </w:rPr>
        <w:t>,—</w:t>
      </w:r>
      <w:proofErr w:type="gramEnd"/>
      <w:r w:rsidRPr="00E977AD">
        <w:rPr>
          <w:rFonts w:asciiTheme="majorHAnsi" w:hAnsiTheme="majorHAnsi"/>
          <w:u w:val="single"/>
        </w:rPr>
        <w:t>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require the economic </w:t>
      </w:r>
      <w:r w:rsidRPr="003B297E">
        <w:rPr>
          <w:rFonts w:asciiTheme="majorHAnsi" w:hAnsiTheme="majorHAnsi"/>
          <w:i/>
          <w:iCs/>
          <w:u w:val="single"/>
        </w:rPr>
        <w:t xml:space="preserve">calculus </w:t>
      </w:r>
      <w:r w:rsidRPr="003B297E">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E977AD">
        <w:rPr>
          <w:rFonts w:asciiTheme="majorHAnsi" w:hAnsiTheme="majorHAnsi"/>
          <w:b/>
          <w:iCs/>
          <w:highlight w:val="cyan"/>
          <w:u w:val="single"/>
        </w:rPr>
        <w:t>Computation must</w:t>
      </w:r>
      <w:r w:rsidRPr="00E977AD">
        <w:rPr>
          <w:rFonts w:asciiTheme="majorHAnsi" w:hAnsiTheme="majorHAnsi"/>
          <w:b/>
          <w:iCs/>
          <w:u w:val="single"/>
        </w:rPr>
        <w:t xml:space="preserve"> </w:t>
      </w:r>
      <w:r w:rsidRPr="00E977AD">
        <w:rPr>
          <w:rFonts w:asciiTheme="majorHAnsi" w:hAnsiTheme="majorHAnsi"/>
          <w:iCs/>
          <w:u w:val="single"/>
        </w:rPr>
        <w:t xml:space="preserve">therefore </w:t>
      </w:r>
      <w:r w:rsidRPr="00E977AD">
        <w:rPr>
          <w:rFonts w:asciiTheme="majorHAnsi" w:hAnsiTheme="majorHAnsi"/>
          <w:b/>
          <w:iCs/>
          <w:highlight w:val="cyan"/>
          <w:u w:val="single"/>
        </w:rPr>
        <w:t>be recognized as</w:t>
      </w:r>
      <w:r w:rsidRPr="00E977AD">
        <w:rPr>
          <w:rFonts w:asciiTheme="majorHAnsi" w:hAnsiTheme="majorHAnsi"/>
          <w:iCs/>
          <w:u w:val="single"/>
        </w:rPr>
        <w:t xml:space="preserve"> not a mere technical emergence but </w:t>
      </w:r>
      <w:r w:rsidRPr="00E977AD">
        <w:rPr>
          <w:rFonts w:asciiTheme="majorHAnsi" w:hAnsiTheme="majorHAnsi"/>
          <w:b/>
          <w:iCs/>
          <w:highlight w:val="cyan"/>
          <w:u w:val="single"/>
        </w:rPr>
        <w:t>the</w:t>
      </w:r>
      <w:r w:rsidRPr="00E977AD">
        <w:rPr>
          <w:rFonts w:asciiTheme="majorHAnsi" w:hAnsiTheme="majorHAnsi"/>
          <w:iCs/>
          <w:u w:val="single"/>
        </w:rPr>
        <w:t xml:space="preserve"> practical </w:t>
      </w:r>
      <w:r w:rsidRPr="00E977AD">
        <w:rPr>
          <w:rFonts w:asciiTheme="majorHAnsi" w:hAnsiTheme="majorHAnsi"/>
          <w:b/>
          <w:iCs/>
          <w:highlight w:val="cyan"/>
          <w:u w:val="single"/>
        </w:rPr>
        <w:t>result of an ongoing and bloody struggle between the would-have-it-</w:t>
      </w:r>
      <w:proofErr w:type="spellStart"/>
      <w:r w:rsidRPr="00E977AD">
        <w:rPr>
          <w:rFonts w:asciiTheme="majorHAnsi" w:hAnsiTheme="majorHAnsi"/>
          <w:b/>
          <w:iCs/>
          <w:highlight w:val="cyan"/>
          <w:u w:val="single"/>
        </w:rPr>
        <w:t>alls</w:t>
      </w:r>
      <w:proofErr w:type="spellEnd"/>
      <w:r w:rsidRPr="00E977AD">
        <w:rPr>
          <w:rFonts w:asciiTheme="majorHAnsi" w:hAnsiTheme="majorHAnsi"/>
          <w:b/>
          <w:iCs/>
          <w:highlight w:val="cyan"/>
          <w:u w:val="single"/>
        </w:rPr>
        <w:t xml:space="preserve"> and the to-be-dispossessed</w:t>
      </w:r>
      <w:r w:rsidRPr="00E977AD">
        <w:rPr>
          <w:rFonts w:asciiTheme="majorHAnsi" w:hAnsiTheme="majorHAnsi"/>
          <w:iCs/>
          <w:u w:val="single"/>
        </w:rPr>
        <w:t xml:space="preserve">. </w:t>
      </w:r>
      <w:r w:rsidRPr="00E977AD">
        <w:rPr>
          <w:rFonts w:asciiTheme="majorHAnsi" w:hAnsiTheme="majorHAnsi"/>
          <w:u w:val="single"/>
        </w:rPr>
        <w:t xml:space="preserve">Developed both consciously and unconsciously, </w:t>
      </w:r>
      <w:proofErr w:type="spellStart"/>
      <w:r w:rsidRPr="00E977AD">
        <w:rPr>
          <w:rFonts w:asciiTheme="majorHAnsi" w:hAnsiTheme="majorHAnsi"/>
          <w:u w:val="single"/>
        </w:rPr>
        <w:t>computa</w:t>
      </w:r>
      <w:proofErr w:type="spellEnd"/>
      <w:r w:rsidRPr="00E977AD">
        <w:rPr>
          <w:rFonts w:asciiTheme="majorHAnsi" w:hAnsiTheme="majorHAnsi"/>
          <w:u w:val="single"/>
        </w:rPr>
        <w:t xml:space="preserve">- </w:t>
      </w:r>
      <w:proofErr w:type="spellStart"/>
      <w:r w:rsidRPr="00E977AD">
        <w:rPr>
          <w:rFonts w:asciiTheme="majorHAnsi" w:hAnsiTheme="majorHAnsi"/>
          <w:u w:val="single"/>
        </w:rPr>
        <w:t>tional</w:t>
      </w:r>
      <w:proofErr w:type="spellEnd"/>
      <w:r w:rsidRPr="00E977AD">
        <w:rPr>
          <w:rFonts w:asciiTheme="majorHAnsi" w:hAnsiTheme="majorHAnsi"/>
          <w:u w:val="single"/>
        </w:rPr>
        <w:t xml:space="preserve"> racial capitalism is, when seen in the light of ongoing racialization and value extraction, “the subsequent structure as an historical</w:t>
      </w:r>
      <w:r w:rsidRPr="003B297E">
        <w:rPr>
          <w:rFonts w:asciiTheme="majorHAnsi" w:hAnsiTheme="majorHAnsi"/>
          <w:u w:val="single"/>
        </w:rPr>
        <w:t xml:space="preserve"> agency.” </w:t>
      </w:r>
      <w:r w:rsidRPr="003654D9">
        <w:rPr>
          <w:rFonts w:asciiTheme="majorHAnsi" w:hAnsiTheme="majorHAnsi"/>
          <w:u w:val="single"/>
        </w:rPr>
        <w:t xml:space="preserve">The racial logic of computation must be pursued when considering finance, surveillance, population management, policing, social systems, social media, or any of the vast </w:t>
      </w:r>
      <w:proofErr w:type="gramStart"/>
      <w:r w:rsidRPr="003654D9">
        <w:rPr>
          <w:rFonts w:asciiTheme="majorHAnsi" w:hAnsiTheme="majorHAnsi"/>
          <w:u w:val="single"/>
        </w:rPr>
        <w:t>suite</w:t>
      </w:r>
      <w:proofErr w:type="gramEnd"/>
      <w:r w:rsidRPr="003654D9">
        <w:rPr>
          <w:rFonts w:asciiTheme="majorHAnsi" w:hAnsiTheme="majorHAnsi"/>
          <w:u w:val="single"/>
        </w:rPr>
        <w:t xml:space="preserve"> of protocols plying difference for capital</w:t>
      </w:r>
      <w:r w:rsidRPr="003B297E">
        <w:rPr>
          <w:rFonts w:asciiTheme="majorHAnsi" w:hAnsiTheme="majorHAnsi"/>
          <w:u w:val="single"/>
        </w:rPr>
        <w:t xml:space="preserve">. The local instance of com- </w:t>
      </w:r>
      <w:proofErr w:type="spellStart"/>
      <w:r w:rsidRPr="003B297E">
        <w:rPr>
          <w:rFonts w:asciiTheme="majorHAnsi" w:hAnsiTheme="majorHAnsi"/>
          <w:u w:val="single"/>
        </w:rPr>
        <w:t>putation</w:t>
      </w:r>
      <w:proofErr w:type="spellEnd"/>
      <w:r w:rsidRPr="003B297E">
        <w:rPr>
          <w:rFonts w:asciiTheme="majorHAnsi" w:hAnsiTheme="majorHAnsi"/>
          <w:u w:val="single"/>
        </w:rPr>
        <w:t xml:space="preserve">, </w:t>
      </w:r>
      <w:r w:rsidRPr="00E977AD">
        <w:rPr>
          <w:rFonts w:asciiTheme="majorHAnsi" w:hAnsiTheme="majorHAnsi"/>
          <w:highlight w:val="cyan"/>
          <w:u w:val="single"/>
        </w:rPr>
        <w:t>a specific 1 or 0, may seem value neutral</w:t>
      </w:r>
      <w:r w:rsidRPr="003B297E">
        <w:rPr>
          <w:rFonts w:asciiTheme="majorHAnsi" w:hAnsiTheme="majorHAnsi"/>
          <w:u w:val="single"/>
        </w:rPr>
        <w:t xml:space="preserve">, </w:t>
      </w:r>
      <w:r w:rsidRPr="00E977AD">
        <w:rPr>
          <w:rFonts w:asciiTheme="majorHAnsi" w:hAnsiTheme="majorHAnsi"/>
          <w:highlight w:val="cyan"/>
          <w:u w:val="single"/>
        </w:rPr>
        <w:t>a matter as indifferent as lead for a bullet or uranium for a bomb.</w:t>
      </w:r>
      <w:r w:rsidRPr="003B297E">
        <w:rPr>
          <w:rFonts w:asciiTheme="majorHAnsi" w:hAnsiTheme="majorHAnsi"/>
          <w:u w:val="single"/>
        </w:rPr>
        <w:t xml:space="preserve"> But we are looking at computation as the modality of a world-system.</w:t>
      </w:r>
      <w:r w:rsidRPr="003B297E">
        <w:rPr>
          <w:rFonts w:asciiTheme="majorHAnsi" w:hAnsiTheme="majorHAnsi"/>
          <w:sz w:val="16"/>
        </w:rPr>
        <w:t xml:space="preserve"> Computation emerges as the result of </w:t>
      </w:r>
      <w:proofErr w:type="spellStart"/>
      <w:r w:rsidRPr="003B297E">
        <w:rPr>
          <w:rFonts w:asciiTheme="majorHAnsi" w:hAnsiTheme="majorHAnsi"/>
          <w:sz w:val="16"/>
        </w:rPr>
        <w:t>strug</w:t>
      </w:r>
      <w:proofErr w:type="spellEnd"/>
      <w:r w:rsidRPr="003B297E">
        <w:rPr>
          <w:rFonts w:asciiTheme="majorHAnsi" w:hAnsiTheme="majorHAnsi"/>
          <w:sz w:val="16"/>
        </w:rPr>
        <w:t xml:space="preserve">- </w:t>
      </w:r>
      <w:proofErr w:type="spellStart"/>
      <w:r w:rsidRPr="003B297E">
        <w:rPr>
          <w:rFonts w:asciiTheme="majorHAnsi" w:hAnsiTheme="majorHAnsi"/>
          <w:sz w:val="16"/>
        </w:rPr>
        <w:t>gles</w:t>
      </w:r>
      <w:proofErr w:type="spellEnd"/>
      <w:r w:rsidRPr="003B297E">
        <w:rPr>
          <w:rFonts w:asciiTheme="majorHAnsi" w:hAnsiTheme="majorHAnsi"/>
          <w:sz w:val="16"/>
        </w:rPr>
        <w:t xml:space="preserve"> that informed “class </w:t>
      </w:r>
      <w:proofErr w:type="spellStart"/>
      <w:r w:rsidRPr="003B297E">
        <w:rPr>
          <w:rFonts w:asciiTheme="majorHAnsi" w:hAnsiTheme="majorHAnsi"/>
          <w:sz w:val="16"/>
        </w:rPr>
        <w:t>strugle</w:t>
      </w:r>
      <w:proofErr w:type="spellEnd"/>
      <w:r w:rsidRPr="003B297E">
        <w:rPr>
          <w:rFonts w:asciiTheme="majorHAnsi" w:hAnsiTheme="majorHAnsi"/>
          <w:sz w:val="16"/>
        </w:rPr>
        <w:t xml:space="preserve">” in all its forms, recognized or not by the </w:t>
      </w:r>
      <w:proofErr w:type="gramStart"/>
      <w:r w:rsidRPr="003B297E">
        <w:rPr>
          <w:rFonts w:asciiTheme="majorHAnsi" w:hAnsiTheme="majorHAnsi"/>
          <w:sz w:val="16"/>
        </w:rPr>
        <w:t>often spotty</w:t>
      </w:r>
      <w:proofErr w:type="gramEnd"/>
      <w:r w:rsidRPr="003B297E">
        <w:rPr>
          <w:rFonts w:asciiTheme="majorHAnsi" w:hAnsiTheme="majorHAnsi"/>
          <w:sz w:val="16"/>
        </w:rPr>
        <w:t xml:space="preserve"> tradition(s) of Marxism, including those </w:t>
      </w:r>
      <w:proofErr w:type="spellStart"/>
      <w:r w:rsidRPr="003B297E">
        <w:rPr>
          <w:rFonts w:asciiTheme="majorHAnsi" w:hAnsiTheme="majorHAnsi"/>
          <w:sz w:val="16"/>
        </w:rPr>
        <w:t>strugles</w:t>
      </w:r>
      <w:proofErr w:type="spellEnd"/>
      <w:r w:rsidRPr="003B297E">
        <w:rPr>
          <w:rFonts w:asciiTheme="majorHAnsi" w:hAnsiTheme="majorHAnsi"/>
          <w:sz w:val="16"/>
        </w:rPr>
        <w:t xml:space="preserve"> specific to the antagonisms of colonialism, slavery, imperialism, and white supremacist het- </w:t>
      </w:r>
      <w:proofErr w:type="spellStart"/>
      <w:r w:rsidRPr="003B297E">
        <w:rPr>
          <w:rFonts w:asciiTheme="majorHAnsi" w:hAnsiTheme="majorHAnsi"/>
          <w:sz w:val="16"/>
        </w:rPr>
        <w:t>eropatriarchal</w:t>
      </w:r>
      <w:proofErr w:type="spellEnd"/>
      <w:r w:rsidRPr="003B297E">
        <w:rPr>
          <w:rFonts w:asciiTheme="majorHAnsi" w:hAnsiTheme="majorHAnsi"/>
          <w:sz w:val="16"/>
        </w:rPr>
        <w:t xml:space="preserve">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w:t>
      </w:r>
      <w:proofErr w:type="spellStart"/>
      <w:r w:rsidRPr="003B297E">
        <w:rPr>
          <w:rFonts w:asciiTheme="majorHAnsi" w:hAnsiTheme="majorHAnsi"/>
          <w:sz w:val="16"/>
        </w:rPr>
        <w:t>strugles</w:t>
      </w:r>
      <w:proofErr w:type="spellEnd"/>
      <w:r w:rsidRPr="003B297E">
        <w:rPr>
          <w:rFonts w:asciiTheme="majorHAnsi" w:hAnsiTheme="majorHAnsi"/>
          <w:sz w:val="16"/>
        </w:rPr>
        <w:t xml:space="preserve">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w:t>
      </w:r>
      <w:proofErr w:type="spellStart"/>
      <w:r w:rsidRPr="003B297E">
        <w:rPr>
          <w:rFonts w:asciiTheme="majorHAnsi" w:hAnsiTheme="majorHAnsi"/>
          <w:sz w:val="16"/>
        </w:rPr>
        <w:t>strugle</w:t>
      </w:r>
      <w:proofErr w:type="spellEnd"/>
      <w:r w:rsidRPr="003B297E">
        <w:rPr>
          <w:rFonts w:asciiTheme="majorHAnsi" w:hAnsiTheme="majorHAnsi"/>
          <w:sz w:val="16"/>
        </w:rPr>
        <w:t xml:space="preserve">. The lexicon includes com- </w:t>
      </w:r>
      <w:proofErr w:type="spellStart"/>
      <w:r w:rsidRPr="003B297E">
        <w:rPr>
          <w:rFonts w:asciiTheme="majorHAnsi" w:hAnsiTheme="majorHAnsi"/>
          <w:sz w:val="16"/>
        </w:rPr>
        <w:t>pressions</w:t>
      </w:r>
      <w:proofErr w:type="spellEnd"/>
      <w:r w:rsidRPr="003B297E">
        <w:rPr>
          <w:rFonts w:asciiTheme="majorHAnsi" w:hAnsiTheme="majorHAnsi"/>
          <w:sz w:val="16"/>
        </w:rPr>
        <w:t xml:space="preserve"> that result in many of history’s abstractions including a perhaps sin- </w:t>
      </w:r>
      <w:proofErr w:type="spellStart"/>
      <w:r w:rsidRPr="003B297E">
        <w:rPr>
          <w:rFonts w:asciiTheme="majorHAnsi" w:hAnsiTheme="majorHAnsi"/>
          <w:sz w:val="16"/>
        </w:rPr>
        <w:t>gularly</w:t>
      </w:r>
      <w:proofErr w:type="spellEnd"/>
      <w:r w:rsidRPr="003B297E">
        <w:rPr>
          <w:rFonts w:asciiTheme="majorHAnsi" w:hAnsiTheme="majorHAnsi"/>
          <w:sz w:val="16"/>
        </w:rPr>
        <w:t xml:space="preserve">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14:paraId="210DAAB9" w14:textId="77777777" w:rsidR="00C574CB" w:rsidRDefault="00C574CB" w:rsidP="00C574CB"/>
    <w:p w14:paraId="245B2EC2" w14:textId="77777777" w:rsidR="00C574CB" w:rsidRPr="00AF4374" w:rsidRDefault="00C574CB" w:rsidP="00C574CB">
      <w:pPr>
        <w:pStyle w:val="Heading4"/>
      </w:pPr>
      <w:r>
        <w:t>Capitalism is unsustainable – causes environmental crisis, fascism, violence, instability, and over-commodification</w:t>
      </w:r>
    </w:p>
    <w:p w14:paraId="591DA11E" w14:textId="77777777" w:rsidR="00C574CB" w:rsidRPr="00AF4374" w:rsidRDefault="00C574CB" w:rsidP="00C574CB">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60BAD12A" w14:textId="77777777" w:rsidR="00C574CB" w:rsidRPr="00AF4374" w:rsidRDefault="00C574CB" w:rsidP="00C574CB">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 xml:space="preserve">William I. Robinson is professor of sociology, global and international studies, and Latin American studies, at the University of California-Santa Barbara. Among his many books are Promoting </w:t>
      </w:r>
      <w:proofErr w:type="spellStart"/>
      <w:r w:rsidRPr="00AF4374">
        <w:rPr>
          <w:rFonts w:asciiTheme="majorHAnsi" w:hAnsiTheme="majorHAnsi" w:cs="Times New Roman"/>
          <w:sz w:val="20"/>
          <w:szCs w:val="20"/>
        </w:rPr>
        <w:t>Polyarchy</w:t>
      </w:r>
      <w:proofErr w:type="spellEnd"/>
      <w:r w:rsidRPr="00AF4374">
        <w:rPr>
          <w:rFonts w:asciiTheme="majorHAnsi" w:hAnsiTheme="majorHAnsi" w:cs="Times New Roman"/>
          <w:sz w:val="20"/>
          <w:szCs w:val="20"/>
        </w:rPr>
        <w:t xml:space="preserve"> (1996), Transnational Conflicts (2003), A Theory of Global Capitalism (2004), Latin America and Global Capitalism (2008), and Global Capitalism and the Crisis of Humanity (2014), crisis Global Capitalism: Crisis of Humanity and the Specter of 21st Century Fascism, http://www.worldfinancialreview.com/?p=1799, Bingham-MB</w:t>
      </w:r>
    </w:p>
    <w:p w14:paraId="79F72D38" w14:textId="77777777" w:rsidR="00C574CB" w:rsidRDefault="00C574CB" w:rsidP="00C574CB">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 xml:space="preserve">the </w:t>
      </w:r>
      <w:proofErr w:type="spellStart"/>
      <w:r w:rsidRPr="00AF4374">
        <w:rPr>
          <w:sz w:val="16"/>
        </w:rPr>
        <w:t>the</w:t>
      </w:r>
      <w:proofErr w:type="spellEnd"/>
      <w:proofErr w:type="gramEnd"/>
      <w:r w:rsidRPr="00AF4374">
        <w:rPr>
          <w:sz w:val="16"/>
        </w:rPr>
        <w:t xml:space="preserv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 xml:space="preserve">either to capitalism being superseded or to a breakdown of global </w:t>
      </w:r>
      <w:proofErr w:type="spellStart"/>
      <w:r w:rsidRPr="00AF4374">
        <w:rPr>
          <w:sz w:val="16"/>
        </w:rPr>
        <w:t>civilisation</w:t>
      </w:r>
      <w:proofErr w:type="spellEnd"/>
      <w:r w:rsidRPr="00AF4374">
        <w:rPr>
          <w:sz w:val="16"/>
        </w:rPr>
        <w:t xml:space="preserve">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w:t>
      </w:r>
      <w:proofErr w:type="spellStart"/>
      <w:r w:rsidRPr="00AF4374">
        <w:rPr>
          <w:sz w:val="16"/>
        </w:rPr>
        <w:t>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w:t>
      </w:r>
      <w:proofErr w:type="gramStart"/>
      <w:r w:rsidRPr="00AF4374">
        <w:rPr>
          <w:sz w:val="16"/>
        </w:rPr>
        <w:t>;</w:t>
      </w:r>
      <w:proofErr w:type="gramEnd"/>
      <w:r w:rsidRPr="00AF4374">
        <w:rPr>
          <w:sz w:val="16"/>
        </w:rPr>
        <w:t xml:space="preserve">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xml:space="preserve">,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mythical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1A8EABF1" w14:textId="77777777" w:rsidR="00C574CB" w:rsidRDefault="00C574CB" w:rsidP="00C574CB"/>
    <w:p w14:paraId="6E66F3EC" w14:textId="77777777" w:rsidR="00C574CB" w:rsidRDefault="00C574CB" w:rsidP="00C574CB"/>
    <w:p w14:paraId="7EA8877D" w14:textId="77777777" w:rsidR="00C574CB" w:rsidRDefault="00C574CB" w:rsidP="00C574CB">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14:paraId="2262AFD6" w14:textId="77777777" w:rsidR="00C574CB" w:rsidRDefault="00C574CB" w:rsidP="00C574CB">
      <w:pPr>
        <w:rPr>
          <w:rStyle w:val="Style13ptBold"/>
        </w:rPr>
      </w:pPr>
      <w:proofErr w:type="spellStart"/>
      <w:r w:rsidRPr="00873A82">
        <w:rPr>
          <w:rStyle w:val="Style13ptBold"/>
        </w:rPr>
        <w:t>Beller</w:t>
      </w:r>
      <w:proofErr w:type="spellEnd"/>
      <w:r>
        <w:rPr>
          <w:rStyle w:val="Style13ptBold"/>
        </w:rPr>
        <w:t xml:space="preserve"> 2</w:t>
      </w:r>
    </w:p>
    <w:p w14:paraId="3F006E19" w14:textId="77777777" w:rsidR="00C574CB" w:rsidRPr="00873A82" w:rsidRDefault="00C574CB" w:rsidP="00C574CB">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119-122.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0E8C8841" w14:textId="77777777" w:rsidR="00C574CB" w:rsidRPr="00F647BB" w:rsidRDefault="00C574CB" w:rsidP="00C574CB">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 xml:space="preserve">—where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w:t>
      </w:r>
      <w:proofErr w:type="spellStart"/>
      <w:r w:rsidRPr="00F647BB">
        <w:rPr>
          <w:sz w:val="16"/>
        </w:rPr>
        <w:t>compu</w:t>
      </w:r>
      <w:proofErr w:type="spellEnd"/>
      <w:r w:rsidRPr="00F647BB">
        <w:rPr>
          <w:sz w:val="16"/>
        </w:rPr>
        <w:t xml:space="preserve">- </w:t>
      </w:r>
      <w:proofErr w:type="spellStart"/>
      <w:r w:rsidRPr="00F647BB">
        <w:rPr>
          <w:sz w:val="16"/>
        </w:rPr>
        <w:t>tation</w:t>
      </w:r>
      <w:proofErr w:type="spellEnd"/>
      <w:r w:rsidRPr="00F647BB">
        <w:rPr>
          <w:sz w:val="16"/>
        </w:rPr>
        <w:t>,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w:t>
      </w:r>
      <w:proofErr w:type="spellStart"/>
      <w:r w:rsidRPr="00F647BB">
        <w:rPr>
          <w:sz w:val="16"/>
        </w:rPr>
        <w:t>Fordist</w:t>
      </w:r>
      <w:proofErr w:type="spellEnd"/>
      <w:r w:rsidRPr="00F647BB">
        <w:rPr>
          <w:sz w:val="16"/>
        </w:rPr>
        <w:t xml:space="preserve"> speeds by a process in which an object is simply informed by the material manifestation of the information laboriously imposed upon its materials as it is given form), we register the </w:t>
      </w:r>
      <w:proofErr w:type="spellStart"/>
      <w:r w:rsidRPr="00F647BB">
        <w:rPr>
          <w:sz w:val="16"/>
        </w:rPr>
        <w:t>sublation</w:t>
      </w:r>
      <w:proofErr w:type="spellEnd"/>
      <w:r w:rsidRPr="00F647BB">
        <w:rPr>
          <w:sz w:val="16"/>
        </w:rPr>
        <w:t xml:space="preserve">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w:t>
      </w:r>
      <w:proofErr w:type="spellStart"/>
      <w:r w:rsidRPr="00F647BB">
        <w:rPr>
          <w:sz w:val="16"/>
        </w:rPr>
        <w:t>informatic</w:t>
      </w:r>
      <w:proofErr w:type="spellEnd"/>
      <w:r w:rsidRPr="00F647BB">
        <w:rPr>
          <w:sz w:val="16"/>
        </w:rPr>
        <w:t xml:space="preserve"> substrate, as when, for example, one uploads an image on </w:t>
      </w:r>
      <w:proofErr w:type="spellStart"/>
      <w:r w:rsidRPr="00F647BB">
        <w:rPr>
          <w:sz w:val="16"/>
        </w:rPr>
        <w:t>Insta</w:t>
      </w:r>
      <w:proofErr w:type="spellEnd"/>
      <w:r w:rsidRPr="00F647BB">
        <w:rPr>
          <w:sz w:val="16"/>
        </w:rPr>
        <w:t xml:space="preserve">, tweets, makes a purchase on Amazon.com, trades a stock, “likes” the red Ferrari, or accesses </w:t>
      </w:r>
      <w:proofErr w:type="spellStart"/>
      <w:r w:rsidRPr="00F647BB">
        <w:rPr>
          <w:sz w:val="16"/>
        </w:rPr>
        <w:t>Gps</w:t>
      </w:r>
      <w:proofErr w:type="spellEnd"/>
      <w:r w:rsidRPr="00F647BB">
        <w:rPr>
          <w:sz w:val="16"/>
        </w:rPr>
        <w:t xml:space="preserve"> while driving it. In reality, I–C–I</w:t>
      </w:r>
      <w:r w:rsidRPr="00F647BB">
        <w:rPr>
          <w:rFonts w:ascii="Times New Roman" w:hAnsi="Times New Roman" w:cs="Times New Roman"/>
          <w:sz w:val="16"/>
        </w:rPr>
        <w:t>′</w:t>
      </w:r>
      <w:r w:rsidRPr="00F647BB">
        <w:rPr>
          <w:sz w:val="16"/>
        </w:rPr>
        <w:t xml:space="preserve"> might </w:t>
      </w:r>
      <w:proofErr w:type="spellStart"/>
      <w:r w:rsidRPr="00F647BB">
        <w:rPr>
          <w:sz w:val="16"/>
        </w:rPr>
        <w:t>repre</w:t>
      </w:r>
      <w:proofErr w:type="spellEnd"/>
      <w:r w:rsidRPr="00F647BB">
        <w:rPr>
          <w:sz w:val="16"/>
        </w:rPr>
        <w:t>-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w:t>
      </w:r>
      <w:proofErr w:type="spellStart"/>
      <w:r w:rsidRPr="00F647BB">
        <w:rPr>
          <w:sz w:val="16"/>
        </w:rPr>
        <w:t>attentional</w:t>
      </w:r>
      <w:proofErr w:type="spellEnd"/>
      <w:r w:rsidRPr="00F647BB">
        <w:rPr>
          <w:sz w:val="16"/>
        </w:rPr>
        <w:t>,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w:t>
      </w:r>
      <w:proofErr w:type="spellStart"/>
      <w:r w:rsidRPr="00F647BB">
        <w:rPr>
          <w:sz w:val="16"/>
        </w:rPr>
        <w:t>modi</w:t>
      </w:r>
      <w:proofErr w:type="spellEnd"/>
      <w:r w:rsidRPr="00F647BB">
        <w:rPr>
          <w:sz w:val="16"/>
        </w:rPr>
        <w:t xml:space="preserve">- </w:t>
      </w:r>
      <w:proofErr w:type="spellStart"/>
      <w:r w:rsidRPr="00F647BB">
        <w:rPr>
          <w:sz w:val="16"/>
        </w:rPr>
        <w:t>fication</w:t>
      </w:r>
      <w:proofErr w:type="spellEnd"/>
      <w:r w:rsidRPr="00F647BB">
        <w:rPr>
          <w:sz w:val="16"/>
        </w:rPr>
        <w:t xml:space="preserve">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w:t>
      </w:r>
      <w:proofErr w:type="spellStart"/>
      <w:r w:rsidRPr="00F647BB">
        <w:rPr>
          <w:sz w:val="16"/>
        </w:rPr>
        <w:t>liquification</w:t>
      </w:r>
      <w:proofErr w:type="spellEnd"/>
      <w:r w:rsidRPr="00F647BB">
        <w:rPr>
          <w:sz w:val="16"/>
        </w:rPr>
        <w:t xml:space="preserve"> of people and societies, the rendering of them for sale. It is in the sale of people and what matters to them that </w:t>
      </w:r>
      <w:proofErr w:type="spellStart"/>
      <w:r w:rsidRPr="00F647BB">
        <w:rPr>
          <w:sz w:val="16"/>
        </w:rPr>
        <w:t>capi</w:t>
      </w:r>
      <w:proofErr w:type="spellEnd"/>
      <w:r w:rsidRPr="00F647BB">
        <w:rPr>
          <w:sz w:val="16"/>
        </w:rPr>
        <w:t xml:space="preserve">- </w:t>
      </w:r>
      <w:proofErr w:type="spellStart"/>
      <w:proofErr w:type="gramStart"/>
      <w:r w:rsidRPr="00F647BB">
        <w:rPr>
          <w:sz w:val="16"/>
        </w:rPr>
        <w:t>tal</w:t>
      </w:r>
      <w:proofErr w:type="gramEnd"/>
      <w:r w:rsidRPr="00F647BB">
        <w:rPr>
          <w:sz w:val="16"/>
        </w:rPr>
        <w:t>’s</w:t>
      </w:r>
      <w:proofErr w:type="spellEnd"/>
      <w:r w:rsidRPr="00F647BB">
        <w:rPr>
          <w:sz w:val="16"/>
        </w:rPr>
        <w:t xml:space="preserve">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objectified in the </w:t>
      </w:r>
      <w:proofErr w:type="spellStart"/>
      <w:r w:rsidRPr="00F647BB">
        <w:rPr>
          <w:sz w:val="16"/>
        </w:rPr>
        <w:t>commodified</w:t>
      </w:r>
      <w:proofErr w:type="spellEnd"/>
      <w:r w:rsidRPr="00F647BB">
        <w:rPr>
          <w:sz w:val="16"/>
        </w:rPr>
        <w:t xml:space="preserve">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w:t>
      </w:r>
      <w:proofErr w:type="spellStart"/>
      <w:r w:rsidRPr="00F647BB">
        <w:rPr>
          <w:sz w:val="16"/>
        </w:rPr>
        <w:t>scrips</w:t>
      </w:r>
      <w:proofErr w:type="spellEnd"/>
      <w:r w:rsidRPr="00F647BB">
        <w:rPr>
          <w:sz w:val="16"/>
        </w:rPr>
        <w:t xml:space="preserve">. </w:t>
      </w:r>
      <w:r w:rsidRPr="00F647BB">
        <w:rPr>
          <w:highlight w:val="cyan"/>
          <w:u w:val="single"/>
        </w:rPr>
        <w:t>The labor of production is</w:t>
      </w:r>
      <w:r>
        <w:rPr>
          <w:u w:val="single"/>
        </w:rPr>
        <w:t xml:space="preserve">, in short, </w:t>
      </w:r>
      <w:r w:rsidRPr="00F647BB">
        <w:rPr>
          <w:highlight w:val="cyan"/>
          <w:u w:val="single"/>
        </w:rPr>
        <w:t>distributed across multiple sites</w:t>
      </w:r>
      <w:r w:rsidRPr="00F647BB">
        <w:rPr>
          <w:u w:val="single"/>
        </w:rPr>
        <w:t xml:space="preserve">: for example, hundreds of thousands of </w:t>
      </w:r>
      <w:r w:rsidRPr="00F647BB">
        <w:rPr>
          <w:highlight w:val="cyan"/>
          <w:u w:val="single"/>
        </w:rPr>
        <w:t>software writers</w:t>
      </w:r>
      <w:r w:rsidRPr="00F647BB">
        <w:rPr>
          <w:u w:val="single"/>
        </w:rPr>
        <w:t xml:space="preserve">, tens of millions of historically </w:t>
      </w:r>
      <w:r w:rsidRPr="00F647BB">
        <w:rPr>
          <w:highlight w:val="cyan"/>
          <w:u w:val="single"/>
        </w:rPr>
        <w:t>devalued</w:t>
      </w:r>
      <w:r w:rsidRPr="00F647BB">
        <w:rPr>
          <w:u w:val="single"/>
        </w:rPr>
        <w:t xml:space="preserve"> (mostly female, mostly Asian) </w:t>
      </w:r>
      <w:r w:rsidRPr="00F647BB">
        <w:rPr>
          <w:highlight w:val="cyan"/>
          <w:u w:val="single"/>
        </w:rPr>
        <w:t>hands</w:t>
      </w:r>
      <w:r w:rsidRPr="00F647BB">
        <w:rPr>
          <w:u w:val="single"/>
        </w:rPr>
        <w:t xml:space="preserve">, billions of </w:t>
      </w:r>
      <w:r w:rsidRPr="00F647BB">
        <w:rPr>
          <w:highlight w:val="cyan"/>
          <w:u w:val="single"/>
        </w:rPr>
        <w:t>screens attended to by</w:t>
      </w:r>
      <w:r w:rsidRPr="00F647BB">
        <w:rPr>
          <w:u w:val="single"/>
        </w:rPr>
        <w:t xml:space="preserve"> billions of </w:t>
      </w:r>
      <w:r w:rsidRPr="00F647BB">
        <w:rPr>
          <w:highlight w:val="cyan"/>
          <w:u w:val="single"/>
        </w:rPr>
        <w:t>operator-functionaries such as ourselves</w:t>
      </w:r>
      <w:r w:rsidRPr="00F647BB">
        <w:rPr>
          <w:u w:val="single"/>
        </w:rPr>
        <w:t xml:space="preserve">, and finally </w:t>
      </w:r>
      <w:r w:rsidRPr="00F647BB">
        <w:rPr>
          <w:highlight w:val="cyan"/>
          <w:u w:val="single"/>
        </w:rPr>
        <w:t>the whole media</w:t>
      </w:r>
      <w:r w:rsidRPr="00F647BB">
        <w:rPr>
          <w:u w:val="single"/>
        </w:rPr>
        <w:t xml:space="preserve"> ecology and </w:t>
      </w:r>
      <w:r w:rsidRPr="00F647BB">
        <w:rPr>
          <w:highlight w:val="cyan"/>
          <w:u w:val="single"/>
        </w:rPr>
        <w:t>economy</w:t>
      </w:r>
      <w:r w:rsidRPr="00F647BB">
        <w:rPr>
          <w:u w:val="single"/>
        </w:rPr>
        <w:t xml:space="preserve"> of images and information broken down into the ever smaller and more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 xml:space="preserve">Boiled down, innovation is merely arbitrage on the labor-cost per </w:t>
      </w:r>
      <w:proofErr w:type="spellStart"/>
      <w:r w:rsidRPr="00F647BB">
        <w:rPr>
          <w:u w:val="single"/>
        </w:rPr>
        <w:t>informatic</w:t>
      </w:r>
      <w:proofErr w:type="spellEnd"/>
      <w:r w:rsidRPr="00F647BB">
        <w:rPr>
          <w:u w:val="single"/>
        </w:rPr>
        <w:t xml:space="preserve">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already “</w:t>
      </w:r>
      <w:proofErr w:type="spellStart"/>
      <w:r w:rsidRPr="00F647BB">
        <w:rPr>
          <w:u w:val="single"/>
        </w:rPr>
        <w:t>superintelligent</w:t>
      </w:r>
      <w:proofErr w:type="spellEnd"/>
      <w:r w:rsidRPr="00F647BB">
        <w:rPr>
          <w:u w:val="single"/>
        </w:rPr>
        <w:t>” (</w:t>
      </w:r>
      <w:proofErr w:type="spellStart"/>
      <w:r w:rsidRPr="00F647BB">
        <w:rPr>
          <w:u w:val="single"/>
        </w:rPr>
        <w:t>Bostrum</w:t>
      </w:r>
      <w:proofErr w:type="spellEnd"/>
      <w:r w:rsidRPr="00F647BB">
        <w:rPr>
          <w:u w:val="single"/>
        </w:rPr>
        <w:t xml:space="preserve"> 2014) and effectively “self-aware” (even if difficult to recognize as conscious by one of its “conscious organs”), </w:t>
      </w:r>
      <w:r w:rsidRPr="00F647BB">
        <w:rPr>
          <w:highlight w:val="cyan"/>
          <w:u w:val="single"/>
        </w:rPr>
        <w:t>is the result of the absorption and mobilization of 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F647BB">
        <w:rPr>
          <w:highlight w:val="cyan"/>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w:t>
      </w:r>
      <w:proofErr w:type="spellStart"/>
      <w:r w:rsidRPr="00F647BB">
        <w:rPr>
          <w:sz w:val="16"/>
        </w:rPr>
        <w:t>cess</w:t>
      </w:r>
      <w:proofErr w:type="spellEnd"/>
      <w:r w:rsidRPr="00F647BB">
        <w:rPr>
          <w:sz w:val="16"/>
        </w:rPr>
        <w:t xml:space="preserve"> just as these social processes are inseparable from its emergence. </w:t>
      </w:r>
      <w:r w:rsidRPr="00F647BB">
        <w:rPr>
          <w:u w:val="single"/>
        </w:rPr>
        <w:t xml:space="preserve">As discussed in chapter 1, </w:t>
      </w:r>
      <w:r w:rsidRPr="00F647BB">
        <w:rPr>
          <w:highlight w:val="cyan"/>
          <w:u w:val="single"/>
        </w:rPr>
        <w:t>the technical elaboration of the logistics of informatics</w:t>
      </w:r>
      <w:r w:rsidRPr="00F647BB">
        <w:rPr>
          <w:u w:val="single"/>
        </w:rPr>
        <w:t xml:space="preserve"> in the medium once known as life </w:t>
      </w:r>
      <w:r w:rsidRPr="00F647BB">
        <w:rPr>
          <w:highlight w:val="cyan"/>
          <w:u w:val="single"/>
        </w:rPr>
        <w:t>is the</w:t>
      </w:r>
      <w:r w:rsidRPr="00F647BB">
        <w:rPr>
          <w:u w:val="single"/>
        </w:rPr>
        <w:t xml:space="preserve"> necessary </w:t>
      </w:r>
      <w:r w:rsidRPr="00F647BB">
        <w:rPr>
          <w:highlight w:val="cyan"/>
          <w:u w:val="single"/>
        </w:rPr>
        <w:t>other side of capital’s</w:t>
      </w:r>
      <w:r w:rsidRPr="00F647BB">
        <w:rPr>
          <w:u w:val="single"/>
        </w:rPr>
        <w:t xml:space="preserve"> absorptive </w:t>
      </w:r>
      <w:r w:rsidRPr="00F647BB">
        <w:rPr>
          <w:highlight w:val="cyan"/>
          <w:u w:val="single"/>
        </w:rPr>
        <w:t>accumulation of life activity as value</w:t>
      </w:r>
      <w:r w:rsidRPr="00F647BB">
        <w:rPr>
          <w:u w:val="single"/>
        </w:rPr>
        <w:t>.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w:t>
      </w:r>
      <w:proofErr w:type="spellStart"/>
      <w:r w:rsidRPr="00F647BB">
        <w:rPr>
          <w:sz w:val="16"/>
        </w:rPr>
        <w:t>combinatories</w:t>
      </w:r>
      <w:proofErr w:type="spellEnd"/>
      <w:r w:rsidRPr="00F647BB">
        <w:rPr>
          <w:sz w:val="16"/>
        </w:rPr>
        <w:t xml:space="preserve"> of brands, images, </w:t>
      </w:r>
      <w:proofErr w:type="spellStart"/>
      <w:r w:rsidRPr="00F647BB">
        <w:rPr>
          <w:sz w:val="16"/>
        </w:rPr>
        <w:t>fran</w:t>
      </w:r>
      <w:proofErr w:type="spellEnd"/>
      <w:r w:rsidRPr="00F647BB">
        <w:rPr>
          <w:sz w:val="16"/>
        </w:rPr>
        <w:t xml:space="preserve">- </w:t>
      </w:r>
      <w:proofErr w:type="spellStart"/>
      <w:r w:rsidRPr="00F647BB">
        <w:rPr>
          <w:sz w:val="16"/>
        </w:rPr>
        <w:t>chises</w:t>
      </w:r>
      <w:proofErr w:type="spellEnd"/>
      <w:r w:rsidRPr="00F647BB">
        <w:rPr>
          <w:sz w:val="16"/>
        </w:rPr>
        <w:t xml:space="preserve">, and other </w:t>
      </w:r>
      <w:proofErr w:type="spellStart"/>
      <w:r w:rsidRPr="00F647BB">
        <w:rPr>
          <w:sz w:val="16"/>
        </w:rPr>
        <w:t>financialized</w:t>
      </w:r>
      <w:proofErr w:type="spellEnd"/>
      <w:r w:rsidRPr="00F647BB">
        <w:rPr>
          <w:sz w:val="16"/>
        </w:rPr>
        <w:t xml:space="preserve"> </w:t>
      </w:r>
      <w:proofErr w:type="spellStart"/>
      <w:r w:rsidRPr="00F647BB">
        <w:rPr>
          <w:sz w:val="16"/>
        </w:rPr>
        <w:t>informatic</w:t>
      </w:r>
      <w:proofErr w:type="spellEnd"/>
      <w:r w:rsidRPr="00F647BB">
        <w:rPr>
          <w:sz w:val="16"/>
        </w:rPr>
        <w:t xml:space="preserve">-semiotic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w:t>
      </w:r>
      <w:proofErr w:type="spellStart"/>
      <w:r w:rsidRPr="00F647BB">
        <w:rPr>
          <w:sz w:val="16"/>
        </w:rPr>
        <w:t>Golumbia</w:t>
      </w:r>
      <w:proofErr w:type="spellEnd"/>
      <w:r w:rsidRPr="00F647BB">
        <w:rPr>
          <w:sz w:val="16"/>
        </w:rPr>
        <w:t xml:space="preserve"> (2009) puts it. </w:t>
      </w:r>
      <w:r w:rsidRPr="00F647BB">
        <w:rPr>
          <w:u w:val="single"/>
        </w:rPr>
        <w:t>The branded self, fractal celebrity, and other platform affordances are part of the control exercised by “</w:t>
      </w:r>
      <w:proofErr w:type="spellStart"/>
      <w:r w:rsidRPr="00F647BB">
        <w:rPr>
          <w:u w:val="single"/>
        </w:rPr>
        <w:t>digitality</w:t>
      </w:r>
      <w:proofErr w:type="spellEnd"/>
      <w:r w:rsidRPr="00F647BB">
        <w:rPr>
          <w:u w:val="single"/>
        </w:rPr>
        <w:t xml:space="preserve"> as cultural logic,” in Sebastian Frank- </w:t>
      </w:r>
      <w:proofErr w:type="spellStart"/>
      <w:proofErr w:type="gramStart"/>
      <w:r w:rsidRPr="00F647BB">
        <w:rPr>
          <w:u w:val="single"/>
        </w:rPr>
        <w:t>lin</w:t>
      </w:r>
      <w:proofErr w:type="gramEnd"/>
      <w:r w:rsidRPr="00F647BB">
        <w:rPr>
          <w:u w:val="single"/>
        </w:rPr>
        <w:t>’s</w:t>
      </w:r>
      <w:proofErr w:type="spellEnd"/>
      <w:r w:rsidRPr="00F647BB">
        <w:rPr>
          <w:u w:val="single"/>
        </w:rPr>
        <w:t xml:space="preserve">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w:t>
      </w:r>
      <w:proofErr w:type="spellStart"/>
      <w:r w:rsidRPr="00F647BB">
        <w:rPr>
          <w:u w:val="single"/>
        </w:rPr>
        <w:t>sedimented</w:t>
      </w:r>
      <w:proofErr w:type="spellEnd"/>
      <w:r w:rsidRPr="00F647BB">
        <w:rPr>
          <w:u w:val="single"/>
        </w:rPr>
        <w:t xml:space="preserve">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w:t>
      </w:r>
      <w:proofErr w:type="spellStart"/>
      <w:r w:rsidRPr="00F647BB">
        <w:rPr>
          <w:sz w:val="16"/>
        </w:rPr>
        <w:t>modifi</w:t>
      </w:r>
      <w:proofErr w:type="spellEnd"/>
      <w:r w:rsidRPr="00F647BB">
        <w:rPr>
          <w:sz w:val="16"/>
        </w:rPr>
        <w:t xml:space="preserve">- </w:t>
      </w:r>
      <w:proofErr w:type="spellStart"/>
      <w:r w:rsidRPr="00F647BB">
        <w:rPr>
          <w:sz w:val="16"/>
        </w:rPr>
        <w:t>cation</w:t>
      </w:r>
      <w:proofErr w:type="spellEnd"/>
      <w:r w:rsidRPr="00F647BB">
        <w:rPr>
          <w:sz w:val="16"/>
        </w:rPr>
        <w:t xml:space="preserve">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in “soft” social currency: viability, know-how, stupefaction, connections, likes etc.)—</w:t>
      </w:r>
      <w:proofErr w:type="gramStart"/>
      <w:r w:rsidRPr="00F647BB">
        <w:rPr>
          <w:sz w:val="16"/>
        </w:rPr>
        <w:t>generates</w:t>
      </w:r>
      <w:proofErr w:type="gramEnd"/>
      <w:r w:rsidRPr="00F647BB">
        <w:rPr>
          <w:sz w:val="16"/>
        </w:rPr>
        <w:t xml:space="preserve">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w:t>
      </w:r>
      <w:proofErr w:type="spellStart"/>
      <w:r w:rsidRPr="00F647BB">
        <w:rPr>
          <w:u w:val="single"/>
        </w:rPr>
        <w:t>intersubjective</w:t>
      </w:r>
      <w:proofErr w:type="spellEnd"/>
      <w:r w:rsidRPr="00F647BB">
        <w:rPr>
          <w:u w:val="single"/>
        </w:rPr>
        <w:t xml:space="preser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w:t>
      </w:r>
      <w:proofErr w:type="spellStart"/>
      <w:r w:rsidRPr="00F647BB">
        <w:rPr>
          <w:sz w:val="16"/>
        </w:rPr>
        <w:t>institu</w:t>
      </w:r>
      <w:proofErr w:type="spellEnd"/>
      <w:r w:rsidRPr="00F647BB">
        <w:rPr>
          <w:sz w:val="16"/>
        </w:rPr>
        <w:t xml:space="preserve">- </w:t>
      </w:r>
      <w:proofErr w:type="spellStart"/>
      <w:r w:rsidRPr="00F647BB">
        <w:rPr>
          <w:sz w:val="16"/>
        </w:rPr>
        <w:t>tionalized</w:t>
      </w:r>
      <w:proofErr w:type="spellEnd"/>
      <w:r w:rsidRPr="00F647BB">
        <w:rPr>
          <w:sz w:val="16"/>
        </w:rPr>
        <w:t xml:space="preserve"> computational theft of the creative product of individuals has always been antidemocratic. </w:t>
      </w:r>
      <w:r w:rsidRPr="00F647BB">
        <w:rPr>
          <w:u w:val="single"/>
        </w:rPr>
        <w:t xml:space="preserve">Today </w:t>
      </w:r>
      <w:r w:rsidRPr="00F647BB">
        <w:rPr>
          <w:highlight w:val="cyan"/>
          <w:u w:val="single"/>
        </w:rPr>
        <w:t xml:space="preserve">technological logic is </w:t>
      </w:r>
      <w:proofErr w:type="gramStart"/>
      <w:r w:rsidRPr="00F647BB">
        <w:rPr>
          <w:highlight w:val="cyan"/>
          <w:u w:val="single"/>
        </w:rPr>
        <w:t xml:space="preserve">a </w:t>
      </w:r>
      <w:proofErr w:type="spellStart"/>
      <w:r w:rsidRPr="00F647BB">
        <w:rPr>
          <w:highlight w:val="cyan"/>
          <w:u w:val="single"/>
        </w:rPr>
        <w:t>carceral</w:t>
      </w:r>
      <w:proofErr w:type="spellEnd"/>
      <w:proofErr w:type="gramEnd"/>
      <w:r w:rsidRPr="00F647BB">
        <w:rPr>
          <w:highlight w:val="cyan"/>
          <w:u w:val="single"/>
        </w:rPr>
        <w:t xml:space="preserve">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F647BB">
        <w:rPr>
          <w:highlight w:val="cyan"/>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F647BB">
        <w:rPr>
          <w:highlight w:val="cyan"/>
          <w:u w:val="single"/>
        </w:rPr>
        <w:t xml:space="preserve">Politics would require the </w:t>
      </w:r>
      <w:proofErr w:type="spellStart"/>
      <w:r w:rsidRPr="00F647BB">
        <w:rPr>
          <w:highlight w:val="cyan"/>
          <w:u w:val="single"/>
        </w:rPr>
        <w:t>disagregation</w:t>
      </w:r>
      <w:proofErr w:type="spellEnd"/>
      <w:r w:rsidRPr="00F647BB">
        <w:rPr>
          <w:highlight w:val="cyan"/>
          <w:u w:val="single"/>
        </w:rPr>
        <w:t xml:space="preserve"> of the infrastructure of thought and imagination from racial capitalism</w:t>
      </w:r>
      <w:r w:rsidRPr="00F647BB">
        <w:rPr>
          <w:u w:val="single"/>
        </w:rPr>
        <w:t xml:space="preserve">. It would de- </w:t>
      </w:r>
      <w:proofErr w:type="spellStart"/>
      <w:r w:rsidRPr="00F647BB">
        <w:rPr>
          <w:u w:val="single"/>
        </w:rPr>
        <w:t>mand</w:t>
      </w:r>
      <w:proofErr w:type="spellEnd"/>
      <w:r w:rsidRPr="00F647BB">
        <w:rPr>
          <w:u w:val="single"/>
        </w:rPr>
        <w:t xml:space="preserve">, in </w:t>
      </w:r>
      <w:proofErr w:type="spellStart"/>
      <w:r w:rsidRPr="00F647BB">
        <w:rPr>
          <w:u w:val="single"/>
        </w:rPr>
        <w:t>Ariella</w:t>
      </w:r>
      <w:proofErr w:type="spellEnd"/>
      <w:r w:rsidRPr="00F647BB">
        <w:rPr>
          <w:u w:val="single"/>
        </w:rPr>
        <w:t xml:space="preserve"> </w:t>
      </w:r>
      <w:proofErr w:type="spellStart"/>
      <w:r w:rsidRPr="00F647BB">
        <w:rPr>
          <w:u w:val="single"/>
        </w:rPr>
        <w:t>Azoulay’s</w:t>
      </w:r>
      <w:proofErr w:type="spellEnd"/>
      <w:r w:rsidRPr="00F647BB">
        <w:rPr>
          <w:u w:val="single"/>
        </w:rPr>
        <w:t xml:space="preserve"> (2012) terms, “the right not to be a perpetrator.” </w:t>
      </w:r>
    </w:p>
    <w:p w14:paraId="4053F0EB" w14:textId="77777777" w:rsidR="00C574CB" w:rsidRDefault="00C574CB" w:rsidP="00C574CB"/>
    <w:p w14:paraId="6F4E2FE6" w14:textId="77777777" w:rsidR="00C574CB" w:rsidRDefault="00C574CB" w:rsidP="00C574CB">
      <w:pPr>
        <w:pStyle w:val="Heading4"/>
      </w:pPr>
      <w:r>
        <w:t xml:space="preserve">Information is gathered in the </w:t>
      </w:r>
      <w:proofErr w:type="spellStart"/>
      <w:r>
        <w:t>sociohistorical</w:t>
      </w:r>
      <w:proofErr w:type="spellEnd"/>
      <w:r>
        <w:t xml:space="preserve"> context of computational racial capitalism – knowledge is stained by </w:t>
      </w:r>
      <w:proofErr w:type="gramStart"/>
      <w:r>
        <w:t>a logic</w:t>
      </w:r>
      <w:proofErr w:type="gramEnd"/>
      <w:r>
        <w:t xml:space="preserve"> of commodification. Without first addressing the computational roots of postmodern knowledge, information is merely a fetish. This socially conditioned information is the OS of racial capitalism: allocating resources and violence unequally throughout the world.</w:t>
      </w:r>
    </w:p>
    <w:p w14:paraId="2590842A" w14:textId="77777777" w:rsidR="00C574CB" w:rsidRDefault="00C574CB" w:rsidP="00C574CB">
      <w:pPr>
        <w:rPr>
          <w:rStyle w:val="Style13ptBold"/>
        </w:rPr>
      </w:pPr>
      <w:proofErr w:type="spellStart"/>
      <w:r>
        <w:rPr>
          <w:rStyle w:val="Style13ptBold"/>
        </w:rPr>
        <w:t>Beller</w:t>
      </w:r>
      <w:proofErr w:type="spellEnd"/>
      <w:r>
        <w:rPr>
          <w:rStyle w:val="Style13ptBold"/>
        </w:rPr>
        <w:t xml:space="preserve"> 3</w:t>
      </w:r>
    </w:p>
    <w:p w14:paraId="342B119B" w14:textId="77777777" w:rsidR="00C574CB" w:rsidRPr="007E1826" w:rsidRDefault="00C574CB" w:rsidP="00C574CB">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36-38.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734F32AF" w14:textId="77777777" w:rsidR="00C574CB" w:rsidRDefault="00C574CB" w:rsidP="00C574CB">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w:t>
      </w:r>
      <w:proofErr w:type="spellStart"/>
      <w:r w:rsidRPr="008C4154">
        <w:rPr>
          <w:rFonts w:asciiTheme="majorHAnsi" w:hAnsiTheme="majorHAnsi" w:cs="Times Roman"/>
          <w:color w:val="000000"/>
          <w:sz w:val="16"/>
        </w:rPr>
        <w:t>instrumentalization</w:t>
      </w:r>
      <w:proofErr w:type="spellEnd"/>
      <w:r w:rsidRPr="008C4154">
        <w:rPr>
          <w:rFonts w:asciiTheme="majorHAnsi" w:hAnsiTheme="majorHAnsi" w:cs="Times Roman"/>
          <w:color w:val="000000"/>
          <w:sz w:val="16"/>
        </w:rPr>
        <w:t xml:space="preserve"> and what </w:t>
      </w:r>
      <w:proofErr w:type="spellStart"/>
      <w:r w:rsidRPr="008C4154">
        <w:rPr>
          <w:rFonts w:asciiTheme="majorHAnsi" w:hAnsiTheme="majorHAnsi" w:cs="Times Roman"/>
          <w:color w:val="000000"/>
          <w:sz w:val="16"/>
        </w:rPr>
        <w:t>Seb</w:t>
      </w:r>
      <w:proofErr w:type="spellEnd"/>
      <w:r w:rsidRPr="008C4154">
        <w:rPr>
          <w:rFonts w:asciiTheme="majorHAnsi" w:hAnsiTheme="majorHAnsi" w:cs="Times Roman"/>
          <w:color w:val="000000"/>
          <w:sz w:val="16"/>
        </w:rPr>
        <w:t xml:space="preserve"> Franklin (2015) and before him Alex Galloway (2004) and James </w:t>
      </w:r>
      <w:proofErr w:type="spellStart"/>
      <w:r w:rsidRPr="008C4154">
        <w:rPr>
          <w:rFonts w:asciiTheme="majorHAnsi" w:hAnsiTheme="majorHAnsi" w:cs="Times Roman"/>
          <w:color w:val="000000"/>
          <w:sz w:val="16"/>
        </w:rPr>
        <w:t>Benninger</w:t>
      </w:r>
      <w:proofErr w:type="spellEnd"/>
      <w:r w:rsidRPr="008C4154">
        <w:rPr>
          <w:rFonts w:asciiTheme="majorHAnsi" w:hAnsiTheme="majorHAnsi" w:cs="Times Roman"/>
          <w:color w:val="000000"/>
          <w:sz w:val="16"/>
        </w:rPr>
        <w:t xml:space="preserve"> (1986) call “control.” Control is the organization of society by capital, but it is often imagined in a first instance as society, science, governance, or cybernetics, and only secondarily as having to do with capital and capitalist informatics. </w:t>
      </w:r>
      <w:proofErr w:type="spellStart"/>
      <w:r w:rsidRPr="008C4154">
        <w:rPr>
          <w:rFonts w:asciiTheme="majorHAnsi" w:hAnsiTheme="majorHAnsi" w:cs="Times Roman"/>
          <w:color w:val="000000"/>
          <w:sz w:val="16"/>
        </w:rPr>
        <w:t>Deleuze</w:t>
      </w:r>
      <w:proofErr w:type="spellEnd"/>
      <w:r w:rsidRPr="008C4154">
        <w:rPr>
          <w:rFonts w:asciiTheme="majorHAnsi" w:hAnsiTheme="majorHAnsi" w:cs="Times Roman"/>
          <w:color w:val="000000"/>
          <w:sz w:val="16"/>
        </w:rPr>
        <w:t xml:space="preserve"> saw an intimate relation between capital and control, with control opening a new phase of capitalist organization. I take a new tack here in order to propose an analysis of </w:t>
      </w:r>
      <w:proofErr w:type="spellStart"/>
      <w:r w:rsidRPr="008C4154">
        <w:rPr>
          <w:rFonts w:asciiTheme="majorHAnsi" w:hAnsiTheme="majorHAnsi" w:cs="Times Roman"/>
          <w:color w:val="000000"/>
          <w:sz w:val="16"/>
        </w:rPr>
        <w:t>infor</w:t>
      </w:r>
      <w:proofErr w:type="spellEnd"/>
      <w:r w:rsidRPr="008C4154">
        <w:rPr>
          <w:rFonts w:asciiTheme="majorHAnsi" w:hAnsiTheme="majorHAnsi" w:cs="Times Roman"/>
          <w:color w:val="000000"/>
          <w:sz w:val="16"/>
        </w:rPr>
        <w:t xml:space="preserve">- </w:t>
      </w:r>
      <w:proofErr w:type="spellStart"/>
      <w:r w:rsidRPr="008C4154">
        <w:rPr>
          <w:rFonts w:asciiTheme="majorHAnsi" w:hAnsiTheme="majorHAnsi" w:cs="Times Roman"/>
          <w:color w:val="000000"/>
          <w:sz w:val="16"/>
        </w:rPr>
        <w:t>matic</w:t>
      </w:r>
      <w:proofErr w:type="spellEnd"/>
      <w:r w:rsidRPr="008C4154">
        <w:rPr>
          <w:rFonts w:asciiTheme="majorHAnsi" w:hAnsiTheme="majorHAnsi" w:cs="Times Roman"/>
          <w:color w:val="000000"/>
          <w:sz w:val="16"/>
        </w:rPr>
        <w:t xml:space="preserve"> protocols from a Marxist theory of </w:t>
      </w:r>
      <w:proofErr w:type="spellStart"/>
      <w:r w:rsidRPr="008C4154">
        <w:rPr>
          <w:rFonts w:asciiTheme="majorHAnsi" w:hAnsiTheme="majorHAnsi" w:cs="Times Roman"/>
          <w:i/>
          <w:iCs/>
          <w:color w:val="000000"/>
          <w:sz w:val="16"/>
        </w:rPr>
        <w:t>techné</w:t>
      </w:r>
      <w:proofErr w:type="spellEnd"/>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EE4728">
        <w:rPr>
          <w:rFonts w:asciiTheme="majorHAnsi" w:hAnsiTheme="majorHAnsi" w:cs="Times Roman"/>
          <w:color w:val="000000"/>
          <w:highlight w:val="cyan"/>
          <w:u w:val="single"/>
        </w:rPr>
        <w:t>information historically instantiates a new domain or property to cosmic being and</w:t>
      </w:r>
      <w:r w:rsidRPr="008C4154">
        <w:rPr>
          <w:rFonts w:asciiTheme="majorHAnsi" w:hAnsiTheme="majorHAnsi" w:cs="Times Roman"/>
          <w:color w:val="000000"/>
          <w:u w:val="single"/>
        </w:rPr>
        <w:t xml:space="preserve"> effectively </w:t>
      </w:r>
      <w:r w:rsidRPr="00EE4728">
        <w:rPr>
          <w:rFonts w:asciiTheme="majorHAnsi" w:hAnsiTheme="majorHAnsi" w:cs="Times Roman"/>
          <w:color w:val="000000"/>
          <w:highlight w:val="cyan"/>
          <w:u w:val="single"/>
        </w:rPr>
        <w:t>posits the universe as a standing reserve for the epistemological emergence of quantitative metrics—a domain of infinite sites of infinite accumulation and volatility</w:t>
      </w:r>
      <w:r w:rsidRPr="008C4154">
        <w:rPr>
          <w:rFonts w:asciiTheme="majorHAnsi" w:hAnsiTheme="majorHAnsi" w:cs="Times Roman"/>
          <w:color w:val="000000"/>
          <w:u w:val="single"/>
        </w:rPr>
        <w:t xml:space="preserve">. This information can be meshed with human inputs to become capital. The </w:t>
      </w:r>
      <w:proofErr w:type="spellStart"/>
      <w:r w:rsidRPr="008C4154">
        <w:rPr>
          <w:rFonts w:asciiTheme="majorHAnsi" w:hAnsiTheme="majorHAnsi" w:cs="Times Roman"/>
          <w:color w:val="000000"/>
          <w:u w:val="single"/>
        </w:rPr>
        <w:t>informationalization</w:t>
      </w:r>
      <w:proofErr w:type="spellEnd"/>
      <w:r w:rsidRPr="008C4154">
        <w:rPr>
          <w:rFonts w:asciiTheme="majorHAnsi" w:hAnsiTheme="majorHAnsi" w:cs="Times Roman"/>
          <w:color w:val="000000"/>
          <w:u w:val="single"/>
        </w:rPr>
        <w:t xml:space="preserve">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w:t>
      </w:r>
      <w:proofErr w:type="spellStart"/>
      <w:r w:rsidRPr="008C4154">
        <w:rPr>
          <w:rFonts w:asciiTheme="majorHAnsi" w:hAnsiTheme="majorHAnsi" w:cs="Times Roman"/>
          <w:color w:val="000000"/>
          <w:sz w:val="16"/>
        </w:rPr>
        <w:t>cess</w:t>
      </w:r>
      <w:proofErr w:type="spellEnd"/>
      <w:r w:rsidRPr="008C4154">
        <w:rPr>
          <w:rFonts w:asciiTheme="majorHAnsi" w:hAnsiTheme="majorHAnsi" w:cs="Times Roman"/>
          <w:color w:val="000000"/>
          <w:sz w:val="16"/>
        </w:rPr>
        <w:t xml:space="preserve">,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w:t>
      </w:r>
      <w:proofErr w:type="spellStart"/>
      <w:r w:rsidRPr="008C4154">
        <w:rPr>
          <w:rFonts w:asciiTheme="majorHAnsi" w:hAnsiTheme="majorHAnsi" w:cs="Times Roman"/>
          <w:color w:val="000000"/>
          <w:u w:val="single"/>
        </w:rPr>
        <w:t>sugest</w:t>
      </w:r>
      <w:proofErr w:type="spellEnd"/>
      <w:r w:rsidRPr="008C4154">
        <w:rPr>
          <w:rFonts w:asciiTheme="majorHAnsi" w:hAnsiTheme="majorHAnsi" w:cs="Times Roman"/>
          <w:color w:val="000000"/>
          <w:u w:val="single"/>
        </w:rPr>
        <w:t xml:space="preserve">)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 xml:space="preserve">are gazing into their own unconscious—an </w:t>
      </w:r>
      <w:proofErr w:type="gramStart"/>
      <w:r w:rsidRPr="003B05AC">
        <w:rPr>
          <w:rFonts w:asciiTheme="majorHAnsi" w:hAnsiTheme="majorHAnsi" w:cs="Times Roman"/>
          <w:b/>
          <w:color w:val="000000"/>
          <w:highlight w:val="cyan"/>
          <w:u w:val="single"/>
        </w:rPr>
        <w:t>alien(</w:t>
      </w:r>
      <w:proofErr w:type="spellStart"/>
      <w:proofErr w:type="gramEnd"/>
      <w:r w:rsidRPr="003B05AC">
        <w:rPr>
          <w:rFonts w:asciiTheme="majorHAnsi" w:hAnsiTheme="majorHAnsi" w:cs="Times Roman"/>
          <w:b/>
          <w:color w:val="000000"/>
          <w:highlight w:val="cyan"/>
          <w:u w:val="single"/>
        </w:rPr>
        <w:t>ated</w:t>
      </w:r>
      <w:proofErr w:type="spellEnd"/>
      <w:r w:rsidRPr="003B05AC">
        <w:rPr>
          <w:rFonts w:asciiTheme="majorHAnsi" w:hAnsiTheme="majorHAnsi" w:cs="Times Roman"/>
          <w:b/>
          <w:color w:val="000000"/>
          <w:highlight w:val="cyan"/>
          <w:u w:val="single"/>
        </w:rPr>
        <w:t>)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w:t>
      </w:r>
      <w:proofErr w:type="gramStart"/>
      <w:r w:rsidRPr="008C4154">
        <w:rPr>
          <w:rFonts w:asciiTheme="majorHAnsi" w:hAnsiTheme="majorHAnsi" w:cs="Times Roman"/>
          <w:color w:val="000000"/>
          <w:u w:val="single"/>
        </w:rPr>
        <w:t>computational</w:t>
      </w:r>
      <w:proofErr w:type="gramEnd"/>
      <w:r w:rsidRPr="008C4154">
        <w:rPr>
          <w:rFonts w:asciiTheme="majorHAnsi" w:hAnsiTheme="majorHAnsi" w:cs="Times Roman"/>
          <w:color w:val="000000"/>
          <w:u w:val="single"/>
        </w:rPr>
        <w:t xml:space="preserve">. By attaching a technical cost to all knowledge, </w:t>
      </w:r>
      <w:r w:rsidRPr="00EE4728">
        <w:rPr>
          <w:rFonts w:asciiTheme="majorHAnsi" w:hAnsiTheme="majorHAnsi" w:cs="Times Roman"/>
          <w:color w:val="000000"/>
          <w:u w:val="single"/>
        </w:rPr>
        <w:t xml:space="preserve">computational methods of account and accountability measure information flow in what amounts to a </w:t>
      </w:r>
      <w:proofErr w:type="spellStart"/>
      <w:r w:rsidRPr="00EE4728">
        <w:rPr>
          <w:rFonts w:asciiTheme="majorHAnsi" w:hAnsiTheme="majorHAnsi" w:cs="Times Roman"/>
          <w:color w:val="000000"/>
          <w:u w:val="single"/>
        </w:rPr>
        <w:t>financialization</w:t>
      </w:r>
      <w:proofErr w:type="spellEnd"/>
      <w:r w:rsidRPr="00EE4728">
        <w:rPr>
          <w:rFonts w:asciiTheme="majorHAnsi" w:hAnsiTheme="majorHAnsi" w:cs="Times Roman"/>
          <w:color w:val="000000"/>
          <w:u w:val="single"/>
        </w:rPr>
        <w:t xml:space="preserve">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w:t>
      </w:r>
      <w:proofErr w:type="spellStart"/>
      <w:r w:rsidRPr="008C4154">
        <w:rPr>
          <w:rFonts w:asciiTheme="majorHAnsi" w:hAnsiTheme="majorHAnsi" w:cs="Times Roman"/>
          <w:color w:val="000000"/>
          <w:sz w:val="16"/>
        </w:rPr>
        <w:t>dnA</w:t>
      </w:r>
      <w:proofErr w:type="spellEnd"/>
      <w:r w:rsidRPr="008C4154">
        <w:rPr>
          <w:rFonts w:asciiTheme="majorHAnsi" w:hAnsiTheme="majorHAnsi" w:cs="Times Roman"/>
          <w:color w:val="000000"/>
          <w:sz w:val="16"/>
        </w:rPr>
        <w:t xml:space="preserve">” of the cosmos turns out to be the same as that of exchange-value when we recognize that the apparatuses of cap- </w:t>
      </w:r>
      <w:proofErr w:type="spellStart"/>
      <w:r w:rsidRPr="008C4154">
        <w:rPr>
          <w:rFonts w:asciiTheme="majorHAnsi" w:hAnsiTheme="majorHAnsi" w:cs="Times Roman"/>
          <w:color w:val="000000"/>
          <w:sz w:val="16"/>
        </w:rPr>
        <w:t>ture</w:t>
      </w:r>
      <w:proofErr w:type="spellEnd"/>
      <w:r w:rsidRPr="008C4154">
        <w:rPr>
          <w:rFonts w:asciiTheme="majorHAnsi" w:hAnsiTheme="majorHAnsi" w:cs="Times Roman"/>
          <w:color w:val="000000"/>
          <w:sz w:val="16"/>
        </w:rPr>
        <w:t xml:space="preserv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w:t>
      </w:r>
      <w:proofErr w:type="spellStart"/>
      <w:r w:rsidRPr="008C4154">
        <w:rPr>
          <w:rFonts w:asciiTheme="majorHAnsi" w:hAnsiTheme="majorHAnsi" w:cs="Times Roman"/>
          <w:color w:val="000000"/>
          <w:sz w:val="16"/>
        </w:rPr>
        <w:t>erating</w:t>
      </w:r>
      <w:proofErr w:type="spellEnd"/>
      <w:r w:rsidRPr="008C4154">
        <w:rPr>
          <w:rFonts w:asciiTheme="majorHAnsi" w:hAnsiTheme="majorHAnsi" w:cs="Times Roman"/>
          <w:color w:val="000000"/>
          <w:sz w:val="16"/>
        </w:rPr>
        <w:t xml:space="preserve">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w:t>
      </w:r>
      <w:proofErr w:type="gramStart"/>
      <w:r w:rsidRPr="008C4154">
        <w:rPr>
          <w:rFonts w:asciiTheme="majorHAnsi" w:hAnsiTheme="majorHAnsi" w:cs="Times Roman"/>
          <w:color w:val="000000"/>
          <w:u w:val="single"/>
        </w:rPr>
        <w:t xml:space="preserve">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w:t>
      </w:r>
      <w:proofErr w:type="gramEnd"/>
      <w:r w:rsidRPr="008C4154">
        <w:rPr>
          <w:rFonts w:asciiTheme="majorHAnsi" w:hAnsiTheme="majorHAnsi" w:cs="Times Roman"/>
          <w:color w:val="000000"/>
          <w:u w:val="single"/>
        </w:rPr>
        <w:t xml:space="preserve">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 xml:space="preserve">the </w:t>
      </w:r>
      <w:proofErr w:type="spellStart"/>
      <w:r w:rsidRPr="003B05AC">
        <w:rPr>
          <w:rFonts w:asciiTheme="majorHAnsi" w:hAnsiTheme="majorHAnsi" w:cs="Times Roman"/>
          <w:b/>
          <w:color w:val="000000"/>
          <w:highlight w:val="cyan"/>
          <w:u w:val="single"/>
        </w:rPr>
        <w:t>os</w:t>
      </w:r>
      <w:proofErr w:type="spellEnd"/>
      <w:r w:rsidRPr="003B05AC">
        <w:rPr>
          <w:rFonts w:asciiTheme="majorHAnsi" w:hAnsiTheme="majorHAnsi" w:cs="Times Roman"/>
          <w:b/>
          <w:color w:val="000000"/>
          <w:highlight w:val="cyan"/>
          <w:u w:val="single"/>
        </w:rPr>
        <w:t xml:space="preserve">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Just as, through double-entry bookkeeping or derivative pricing models, capital “perceives” value, computation “perceives” information</w:t>
      </w:r>
      <w:proofErr w:type="gramStart"/>
      <w:r w:rsidRPr="008C4154">
        <w:rPr>
          <w:rFonts w:asciiTheme="majorHAnsi" w:hAnsiTheme="majorHAnsi" w:cs="Times Roman"/>
          <w:color w:val="000000"/>
          <w:sz w:val="16"/>
        </w:rPr>
        <w:t>,—</w:t>
      </w:r>
      <w:proofErr w:type="gramEnd"/>
      <w:r w:rsidRPr="008C4154">
        <w:rPr>
          <w:rFonts w:asciiTheme="majorHAnsi" w:hAnsiTheme="majorHAnsi" w:cs="Times Roman"/>
          <w:color w:val="000000"/>
          <w:sz w:val="16"/>
        </w:rPr>
        <w:t xml:space="preserve">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w:t>
      </w:r>
      <w:proofErr w:type="gramStart"/>
      <w:r w:rsidRPr="008C4154">
        <w:rPr>
          <w:rFonts w:asciiTheme="majorHAnsi" w:hAnsiTheme="majorHAnsi" w:cs="Times Roman"/>
          <w:color w:val="000000"/>
          <w:u w:val="single"/>
        </w:rPr>
        <w:t>but</w:t>
      </w:r>
      <w:proofErr w:type="gramEnd"/>
      <w:r w:rsidRPr="008C4154">
        <w:rPr>
          <w:rFonts w:asciiTheme="majorHAnsi" w:hAnsiTheme="majorHAnsi" w:cs="Times Roman"/>
          <w:color w:val="000000"/>
          <w:u w:val="single"/>
        </w:rPr>
        <w:t xml:space="preserve">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w:t>
      </w:r>
      <w:proofErr w:type="gramStart"/>
      <w:r w:rsidRPr="008C4154">
        <w:rPr>
          <w:rFonts w:asciiTheme="majorHAnsi" w:hAnsiTheme="majorHAnsi" w:cs="Times Roman"/>
          <w:color w:val="000000"/>
          <w:sz w:val="16"/>
        </w:rPr>
        <w:t>computations,</w:t>
      </w:r>
      <w:proofErr w:type="gramEnd"/>
      <w:r w:rsidRPr="008C4154">
        <w:rPr>
          <w:rFonts w:asciiTheme="majorHAnsi" w:hAnsiTheme="majorHAnsi" w:cs="Times Roman"/>
          <w:color w:val="000000"/>
          <w:sz w:val="16"/>
        </w:rPr>
        <w:t xml:space="preserve"> managing as best they can their highly mediated port- folios in the same sordid marketplace—of knowledge. </w:t>
      </w:r>
    </w:p>
    <w:p w14:paraId="40585970" w14:textId="77777777" w:rsidR="00C574CB" w:rsidRPr="008C4154" w:rsidRDefault="00C574CB" w:rsidP="00C574CB">
      <w:pPr>
        <w:widowControl w:val="0"/>
        <w:autoSpaceDE w:val="0"/>
        <w:autoSpaceDN w:val="0"/>
        <w:adjustRightInd w:val="0"/>
        <w:spacing w:after="240" w:line="300" w:lineRule="atLeast"/>
        <w:rPr>
          <w:rFonts w:asciiTheme="majorHAnsi" w:hAnsiTheme="majorHAnsi" w:cs="Times Roman"/>
          <w:color w:val="000000"/>
          <w:u w:val="single"/>
        </w:rPr>
      </w:pPr>
    </w:p>
    <w:p w14:paraId="186BECE4" w14:textId="77777777" w:rsidR="00C574CB" w:rsidRDefault="00C574CB" w:rsidP="00C574CB">
      <w:pPr>
        <w:pStyle w:val="Heading4"/>
      </w:pPr>
      <w:r>
        <w:t xml:space="preserve">Information alienates us via colonization and extraction, but we refuse to think about its material sources, letting it control our thought. This relegates us to the factory code, where we think in production. </w:t>
      </w:r>
    </w:p>
    <w:p w14:paraId="7F6B9A13" w14:textId="77777777" w:rsidR="00C574CB" w:rsidRDefault="00C574CB" w:rsidP="00C574CB">
      <w:pPr>
        <w:rPr>
          <w:rStyle w:val="Style13ptBold"/>
        </w:rPr>
      </w:pPr>
      <w:proofErr w:type="spellStart"/>
      <w:r>
        <w:rPr>
          <w:rStyle w:val="Style13ptBold"/>
        </w:rPr>
        <w:t>Beller</w:t>
      </w:r>
      <w:proofErr w:type="spellEnd"/>
      <w:r>
        <w:rPr>
          <w:rStyle w:val="Style13ptBold"/>
        </w:rPr>
        <w:t xml:space="preserve"> 4</w:t>
      </w:r>
    </w:p>
    <w:p w14:paraId="5E02D465" w14:textId="77777777" w:rsidR="00C574CB" w:rsidRPr="003B05AC" w:rsidRDefault="00C574CB" w:rsidP="00C574CB">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2D9B0C85" w14:textId="77777777" w:rsidR="00C574CB" w:rsidRDefault="00C574CB" w:rsidP="00C574CB">
      <w:pPr>
        <w:widowControl w:val="0"/>
        <w:autoSpaceDE w:val="0"/>
        <w:autoSpaceDN w:val="0"/>
        <w:adjustRightInd w:val="0"/>
        <w:spacing w:after="240" w:line="300" w:lineRule="atLeast"/>
        <w:rPr>
          <w:rFonts w:asciiTheme="majorHAnsi" w:hAnsiTheme="majorHAnsi" w:cs="Times Roman"/>
          <w:color w:val="000000"/>
          <w:sz w:val="16"/>
        </w:rPr>
      </w:pPr>
      <w:proofErr w:type="spellStart"/>
      <w:r w:rsidRPr="00D56595">
        <w:rPr>
          <w:rFonts w:asciiTheme="majorHAnsi" w:hAnsiTheme="majorHAnsi" w:cs="Times Roman"/>
          <w:color w:val="000000"/>
          <w:sz w:val="16"/>
        </w:rPr>
        <w:t>Categoricality</w:t>
      </w:r>
      <w:proofErr w:type="spellEnd"/>
      <w:r w:rsidRPr="00D56595">
        <w:rPr>
          <w:rFonts w:asciiTheme="majorHAnsi" w:hAnsiTheme="majorHAnsi" w:cs="Times Roman"/>
          <w:color w:val="000000"/>
          <w:sz w:val="16"/>
        </w:rPr>
        <w:t xml:space="preserve">, abstraction, computability, and the horizon of omniscience become the basic architecture of capitalist planning and perception— the ever finer granularity of computation means precisely the capillary ramification and reorganization of the life-world, of space, time and consciousness, by means of the modular affordances of objective and objectifying content— indifferent 1s and 0s. These two numbers were and are of course ideologically neutral because content-indifferent—unless, of course, content indifference is itself an ideology, naturalized in the same manner that so many have natural- </w:t>
      </w:r>
      <w:proofErr w:type="spellStart"/>
      <w:r w:rsidRPr="00D56595">
        <w:rPr>
          <w:rFonts w:asciiTheme="majorHAnsi" w:hAnsiTheme="majorHAnsi" w:cs="Times Roman"/>
          <w:color w:val="000000"/>
          <w:sz w:val="16"/>
        </w:rPr>
        <w:t>ized</w:t>
      </w:r>
      <w:proofErr w:type="spellEnd"/>
      <w:r w:rsidRPr="00D56595">
        <w:rPr>
          <w:rFonts w:asciiTheme="majorHAnsi" w:hAnsiTheme="majorHAnsi" w:cs="Times Roman"/>
          <w:color w:val="000000"/>
          <w:sz w:val="16"/>
        </w:rPr>
        <w:t xml:space="preserve"> abstract time. Is such a degree-zero view of number </w:t>
      </w:r>
      <w:proofErr w:type="gramStart"/>
      <w:r w:rsidRPr="00D56595">
        <w:rPr>
          <w:rFonts w:asciiTheme="majorHAnsi" w:hAnsiTheme="majorHAnsi" w:cs="Times Roman"/>
          <w:color w:val="000000"/>
          <w:sz w:val="16"/>
        </w:rPr>
        <w:t>a blindness</w:t>
      </w:r>
      <w:proofErr w:type="gramEnd"/>
      <w:r w:rsidRPr="00D56595">
        <w:rPr>
          <w:rFonts w:asciiTheme="majorHAnsi" w:hAnsiTheme="majorHAnsi" w:cs="Times Roman"/>
          <w:color w:val="000000"/>
          <w:sz w:val="16"/>
        </w:rPr>
        <w:t xml:space="preserve"> to the message that is its medium? Simulation, as </w:t>
      </w:r>
      <w:proofErr w:type="spellStart"/>
      <w:r w:rsidRPr="00D56595">
        <w:rPr>
          <w:rFonts w:asciiTheme="majorHAnsi" w:hAnsiTheme="majorHAnsi" w:cs="Times Roman"/>
          <w:color w:val="000000"/>
          <w:sz w:val="16"/>
        </w:rPr>
        <w:t>Baudrillard</w:t>
      </w:r>
      <w:proofErr w:type="spellEnd"/>
      <w:r w:rsidRPr="00D56595">
        <w:rPr>
          <w:rFonts w:asciiTheme="majorHAnsi" w:hAnsiTheme="majorHAnsi" w:cs="Times Roman"/>
          <w:color w:val="000000"/>
          <w:sz w:val="16"/>
        </w:rPr>
        <w:t xml:space="preserve"> (2004) powerfully in- </w:t>
      </w:r>
      <w:proofErr w:type="spellStart"/>
      <w:r w:rsidRPr="00D56595">
        <w:rPr>
          <w:rFonts w:asciiTheme="majorHAnsi" w:hAnsiTheme="majorHAnsi" w:cs="Times Roman"/>
          <w:color w:val="000000"/>
          <w:sz w:val="16"/>
        </w:rPr>
        <w:t>tuited</w:t>
      </w:r>
      <w:proofErr w:type="spellEnd"/>
      <w:r w:rsidRPr="00D56595">
        <w:rPr>
          <w:rFonts w:asciiTheme="majorHAnsi" w:hAnsiTheme="majorHAnsi" w:cs="Times Roman"/>
          <w:color w:val="000000"/>
          <w:sz w:val="16"/>
        </w:rPr>
        <w:t xml:space="preserve">, was not just an effect of political economy; it was in effect </w:t>
      </w:r>
      <w:proofErr w:type="gramStart"/>
      <w:r w:rsidRPr="00D56595">
        <w:rPr>
          <w:rFonts w:asciiTheme="majorHAnsi" w:hAnsiTheme="majorHAnsi" w:cs="Times Roman"/>
          <w:color w:val="000000"/>
          <w:sz w:val="16"/>
        </w:rPr>
        <w:t>a praxis</w:t>
      </w:r>
      <w:proofErr w:type="gramEnd"/>
      <w:r w:rsidRPr="00D56595">
        <w:rPr>
          <w:rFonts w:asciiTheme="majorHAnsi" w:hAnsiTheme="majorHAnsi" w:cs="Times Roman"/>
          <w:color w:val="000000"/>
          <w:sz w:val="16"/>
        </w:rPr>
        <w:t xml:space="preserve">, and thus a (quasi-) philosophy—of a kind that meant the end of traditional notions of both. It also meant a new period of capital and a new mode of production. “Today abstraction is no longer that of the map, the double, the mirror, or the concept. Simulation is no longer that of a territory, a referential being, or a substance. It is the generation by models of a real without origin or reality: a </w:t>
      </w:r>
      <w:proofErr w:type="spellStart"/>
      <w:r w:rsidRPr="00D56595">
        <w:rPr>
          <w:rFonts w:asciiTheme="majorHAnsi" w:hAnsiTheme="majorHAnsi" w:cs="Times Roman"/>
          <w:color w:val="000000"/>
          <w:sz w:val="16"/>
        </w:rPr>
        <w:t>hyperreal</w:t>
      </w:r>
      <w:proofErr w:type="spellEnd"/>
      <w:r w:rsidRPr="00D56595">
        <w:rPr>
          <w:rFonts w:asciiTheme="majorHAnsi" w:hAnsiTheme="majorHAnsi" w:cs="Times Roman"/>
          <w:color w:val="000000"/>
          <w:sz w:val="16"/>
        </w:rPr>
        <w:t xml:space="preserve">. The territory no longer precedes the map, nor does it survive it” (365). In theorizing hyper-reality, he almost could have written, “All that is solid melts into information.” Computability </w:t>
      </w:r>
      <w:proofErr w:type="spellStart"/>
      <w:r w:rsidRPr="00D56595">
        <w:rPr>
          <w:rFonts w:asciiTheme="majorHAnsi" w:hAnsiTheme="majorHAnsi" w:cs="Times Roman"/>
          <w:color w:val="000000"/>
          <w:sz w:val="16"/>
        </w:rPr>
        <w:t>liquifies</w:t>
      </w:r>
      <w:proofErr w:type="spellEnd"/>
      <w:r w:rsidRPr="00D56595">
        <w:rPr>
          <w:rFonts w:asciiTheme="majorHAnsi" w:hAnsiTheme="majorHAnsi" w:cs="Times Roman"/>
          <w:color w:val="000000"/>
          <w:sz w:val="16"/>
        </w:rPr>
        <w:t xml:space="preserve"> the solid in accord with the requisites of capital. </w:t>
      </w:r>
      <w:r w:rsidRPr="00D56595">
        <w:rPr>
          <w:rFonts w:asciiTheme="majorHAnsi" w:hAnsiTheme="majorHAnsi" w:cs="Times Roman"/>
          <w:color w:val="000000"/>
          <w:u w:val="single"/>
        </w:rPr>
        <w:t xml:space="preserve">Just here in the </w:t>
      </w:r>
      <w:proofErr w:type="spellStart"/>
      <w:r w:rsidRPr="00D56595">
        <w:rPr>
          <w:rFonts w:asciiTheme="majorHAnsi" w:hAnsiTheme="majorHAnsi" w:cs="Times Roman"/>
          <w:color w:val="000000"/>
          <w:u w:val="single"/>
        </w:rPr>
        <w:t>informatic</w:t>
      </w:r>
      <w:proofErr w:type="spellEnd"/>
      <w:r w:rsidRPr="00D56595">
        <w:rPr>
          <w:rFonts w:asciiTheme="majorHAnsi" w:hAnsiTheme="majorHAnsi" w:cs="Times Roman"/>
          <w:color w:val="000000"/>
          <w:u w:val="single"/>
        </w:rPr>
        <w:t xml:space="preserve"> flux, </w:t>
      </w:r>
      <w:r w:rsidRPr="00D56595">
        <w:rPr>
          <w:rFonts w:asciiTheme="majorHAnsi" w:hAnsiTheme="majorHAnsi" w:cs="Times Roman"/>
          <w:color w:val="000000"/>
          <w:highlight w:val="cyan"/>
          <w:u w:val="single"/>
        </w:rPr>
        <w:t>we can see</w:t>
      </w:r>
      <w:r w:rsidRPr="00D56595">
        <w:rPr>
          <w:rFonts w:asciiTheme="majorHAnsi" w:hAnsiTheme="majorHAnsi" w:cs="Times Roman"/>
          <w:color w:val="000000"/>
          <w:u w:val="single"/>
        </w:rPr>
        <w:t xml:space="preserve">, alongside its vast achievements, </w:t>
      </w:r>
      <w:r w:rsidRPr="00D56595">
        <w:rPr>
          <w:rFonts w:asciiTheme="majorHAnsi" w:hAnsiTheme="majorHAnsi" w:cs="Times Roman"/>
          <w:color w:val="000000"/>
          <w:highlight w:val="cyan"/>
          <w:u w:val="single"/>
        </w:rPr>
        <w:t>computation’</w:t>
      </w:r>
      <w:r w:rsidRPr="00D56595">
        <w:rPr>
          <w:rFonts w:asciiTheme="majorHAnsi" w:hAnsiTheme="majorHAnsi" w:cs="Times Roman"/>
          <w:color w:val="000000"/>
          <w:u w:val="single"/>
        </w:rPr>
        <w:t xml:space="preserve">s intimate </w:t>
      </w:r>
      <w:r w:rsidRPr="00D56595">
        <w:rPr>
          <w:rFonts w:asciiTheme="majorHAnsi" w:hAnsiTheme="majorHAnsi" w:cs="Times Roman"/>
          <w:color w:val="000000"/>
          <w:highlight w:val="cyan"/>
          <w:u w:val="single"/>
        </w:rPr>
        <w:t>link, in the alienation of</w:t>
      </w:r>
      <w:r w:rsidRPr="00D56595">
        <w:rPr>
          <w:rFonts w:asciiTheme="majorHAnsi" w:hAnsiTheme="majorHAnsi" w:cs="Times Roman"/>
          <w:color w:val="000000"/>
          <w:u w:val="single"/>
        </w:rPr>
        <w:t xml:space="preserve"> the </w:t>
      </w:r>
      <w:r w:rsidRPr="00D56595">
        <w:rPr>
          <w:rFonts w:asciiTheme="majorHAnsi" w:hAnsiTheme="majorHAnsi" w:cs="Times Roman"/>
          <w:color w:val="000000"/>
          <w:highlight w:val="cyan"/>
          <w:u w:val="single"/>
        </w:rPr>
        <w:t>territory by means of the map, to the colonial project, the industrial project, and globalization</w:t>
      </w:r>
      <w:r w:rsidRPr="00D56595">
        <w:rPr>
          <w:rFonts w:asciiTheme="majorHAnsi" w:hAnsiTheme="majorHAnsi" w:cs="Times Roman"/>
          <w:color w:val="000000"/>
          <w:u w:val="single"/>
        </w:rPr>
        <w:t xml:space="preserve"> in the </w:t>
      </w:r>
      <w:proofErr w:type="spellStart"/>
      <w:r w:rsidRPr="00D56595">
        <w:rPr>
          <w:rFonts w:asciiTheme="majorHAnsi" w:hAnsiTheme="majorHAnsi" w:cs="Times Roman"/>
          <w:color w:val="000000"/>
          <w:u w:val="single"/>
        </w:rPr>
        <w:t>derealization</w:t>
      </w:r>
      <w:proofErr w:type="spellEnd"/>
      <w:r w:rsidRPr="00D56595">
        <w:rPr>
          <w:rFonts w:asciiTheme="majorHAnsi" w:hAnsiTheme="majorHAnsi" w:cs="Times Roman"/>
          <w:color w:val="000000"/>
          <w:u w:val="single"/>
        </w:rPr>
        <w:t xml:space="preserve"> of traditional forms of space and time. Capital’s ability to infiltrate, organize, and predict, to simulate a model </w:t>
      </w:r>
      <w:r w:rsidRPr="00D56595">
        <w:rPr>
          <w:rFonts w:asciiTheme="majorHAnsi" w:hAnsiTheme="majorHAnsi" w:cs="Times Roman"/>
          <w:i/>
          <w:iCs/>
          <w:color w:val="000000"/>
          <w:u w:val="single"/>
        </w:rPr>
        <w:t>and to impose it</w:t>
      </w:r>
      <w:r w:rsidRPr="00D56595">
        <w:rPr>
          <w:rFonts w:asciiTheme="majorHAnsi" w:hAnsiTheme="majorHAnsi" w:cs="Times Roman"/>
          <w:color w:val="000000"/>
          <w:u w:val="single"/>
        </w:rPr>
        <w:t xml:space="preserve">, to abstract and to subsume difference in accord with its own code (and, where necessary, to generate difference and distinction to serve the expansion and development of this code), to operationalize and then self-optimize, provided and continues to provide the conceptual, material, and existential basis, along with the urgency, for the further </w:t>
      </w:r>
      <w:r w:rsidRPr="00D56595">
        <w:rPr>
          <w:rFonts w:asciiTheme="majorHAnsi" w:hAnsiTheme="majorHAnsi" w:cs="Times Roman"/>
          <w:i/>
          <w:iCs/>
          <w:color w:val="000000"/>
          <w:u w:val="single"/>
        </w:rPr>
        <w:t xml:space="preserve">development </w:t>
      </w:r>
      <w:r w:rsidRPr="00D56595">
        <w:rPr>
          <w:rFonts w:asciiTheme="majorHAnsi" w:hAnsiTheme="majorHAnsi" w:cs="Times Roman"/>
          <w:color w:val="000000"/>
          <w:u w:val="single"/>
        </w:rPr>
        <w:t>of computation.</w:t>
      </w:r>
      <w:r w:rsidRPr="00D56595">
        <w:rPr>
          <w:rFonts w:asciiTheme="majorHAnsi" w:hAnsiTheme="majorHAnsi" w:cs="Times Roman"/>
          <w:color w:val="000000"/>
          <w:sz w:val="16"/>
        </w:rPr>
        <w:t xml:space="preserve"> Tragically, it also provides the urgency to transform its process, its processors, </w:t>
      </w:r>
      <w:proofErr w:type="gramStart"/>
      <w:r w:rsidRPr="00D56595">
        <w:rPr>
          <w:rFonts w:asciiTheme="majorHAnsi" w:hAnsiTheme="majorHAnsi" w:cs="Times Roman"/>
          <w:color w:val="000000"/>
          <w:sz w:val="16"/>
        </w:rPr>
        <w:t>its</w:t>
      </w:r>
      <w:proofErr w:type="gramEnd"/>
      <w:r w:rsidRPr="00D56595">
        <w:rPr>
          <w:rFonts w:asciiTheme="majorHAnsi" w:hAnsiTheme="majorHAnsi" w:cs="Times Roman"/>
          <w:color w:val="000000"/>
          <w:sz w:val="16"/>
        </w:rPr>
        <w:t xml:space="preserve"> pro- </w:t>
      </w:r>
      <w:proofErr w:type="spellStart"/>
      <w:r w:rsidRPr="00D56595">
        <w:rPr>
          <w:rFonts w:asciiTheme="majorHAnsi" w:hAnsiTheme="majorHAnsi" w:cs="Times Roman"/>
          <w:color w:val="000000"/>
          <w:sz w:val="16"/>
        </w:rPr>
        <w:t>cessing</w:t>
      </w:r>
      <w:proofErr w:type="spellEnd"/>
      <w:r w:rsidRPr="00D56595">
        <w:rPr>
          <w:rFonts w:asciiTheme="majorHAnsi" w:hAnsiTheme="majorHAnsi" w:cs="Times Roman"/>
          <w:color w:val="000000"/>
          <w:sz w:val="16"/>
        </w:rPr>
        <w:t xml:space="preserve">. </w:t>
      </w:r>
      <w:r w:rsidRPr="00D56595">
        <w:rPr>
          <w:rFonts w:asciiTheme="majorHAnsi" w:hAnsiTheme="majorHAnsi" w:cs="Times Roman"/>
          <w:color w:val="000000"/>
          <w:u w:val="single"/>
        </w:rPr>
        <w:t xml:space="preserve">Compounding the tragedy of this millennium, </w:t>
      </w:r>
      <w:r w:rsidRPr="00D56595">
        <w:rPr>
          <w:rFonts w:asciiTheme="majorHAnsi" w:hAnsiTheme="majorHAnsi" w:cs="Times Roman"/>
          <w:b/>
          <w:color w:val="000000"/>
          <w:highlight w:val="cyan"/>
          <w:u w:val="single"/>
        </w:rPr>
        <w:t>those who are</w:t>
      </w:r>
      <w:r w:rsidRPr="00D56595">
        <w:rPr>
          <w:rFonts w:asciiTheme="majorHAnsi" w:hAnsiTheme="majorHAnsi" w:cs="Times Roman"/>
          <w:color w:val="000000"/>
          <w:u w:val="single"/>
        </w:rPr>
        <w:t xml:space="preserve"> or might be </w:t>
      </w:r>
      <w:r w:rsidRPr="00D56595">
        <w:rPr>
          <w:rFonts w:asciiTheme="majorHAnsi" w:hAnsiTheme="majorHAnsi" w:cs="Times Roman"/>
          <w:b/>
          <w:color w:val="000000"/>
          <w:highlight w:val="cyan"/>
          <w:u w:val="single"/>
        </w:rPr>
        <w:t>in a position to best interrogate computational process</w:t>
      </w:r>
      <w:r w:rsidRPr="00D56595">
        <w:rPr>
          <w:rFonts w:asciiTheme="majorHAnsi" w:hAnsiTheme="majorHAnsi" w:cs="Times Roman"/>
          <w:color w:val="000000"/>
          <w:u w:val="single"/>
        </w:rPr>
        <w:t xml:space="preserve"> most often </w:t>
      </w:r>
      <w:r w:rsidRPr="00D56595">
        <w:rPr>
          <w:rFonts w:asciiTheme="majorHAnsi" w:hAnsiTheme="majorHAnsi" w:cs="Times Roman"/>
          <w:b/>
          <w:color w:val="000000"/>
          <w:highlight w:val="cyan"/>
          <w:u w:val="single"/>
        </w:rPr>
        <w:t xml:space="preserve">view it as a ratification of their assumptions about nature by relegating the material conditions of computation and </w:t>
      </w:r>
      <w:r w:rsidRPr="00D56595">
        <w:rPr>
          <w:rFonts w:asciiTheme="majorHAnsi" w:hAnsiTheme="majorHAnsi" w:cs="Times Roman"/>
          <w:b/>
          <w:i/>
          <w:iCs/>
          <w:color w:val="000000"/>
          <w:highlight w:val="cyan"/>
          <w:u w:val="single"/>
        </w:rPr>
        <w:t xml:space="preserve">of their thought </w:t>
      </w:r>
      <w:r w:rsidRPr="00D56595">
        <w:rPr>
          <w:rFonts w:asciiTheme="majorHAnsi" w:hAnsiTheme="majorHAnsi" w:cs="Times Roman"/>
          <w:b/>
          <w:color w:val="000000"/>
          <w:highlight w:val="cyan"/>
          <w:u w:val="single"/>
        </w:rPr>
        <w:t xml:space="preserve">to </w:t>
      </w:r>
      <w:r w:rsidRPr="00D56595">
        <w:rPr>
          <w:rFonts w:asciiTheme="majorHAnsi" w:hAnsiTheme="majorHAnsi" w:cs="Times Roman"/>
          <w:color w:val="000000"/>
          <w:u w:val="single"/>
        </w:rPr>
        <w:t>the</w:t>
      </w:r>
      <w:r w:rsidRPr="00D56595">
        <w:rPr>
          <w:rFonts w:asciiTheme="majorHAnsi" w:hAnsiTheme="majorHAnsi" w:cs="Times Roman"/>
          <w:b/>
          <w:color w:val="000000"/>
          <w:u w:val="single"/>
        </w:rPr>
        <w:t xml:space="preserve"> </w:t>
      </w:r>
      <w:proofErr w:type="spellStart"/>
      <w:r w:rsidRPr="00D56595">
        <w:rPr>
          <w:rFonts w:asciiTheme="majorHAnsi" w:hAnsiTheme="majorHAnsi" w:cs="Times Roman"/>
          <w:b/>
          <w:color w:val="000000"/>
          <w:highlight w:val="cyan"/>
          <w:u w:val="single"/>
        </w:rPr>
        <w:t>unthought</w:t>
      </w:r>
      <w:proofErr w:type="spellEnd"/>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In sharp contrast, </w:t>
      </w:r>
      <w:r w:rsidRPr="00D56595">
        <w:rPr>
          <w:rFonts w:asciiTheme="majorHAnsi" w:hAnsiTheme="majorHAnsi" w:cs="Times Roman"/>
          <w:color w:val="000000"/>
          <w:highlight w:val="cyan"/>
          <w:u w:val="single"/>
        </w:rPr>
        <w:t>we view computation as</w:t>
      </w:r>
      <w:r w:rsidRPr="00D56595">
        <w:rPr>
          <w:rFonts w:asciiTheme="majorHAnsi" w:hAnsiTheme="majorHAnsi" w:cs="Times Roman"/>
          <w:color w:val="000000"/>
          <w:u w:val="single"/>
        </w:rPr>
        <w:t xml:space="preserve"> a strategy of efficient risk management—</w:t>
      </w:r>
      <w:r w:rsidRPr="00D56595">
        <w:rPr>
          <w:rFonts w:asciiTheme="majorHAnsi" w:hAnsiTheme="majorHAnsi" w:cs="Times Roman"/>
          <w:color w:val="000000"/>
          <w:highlight w:val="cyan"/>
          <w:u w:val="single"/>
        </w:rPr>
        <w:t>a cost-benefit analysis of the “substitutable choices” for the essential program of capital. It opens new ways of apportioning resources</w:t>
      </w:r>
      <w:r w:rsidRPr="00D56595">
        <w:rPr>
          <w:rFonts w:asciiTheme="majorHAnsi" w:hAnsiTheme="majorHAnsi" w:cs="Times Roman"/>
          <w:color w:val="000000"/>
          <w:u w:val="single"/>
        </w:rPr>
        <w:t xml:space="preserve"> and does so in keeping </w:t>
      </w:r>
      <w:r w:rsidRPr="00D56595">
        <w:rPr>
          <w:rFonts w:asciiTheme="majorHAnsi" w:hAnsiTheme="majorHAnsi" w:cs="Times Roman"/>
          <w:color w:val="000000"/>
          <w:highlight w:val="cyan"/>
          <w:u w:val="single"/>
        </w:rPr>
        <w:t>with the potential profitability of</w:t>
      </w:r>
      <w:r w:rsidRPr="00D56595">
        <w:rPr>
          <w:rFonts w:asciiTheme="majorHAnsi" w:hAnsiTheme="majorHAnsi" w:cs="Times Roman"/>
          <w:color w:val="000000"/>
          <w:u w:val="single"/>
        </w:rPr>
        <w:t xml:space="preserve"> new sites of value </w:t>
      </w:r>
      <w:r w:rsidRPr="00D56595">
        <w:rPr>
          <w:rFonts w:asciiTheme="majorHAnsi" w:hAnsiTheme="majorHAnsi" w:cs="Times Roman"/>
          <w:color w:val="000000"/>
          <w:highlight w:val="cyan"/>
          <w:u w:val="single"/>
        </w:rPr>
        <w:t>extraction</w:t>
      </w:r>
      <w:r w:rsidRPr="00D56595">
        <w:rPr>
          <w:rFonts w:asciiTheme="majorHAnsi" w:hAnsiTheme="majorHAnsi" w:cs="Times Roman"/>
          <w:color w:val="000000"/>
          <w:u w:val="single"/>
        </w:rPr>
        <w:t xml:space="preserve"> necessary in order to stave off the falling rate of profit.</w:t>
      </w:r>
      <w:r w:rsidRPr="00D56595">
        <w:rPr>
          <w:rFonts w:asciiTheme="majorHAnsi" w:hAnsiTheme="majorHAnsi" w:cs="Times Roman"/>
          <w:color w:val="000000"/>
          <w:sz w:val="16"/>
        </w:rPr>
        <w:t xml:space="preserve"> In this respect, computation has the structure of a derivative on any activity whatever, opening up a market for risk management and liquidity preservation to wager on an exposure to the </w:t>
      </w:r>
      <w:proofErr w:type="spellStart"/>
      <w:r w:rsidRPr="00D56595">
        <w:rPr>
          <w:rFonts w:asciiTheme="majorHAnsi" w:hAnsiTheme="majorHAnsi" w:cs="Times Roman"/>
          <w:color w:val="000000"/>
          <w:sz w:val="16"/>
        </w:rPr>
        <w:t>underliers</w:t>
      </w:r>
      <w:proofErr w:type="spellEnd"/>
      <w:r w:rsidRPr="00D56595">
        <w:rPr>
          <w:rFonts w:asciiTheme="majorHAnsi" w:hAnsiTheme="majorHAnsi" w:cs="Times Roman"/>
          <w:color w:val="000000"/>
          <w:sz w:val="16"/>
        </w:rPr>
        <w:t xml:space="preserve"> of any calculation whatever. Engineers, scientists, and </w:t>
      </w:r>
      <w:proofErr w:type="gramStart"/>
      <w:r w:rsidRPr="00D56595">
        <w:rPr>
          <w:rFonts w:asciiTheme="majorHAnsi" w:hAnsiTheme="majorHAnsi" w:cs="Times Roman"/>
          <w:color w:val="000000"/>
          <w:sz w:val="16"/>
        </w:rPr>
        <w:t>coders</w:t>
      </w:r>
      <w:proofErr w:type="gramEnd"/>
      <w:r w:rsidRPr="00D56595">
        <w:rPr>
          <w:rFonts w:asciiTheme="majorHAnsi" w:hAnsiTheme="majorHAnsi" w:cs="Times Roman"/>
          <w:color w:val="000000"/>
          <w:sz w:val="16"/>
        </w:rPr>
        <w:t xml:space="preserve"> man- age their portfolio of interests to create their income streams. “Create needs, then help,” writes Trinh T. Minh-Ha (1981), summarizing the colonial logic of “development.” Thus, as with the development of colonial banking, analyzed by Rosa Luxembourg, that puts colonies and colonial labor in the service of capital—first by making them service an ever increasing debt incurred on their purchases from the colonizer of the instruments for the modernization of production, and second by making them compete each against the other in debt servicing—the development of computation, despite the democracy-themed </w:t>
      </w:r>
      <w:proofErr w:type="spellStart"/>
      <w:r w:rsidRPr="00D56595">
        <w:rPr>
          <w:rFonts w:asciiTheme="majorHAnsi" w:hAnsiTheme="majorHAnsi" w:cs="Times Roman"/>
          <w:color w:val="000000"/>
          <w:sz w:val="16"/>
        </w:rPr>
        <w:t>pR</w:t>
      </w:r>
      <w:proofErr w:type="spellEnd"/>
      <w:r w:rsidRPr="00D56595">
        <w:rPr>
          <w:rFonts w:asciiTheme="majorHAnsi" w:hAnsiTheme="majorHAnsi" w:cs="Times Roman"/>
          <w:color w:val="000000"/>
          <w:sz w:val="16"/>
        </w:rPr>
        <w:t xml:space="preserve"> that accompanied the rise of the desktop computer, further pits each against all. “Yes, but email,” some will exclaim, or, “</w:t>
      </w:r>
      <w:proofErr w:type="spellStart"/>
      <w:r w:rsidRPr="00D56595">
        <w:rPr>
          <w:rFonts w:asciiTheme="majorHAnsi" w:hAnsiTheme="majorHAnsi" w:cs="Times Roman"/>
          <w:color w:val="000000"/>
          <w:sz w:val="16"/>
        </w:rPr>
        <w:t>FaceTime</w:t>
      </w:r>
      <w:proofErr w:type="spellEnd"/>
      <w:r w:rsidRPr="00D56595">
        <w:rPr>
          <w:rFonts w:asciiTheme="majorHAnsi" w:hAnsiTheme="majorHAnsi" w:cs="Times Roman"/>
          <w:color w:val="000000"/>
          <w:sz w:val="16"/>
        </w:rPr>
        <w:t xml:space="preserve">!” “The </w:t>
      </w:r>
      <w:proofErr w:type="spellStart"/>
      <w:r w:rsidRPr="00D56595">
        <w:rPr>
          <w:rFonts w:asciiTheme="majorHAnsi" w:hAnsiTheme="majorHAnsi" w:cs="Times Roman"/>
          <w:color w:val="000000"/>
          <w:sz w:val="16"/>
        </w:rPr>
        <w:t>Higs</w:t>
      </w:r>
      <w:proofErr w:type="spellEnd"/>
      <w:r w:rsidRPr="00D56595">
        <w:rPr>
          <w:rFonts w:asciiTheme="majorHAnsi" w:hAnsiTheme="majorHAnsi" w:cs="Times Roman"/>
          <w:color w:val="000000"/>
          <w:sz w:val="16"/>
        </w:rPr>
        <w:t xml:space="preserve"> Boson!” </w:t>
      </w:r>
      <w:r w:rsidRPr="00D56595">
        <w:rPr>
          <w:rFonts w:asciiTheme="majorHAnsi" w:hAnsiTheme="majorHAnsi" w:cs="Times Roman"/>
          <w:color w:val="000000"/>
          <w:u w:val="single"/>
        </w:rPr>
        <w:t xml:space="preserve">We can’t help but wonder if the creators of Slack and Zoom savored the irony of their platform names. No more slacking off while zooming in on the requisites of the value form! Let’s intensify the production and invisibility of our own off-screen death in pursuit of pure </w:t>
      </w:r>
      <w:r>
        <w:rPr>
          <w:rFonts w:asciiTheme="majorHAnsi" w:hAnsiTheme="majorHAnsi" w:cs="Times Roman"/>
          <w:color w:val="000000"/>
          <w:u w:val="single"/>
        </w:rPr>
        <w:t xml:space="preserve">production! </w:t>
      </w:r>
      <w:r w:rsidRPr="00D56595">
        <w:rPr>
          <w:rFonts w:asciiTheme="majorHAnsi" w:hAnsiTheme="majorHAnsi" w:cs="Times Roman"/>
          <w:color w:val="000000"/>
          <w:highlight w:val="cyan"/>
          <w:u w:val="single"/>
        </w:rPr>
        <w:t xml:space="preserve">Long </w:t>
      </w:r>
      <w:proofErr w:type="gramStart"/>
      <w:r w:rsidRPr="00D56595">
        <w:rPr>
          <w:rFonts w:asciiTheme="majorHAnsi" w:hAnsiTheme="majorHAnsi" w:cs="Times Roman"/>
          <w:color w:val="000000"/>
          <w:highlight w:val="cyan"/>
          <w:u w:val="single"/>
        </w:rPr>
        <w:t>live the factory code</w:t>
      </w:r>
      <w:proofErr w:type="gramEnd"/>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w:t>
      </w:r>
    </w:p>
    <w:p w14:paraId="303C1E63" w14:textId="77777777" w:rsidR="00C574CB" w:rsidRPr="00873A82" w:rsidRDefault="00C574CB" w:rsidP="00C574CB">
      <w:pPr>
        <w:widowControl w:val="0"/>
        <w:autoSpaceDE w:val="0"/>
        <w:autoSpaceDN w:val="0"/>
        <w:adjustRightInd w:val="0"/>
        <w:spacing w:after="240" w:line="300" w:lineRule="atLeast"/>
        <w:rPr>
          <w:rFonts w:asciiTheme="majorHAnsi" w:hAnsiTheme="majorHAnsi" w:cs="Times Roman"/>
          <w:color w:val="000000"/>
          <w:sz w:val="16"/>
        </w:rPr>
      </w:pPr>
    </w:p>
    <w:p w14:paraId="0D668E2A" w14:textId="77777777" w:rsidR="00C574CB" w:rsidRDefault="00C574CB" w:rsidP="00C574CB">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p>
    <w:p w14:paraId="32689EB3" w14:textId="77777777" w:rsidR="00C574CB" w:rsidRDefault="00C574CB" w:rsidP="00C574CB">
      <w:pPr>
        <w:rPr>
          <w:rStyle w:val="Style13ptBold"/>
        </w:rPr>
      </w:pPr>
      <w:proofErr w:type="spellStart"/>
      <w:r>
        <w:rPr>
          <w:rStyle w:val="Style13ptBold"/>
        </w:rPr>
        <w:t>Beller</w:t>
      </w:r>
      <w:proofErr w:type="spellEnd"/>
      <w:r>
        <w:rPr>
          <w:rStyle w:val="Style13ptBold"/>
        </w:rPr>
        <w:t xml:space="preserve"> 5</w:t>
      </w:r>
    </w:p>
    <w:p w14:paraId="729D10C4" w14:textId="77777777" w:rsidR="00C574CB" w:rsidRPr="003B05AC" w:rsidRDefault="00C574CB" w:rsidP="00C574CB">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53-54.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0E9923F2" w14:textId="77777777" w:rsidR="00C574CB" w:rsidRPr="00814DFF" w:rsidRDefault="00C574CB" w:rsidP="00C574CB">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As the factory code morphs into social codes and computer code and into “the New Jim Code” (</w:t>
      </w:r>
      <w:proofErr w:type="spellStart"/>
      <w:r w:rsidRPr="00814DFF">
        <w:rPr>
          <w:rFonts w:asciiTheme="majorHAnsi" w:hAnsiTheme="majorHAnsi" w:cs="Times Roman"/>
          <w:color w:val="000000"/>
          <w:u w:val="single"/>
        </w:rPr>
        <w:t>Ruha</w:t>
      </w:r>
      <w:proofErr w:type="spellEnd"/>
      <w:r w:rsidRPr="00814DFF">
        <w:rPr>
          <w:rFonts w:asciiTheme="majorHAnsi" w:hAnsiTheme="majorHAnsi" w:cs="Times Roman"/>
          <w:color w:val="000000"/>
          <w:u w:val="single"/>
        </w:rPr>
        <w:t xml:space="preserve">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814DFF">
        <w:rPr>
          <w:rFonts w:asciiTheme="majorHAnsi" w:hAnsiTheme="majorHAnsi" w:cs="Times Roman"/>
          <w:color w:val="000000"/>
          <w:highlight w:val="cyan"/>
          <w:u w:val="single"/>
        </w:rPr>
        <w:t>consonant with and</w:t>
      </w:r>
      <w:r w:rsidRPr="00814DFF">
        <w:rPr>
          <w:rFonts w:asciiTheme="majorHAnsi" w:hAnsiTheme="majorHAnsi" w:cs="Times Roman"/>
          <w:color w:val="000000"/>
          <w:u w:val="single"/>
        </w:rPr>
        <w:t xml:space="preserve"> therefore </w:t>
      </w:r>
      <w:r w:rsidRPr="00814DFF">
        <w:rPr>
          <w:rFonts w:asciiTheme="majorHAnsi" w:hAnsiTheme="majorHAnsi" w:cs="Times Roman"/>
          <w:color w:val="000000"/>
          <w:highlight w:val="cyan"/>
          <w:u w:val="single"/>
        </w:rPr>
        <w:t>supportive of racial capital</w:t>
      </w:r>
      <w:r w:rsidRPr="00814DFF">
        <w:rPr>
          <w:rFonts w:asciiTheme="majorHAnsi" w:hAnsiTheme="majorHAnsi" w:cs="Times Roman"/>
          <w:color w:val="000000"/>
          <w:u w:val="single"/>
        </w:rPr>
        <w:t xml:space="preserve">. If capital has its way, </w:t>
      </w:r>
      <w:r w:rsidRPr="00E12338">
        <w:rPr>
          <w:rFonts w:asciiTheme="majorHAnsi" w:hAnsiTheme="majorHAnsi" w:cs="Times Roman"/>
          <w:color w:val="000000"/>
          <w:highlight w:val="cyan"/>
          <w:u w:val="single"/>
        </w:rPr>
        <w:t>these meanings that conform to capitalist production</w:t>
      </w:r>
      <w:r w:rsidRPr="00814DFF">
        <w:rPr>
          <w:rFonts w:asciiTheme="majorHAnsi" w:hAnsiTheme="majorHAnsi" w:cs="Times Roman"/>
          <w:color w:val="000000"/>
          <w:u w:val="single"/>
        </w:rPr>
        <w:t xml:space="preserve"> and reproduction would, very generally speaking, include all of them—even the ones that as noted by Stew and quoted in the epigram that opens this In- </w:t>
      </w:r>
      <w:proofErr w:type="spellStart"/>
      <w:r w:rsidRPr="00814DFF">
        <w:rPr>
          <w:rFonts w:asciiTheme="majorHAnsi" w:hAnsiTheme="majorHAnsi" w:cs="Times Roman"/>
          <w:color w:val="000000"/>
          <w:u w:val="single"/>
        </w:rPr>
        <w:t>troduction</w:t>
      </w:r>
      <w:proofErr w:type="spellEnd"/>
      <w:r w:rsidRPr="00814DFF">
        <w:rPr>
          <w:rFonts w:asciiTheme="majorHAnsi" w:hAnsiTheme="majorHAnsi" w:cs="Times Roman"/>
          <w:color w:val="000000"/>
          <w:u w:val="single"/>
        </w:rPr>
        <w:t xml:space="preserve"> “</w:t>
      </w:r>
      <w:r w:rsidRPr="00E12338">
        <w:rPr>
          <w:rFonts w:asciiTheme="majorHAnsi" w:hAnsiTheme="majorHAnsi" w:cs="Times Roman"/>
          <w:color w:val="000000"/>
          <w:highlight w:val="cyan"/>
          <w:u w:val="single"/>
        </w:rPr>
        <w:t>speak truth to power</w:t>
      </w:r>
      <w:r w:rsidRPr="00814DFF">
        <w:rPr>
          <w:rFonts w:asciiTheme="majorHAnsi" w:hAnsiTheme="majorHAnsi" w:cs="Times Roman"/>
          <w:color w:val="000000"/>
          <w:u w:val="single"/>
        </w:rPr>
        <w:t xml:space="preserve">.” </w:t>
      </w:r>
      <w:r w:rsidRPr="00E12338">
        <w:rPr>
          <w:rFonts w:asciiTheme="majorHAnsi" w:hAnsiTheme="majorHAnsi" w:cs="Times Roman"/>
          <w:b/>
          <w:color w:val="000000"/>
          <w:highlight w:val="cyan"/>
          <w:u w:val="single"/>
        </w:rPr>
        <w:t xml:space="preserve">The </w:t>
      </w:r>
      <w:r w:rsidRPr="00E12338">
        <w:rPr>
          <w:rFonts w:asciiTheme="majorHAnsi" w:hAnsiTheme="majorHAnsi" w:cs="Times Roman"/>
          <w:color w:val="000000"/>
          <w:u w:val="single"/>
        </w:rPr>
        <w:t>everyday</w:t>
      </w:r>
      <w:r w:rsidRPr="00E12338">
        <w:rPr>
          <w:rFonts w:asciiTheme="majorHAnsi" w:hAnsiTheme="majorHAnsi" w:cs="Times Roman"/>
          <w:color w:val="000000"/>
          <w:highlight w:val="cyan"/>
          <w:u w:val="single"/>
        </w:rPr>
        <w:t xml:space="preserve"> </w:t>
      </w:r>
      <w:r w:rsidRPr="00E12338">
        <w:rPr>
          <w:rFonts w:asciiTheme="majorHAnsi" w:hAnsiTheme="majorHAnsi" w:cs="Times Roman"/>
          <w:b/>
          <w:color w:val="000000"/>
          <w:highlight w:val="cyan"/>
          <w:u w:val="single"/>
        </w:rPr>
        <w:t>disavowal of the capture of expressivity by platform-based mediation is also a disavowal of the derivative condition of knowledge.</w:t>
      </w:r>
      <w:r w:rsidRPr="00E12338">
        <w:rPr>
          <w:rFonts w:asciiTheme="majorHAnsi" w:hAnsiTheme="majorHAnsi" w:cs="Times Roman"/>
          <w:color w:val="000000"/>
          <w:highlight w:val="cyan"/>
          <w:u w:val="single"/>
        </w:rPr>
        <w:t xml:space="preserve"> 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w:t>
      </w:r>
      <w:proofErr w:type="spellStart"/>
      <w:r w:rsidRPr="00814DFF">
        <w:rPr>
          <w:rFonts w:asciiTheme="majorHAnsi" w:hAnsiTheme="majorHAnsi" w:cs="Times Roman"/>
          <w:color w:val="000000"/>
          <w:sz w:val="16"/>
        </w:rPr>
        <w:t>instrumentalized</w:t>
      </w:r>
      <w:proofErr w:type="spellEnd"/>
      <w:r w:rsidRPr="00814DFF">
        <w:rPr>
          <w:rFonts w:asciiTheme="majorHAnsi" w:hAnsiTheme="majorHAnsi" w:cs="Times Roman"/>
          <w:color w:val="000000"/>
          <w:sz w:val="16"/>
        </w:rPr>
        <w:t xml:space="preserve"> by a vertically integrated background order that delimits the significance of any expression whatever to an option on the value </w:t>
      </w:r>
      <w:proofErr w:type="gramStart"/>
      <w:r w:rsidRPr="00814DFF">
        <w:rPr>
          <w:rFonts w:asciiTheme="majorHAnsi" w:hAnsiTheme="majorHAnsi" w:cs="Times Roman"/>
          <w:color w:val="000000"/>
          <w:sz w:val="16"/>
        </w:rPr>
        <w:t>form</w:t>
      </w:r>
      <w:proofErr w:type="gramEnd"/>
      <w:r w:rsidRPr="00814DFF">
        <w:rPr>
          <w:rFonts w:asciiTheme="majorHAnsi" w:hAnsiTheme="majorHAnsi" w:cs="Times Roman"/>
          <w:color w:val="000000"/>
          <w:sz w:val="16"/>
        </w:rPr>
        <w:t xml:space="preserve">.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w:t>
      </w:r>
      <w:proofErr w:type="spellStart"/>
      <w:r w:rsidRPr="00814DFF">
        <w:rPr>
          <w:rFonts w:asciiTheme="majorHAnsi" w:hAnsiTheme="majorHAnsi" w:cs="Times Roman"/>
          <w:color w:val="000000"/>
          <w:sz w:val="16"/>
        </w:rPr>
        <w:t>sur</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prised</w:t>
      </w:r>
      <w:proofErr w:type="spellEnd"/>
      <w:r w:rsidRPr="00814DFF">
        <w:rPr>
          <w:rFonts w:asciiTheme="majorHAnsi" w:hAnsiTheme="majorHAnsi" w:cs="Times Roman"/>
          <w:color w:val="000000"/>
          <w:sz w:val="16"/>
        </w:rPr>
        <w:t xml:space="preserve"> by the effective if not also actual racism of a Mark </w:t>
      </w:r>
      <w:proofErr w:type="spellStart"/>
      <w:r w:rsidRPr="00814DFF">
        <w:rPr>
          <w:rFonts w:asciiTheme="majorHAnsi" w:hAnsiTheme="majorHAnsi" w:cs="Times Roman"/>
          <w:color w:val="000000"/>
          <w:sz w:val="16"/>
        </w:rPr>
        <w:t>Zuckerberg</w:t>
      </w:r>
      <w:proofErr w:type="spellEnd"/>
      <w:r w:rsidRPr="00814DFF">
        <w:rPr>
          <w:rFonts w:asciiTheme="majorHAnsi" w:hAnsiTheme="majorHAnsi" w:cs="Times Roman"/>
          <w:color w:val="000000"/>
          <w:sz w:val="16"/>
        </w:rPr>
        <w:t xml:space="preserve"> or, </w:t>
      </w:r>
      <w:proofErr w:type="spellStart"/>
      <w:r w:rsidRPr="00814DFF">
        <w:rPr>
          <w:rFonts w:asciiTheme="majorHAnsi" w:hAnsiTheme="majorHAnsi" w:cs="Times Roman"/>
          <w:color w:val="000000"/>
          <w:sz w:val="16"/>
        </w:rPr>
        <w:t>simi</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larly</w:t>
      </w:r>
      <w:proofErr w:type="spellEnd"/>
      <w:r w:rsidRPr="00814DFF">
        <w:rPr>
          <w:rFonts w:asciiTheme="majorHAnsi" w:hAnsiTheme="majorHAnsi" w:cs="Times Roman"/>
          <w:color w:val="000000"/>
          <w:sz w:val="16"/>
        </w:rPr>
        <w:t xml:space="preserve"> the fascism of a Jeff Bezos. By means of informatics, the logic of capital has been combined with the very substance of things and of expression at the level of their appearance—we confront a logistics of perception and </w:t>
      </w:r>
      <w:proofErr w:type="spellStart"/>
      <w:r w:rsidRPr="00814DFF">
        <w:rPr>
          <w:rFonts w:asciiTheme="majorHAnsi" w:hAnsiTheme="majorHAnsi" w:cs="Times Roman"/>
          <w:color w:val="000000"/>
          <w:sz w:val="16"/>
        </w:rPr>
        <w:t>simulta</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neously</w:t>
      </w:r>
      <w:proofErr w:type="spellEnd"/>
      <w:r w:rsidRPr="00814DFF">
        <w:rPr>
          <w:rFonts w:asciiTheme="majorHAnsi" w:hAnsiTheme="majorHAnsi" w:cs="Times Roman"/>
          <w:color w:val="000000"/>
          <w:sz w:val="16"/>
        </w:rPr>
        <w:t xml:space="preserve"> an </w:t>
      </w:r>
      <w:proofErr w:type="spellStart"/>
      <w:r w:rsidRPr="00814DFF">
        <w:rPr>
          <w:rFonts w:asciiTheme="majorHAnsi" w:hAnsiTheme="majorHAnsi" w:cs="Times Roman"/>
          <w:color w:val="000000"/>
          <w:sz w:val="16"/>
        </w:rPr>
        <w:t>instrumentalization</w:t>
      </w:r>
      <w:proofErr w:type="spellEnd"/>
      <w:r w:rsidRPr="00814DFF">
        <w:rPr>
          <w:rFonts w:asciiTheme="majorHAnsi" w:hAnsiTheme="majorHAnsi" w:cs="Times Roman"/>
          <w:color w:val="000000"/>
          <w:sz w:val="16"/>
        </w:rPr>
        <w:t xml:space="preserve"> of the objects of knowledge organized by com- </w:t>
      </w:r>
      <w:proofErr w:type="spellStart"/>
      <w:r w:rsidRPr="00814DFF">
        <w:rPr>
          <w:rFonts w:asciiTheme="majorHAnsi" w:hAnsiTheme="majorHAnsi" w:cs="Times Roman"/>
          <w:color w:val="000000"/>
          <w:sz w:val="16"/>
        </w:rPr>
        <w:t>putation</w:t>
      </w:r>
      <w:proofErr w:type="spellEnd"/>
      <w:r w:rsidRPr="00814DFF">
        <w:rPr>
          <w:rFonts w:asciiTheme="majorHAnsi" w:hAnsiTheme="majorHAnsi" w:cs="Times Roman"/>
          <w:color w:val="000000"/>
          <w:sz w:val="16"/>
        </w:rPr>
        <w:t xml:space="preserve"> and capital and the exploitation of social difference. Psychologically, many experience a balancing act between “reality” and psychosis, between abjection and megalomania, that informs everyday violence, domestic terror- </w:t>
      </w:r>
      <w:proofErr w:type="spellStart"/>
      <w:proofErr w:type="gramStart"/>
      <w:r w:rsidRPr="00814DFF">
        <w:rPr>
          <w:rFonts w:asciiTheme="majorHAnsi" w:hAnsiTheme="majorHAnsi" w:cs="Times Roman"/>
          <w:color w:val="000000"/>
          <w:sz w:val="16"/>
        </w:rPr>
        <w:t>ist</w:t>
      </w:r>
      <w:proofErr w:type="spellEnd"/>
      <w:proofErr w:type="gramEnd"/>
      <w:r w:rsidRPr="00814DFF">
        <w:rPr>
          <w:rFonts w:asciiTheme="majorHAnsi" w:hAnsiTheme="majorHAnsi" w:cs="Times Roman"/>
          <w:color w:val="000000"/>
          <w:sz w:val="16"/>
        </w:rPr>
        <w:t xml:space="preserve">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an abolition-feminist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w:t>
      </w:r>
      <w:proofErr w:type="spellStart"/>
      <w:r w:rsidRPr="00814DFF">
        <w:rPr>
          <w:rFonts w:asciiTheme="majorHAnsi" w:hAnsiTheme="majorHAnsi" w:cs="Times Roman"/>
          <w:color w:val="000000"/>
          <w:u w:val="single"/>
        </w:rPr>
        <w:t>anarchocommunism</w:t>
      </w:r>
      <w:proofErr w:type="spellEnd"/>
      <w:r w:rsidRPr="00814DFF">
        <w:rPr>
          <w:rFonts w:asciiTheme="majorHAnsi" w:hAnsiTheme="majorHAnsi" w:cs="Times Roman"/>
          <w:color w:val="000000"/>
          <w:u w:val="single"/>
        </w:rPr>
        <w:t xml:space="preserve">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14:paraId="2404AE64" w14:textId="77777777" w:rsidR="00C574CB" w:rsidRDefault="00C574CB" w:rsidP="00C574CB"/>
    <w:p w14:paraId="62A30400" w14:textId="77777777" w:rsidR="00C574CB" w:rsidRDefault="00C574CB" w:rsidP="00C574CB">
      <w:pPr>
        <w:pStyle w:val="Heading4"/>
      </w:pPr>
      <w:r>
        <w:t xml:space="preserve">This methodology moves beyond politics to evade capture by communicative capital – </w:t>
      </w:r>
      <w:proofErr w:type="spellStart"/>
      <w:r>
        <w:t>liberatory</w:t>
      </w:r>
      <w:proofErr w:type="spellEnd"/>
      <w:r>
        <w:t xml:space="preserve"> movements must dwell in the </w:t>
      </w:r>
      <w:proofErr w:type="spellStart"/>
      <w:r>
        <w:t>nonrepresentable</w:t>
      </w:r>
      <w:proofErr w:type="spellEnd"/>
      <w:r>
        <w:t xml:space="preserve">, the borderlands, the </w:t>
      </w:r>
      <w:proofErr w:type="spellStart"/>
      <w:r>
        <w:t>undercommons</w:t>
      </w:r>
      <w:proofErr w:type="spellEnd"/>
      <w:r>
        <w:t>, the dead and the dispossessed.</w:t>
      </w:r>
    </w:p>
    <w:p w14:paraId="22DD4D64" w14:textId="77777777" w:rsidR="00C574CB" w:rsidRDefault="00C574CB" w:rsidP="00C574CB">
      <w:pPr>
        <w:rPr>
          <w:rStyle w:val="Style13ptBold"/>
        </w:rPr>
      </w:pPr>
      <w:proofErr w:type="spellStart"/>
      <w:r w:rsidRPr="00EB63E2">
        <w:rPr>
          <w:rStyle w:val="Style13ptBold"/>
        </w:rPr>
        <w:t>Beller</w:t>
      </w:r>
      <w:proofErr w:type="spellEnd"/>
      <w:r>
        <w:rPr>
          <w:rStyle w:val="Style13ptBold"/>
        </w:rPr>
        <w:t xml:space="preserve"> 6</w:t>
      </w:r>
    </w:p>
    <w:p w14:paraId="1EEEC38E" w14:textId="77777777" w:rsidR="00C574CB" w:rsidRPr="00EB63E2" w:rsidRDefault="00C574CB" w:rsidP="00C574CB">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133-134.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8D0EA57" w14:textId="77777777" w:rsidR="00C574CB" w:rsidRPr="00873A82" w:rsidRDefault="00C574CB" w:rsidP="00C574CB">
      <w:pPr>
        <w:rPr>
          <w:rFonts w:asciiTheme="majorHAnsi" w:hAnsiTheme="majorHAnsi"/>
          <w:u w:val="single"/>
        </w:rPr>
      </w:pPr>
      <w:proofErr w:type="spellStart"/>
      <w:r w:rsidRPr="00873A82">
        <w:rPr>
          <w:rFonts w:asciiTheme="majorHAnsi" w:hAnsiTheme="majorHAnsi"/>
          <w:sz w:val="16"/>
        </w:rPr>
        <w:t>Subsumption</w:t>
      </w:r>
      <w:proofErr w:type="spellEnd"/>
      <w:r w:rsidRPr="00873A82">
        <w:rPr>
          <w:rFonts w:asciiTheme="majorHAnsi" w:hAnsiTheme="majorHAnsi"/>
          <w:sz w:val="16"/>
        </w:rPr>
        <w:t xml:space="preserve">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w:t>
      </w:r>
      <w:proofErr w:type="gramStart"/>
      <w:r w:rsidRPr="00873A82">
        <w:rPr>
          <w:rFonts w:asciiTheme="majorHAnsi" w:hAnsiTheme="majorHAnsi"/>
          <w:sz w:val="16"/>
        </w:rPr>
        <w:t>Capital which</w:t>
      </w:r>
      <w:proofErr w:type="gramEnd"/>
      <w:r w:rsidRPr="00873A82">
        <w:rPr>
          <w:rFonts w:asciiTheme="majorHAnsi" w:hAnsiTheme="majorHAnsi"/>
          <w:sz w:val="16"/>
        </w:rPr>
        <w:t xml:space="preserve">, with its colonization of the life-world and of the semiotic, would put labor, capital, and meaning in lock-step ordained by the value-form itself and simultaneously would externalize </w:t>
      </w:r>
      <w:proofErr w:type="spellStart"/>
      <w:r w:rsidRPr="00873A82">
        <w:rPr>
          <w:rFonts w:asciiTheme="majorHAnsi" w:hAnsiTheme="majorHAnsi"/>
          <w:sz w:val="16"/>
        </w:rPr>
        <w:t>noncapitalist</w:t>
      </w:r>
      <w:proofErr w:type="spellEnd"/>
      <w:r w:rsidRPr="00873A82">
        <w:rPr>
          <w:rFonts w:asciiTheme="majorHAnsi" w:hAnsiTheme="majorHAnsi"/>
          <w:sz w:val="16"/>
        </w:rPr>
        <w:t xml:space="preserve">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proofErr w:type="gramStart"/>
      <w:r w:rsidRPr="00873A82">
        <w:rPr>
          <w:rFonts w:asciiTheme="majorHAnsi" w:hAnsiTheme="majorHAnsi"/>
          <w:highlight w:val="cyan"/>
          <w:u w:val="single"/>
        </w:rPr>
        <w:t>capital,</w:t>
      </w:r>
      <w:proofErr w:type="gram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everyhing</w:t>
      </w:r>
      <w:proofErr w:type="spell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nonrepresentable</w:t>
      </w:r>
      <w:proofErr w:type="spellEnd"/>
      <w:r w:rsidRPr="00873A82">
        <w:rPr>
          <w:rFonts w:asciiTheme="majorHAnsi" w:hAnsiTheme="majorHAnsi"/>
          <w:highlight w:val="cyan"/>
          <w:u w:val="single"/>
        </w:rPr>
        <w:t xml:space="preserv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 xml:space="preserve">those </w:t>
      </w:r>
      <w:proofErr w:type="gramStart"/>
      <w:r w:rsidRPr="00873A82">
        <w:rPr>
          <w:rFonts w:asciiTheme="majorHAnsi" w:hAnsiTheme="majorHAnsi"/>
          <w:highlight w:val="cyan"/>
          <w:u w:val="single"/>
        </w:rPr>
        <w:t>of us</w:t>
      </w:r>
      <w:r w:rsidRPr="00873A82">
        <w:rPr>
          <w:rFonts w:asciiTheme="majorHAnsi" w:hAnsiTheme="majorHAnsi"/>
          <w:u w:val="single"/>
        </w:rPr>
        <w:t xml:space="preserve"> and those parts of us</w:t>
      </w:r>
      <w:proofErr w:type="gramEnd"/>
      <w:r w:rsidRPr="00873A82">
        <w:rPr>
          <w:rFonts w:asciiTheme="majorHAnsi" w:hAnsiTheme="majorHAnsi"/>
          <w:u w:val="single"/>
        </w:rPr>
        <w:t xml:space="preserve">—who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 xml:space="preserve">pushed toward a nonproductive </w:t>
      </w:r>
      <w:proofErr w:type="spellStart"/>
      <w:r w:rsidRPr="00873A82">
        <w:rPr>
          <w:rFonts w:asciiTheme="majorHAnsi" w:hAnsiTheme="majorHAnsi"/>
          <w:highlight w:val="cyan"/>
          <w:u w:val="single"/>
        </w:rPr>
        <w:t>fugitivity</w:t>
      </w:r>
      <w:proofErr w:type="spellEnd"/>
      <w:r w:rsidRPr="00873A82">
        <w:rPr>
          <w:rFonts w:asciiTheme="majorHAnsi" w:hAnsiTheme="majorHAnsi"/>
          <w:u w:val="single"/>
        </w:rPr>
        <w:t xml:space="preserve"> and toward forms of endurance and survival </w:t>
      </w:r>
      <w:r w:rsidRPr="00873A82">
        <w:rPr>
          <w:rFonts w:asciiTheme="majorHAnsi" w:hAnsiTheme="majorHAnsi" w:cs="Times Italic"/>
          <w:iCs/>
          <w:highlight w:val="cyan"/>
          <w:u w:val="single"/>
        </w:rPr>
        <w:t xml:space="preserve">within </w:t>
      </w:r>
      <w:r w:rsidRPr="00873A82">
        <w:rPr>
          <w:rFonts w:asciiTheme="majorHAnsi" w:hAnsiTheme="majorHAnsi"/>
          <w:highlight w:val="cyan"/>
          <w:u w:val="single"/>
        </w:rPr>
        <w:t xml:space="preserve">the confines of the </w:t>
      </w:r>
      <w:proofErr w:type="spellStart"/>
      <w:r w:rsidRPr="00873A82">
        <w:rPr>
          <w:rFonts w:asciiTheme="majorHAnsi" w:hAnsiTheme="majorHAnsi"/>
          <w:highlight w:val="cyan"/>
          <w:u w:val="single"/>
        </w:rPr>
        <w:t>prisonhouse</w:t>
      </w:r>
      <w:proofErr w:type="spellEnd"/>
      <w:r w:rsidRPr="00873A82">
        <w:rPr>
          <w:rFonts w:asciiTheme="majorHAnsi" w:hAnsiTheme="majorHAnsi"/>
          <w:highlight w:val="cyan"/>
          <w:u w:val="single"/>
        </w:rPr>
        <w:t xml:space="preserve"> of information</w:t>
      </w:r>
      <w:r w:rsidRPr="00873A82">
        <w:rPr>
          <w:rFonts w:asciiTheme="majorHAnsi" w:hAnsiTheme="majorHAnsi"/>
          <w:u w:val="single"/>
        </w:rPr>
        <w:t>. We are not the first and we may find community there</w:t>
      </w:r>
      <w:r w:rsidRPr="00873A82">
        <w:rPr>
          <w:rFonts w:asciiTheme="majorHAnsi" w:hAnsiTheme="majorHAnsi"/>
          <w:sz w:val="16"/>
        </w:rPr>
        <w:t xml:space="preserve">. This remaindered life—clearly in relation to what </w:t>
      </w:r>
      <w:proofErr w:type="spellStart"/>
      <w:r w:rsidRPr="00873A82">
        <w:rPr>
          <w:rFonts w:asciiTheme="majorHAnsi" w:hAnsiTheme="majorHAnsi"/>
          <w:sz w:val="16"/>
        </w:rPr>
        <w:t>Tadiar</w:t>
      </w:r>
      <w:proofErr w:type="spellEnd"/>
      <w:r w:rsidRPr="00873A82">
        <w:rPr>
          <w:rFonts w:asciiTheme="majorHAnsi" w:hAnsiTheme="majorHAnsi"/>
          <w:sz w:val="16"/>
        </w:rPr>
        <w:t xml:space="preserve">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w:t>
      </w:r>
      <w:proofErr w:type="spellStart"/>
      <w:r w:rsidRPr="00873A82">
        <w:rPr>
          <w:rFonts w:asciiTheme="majorHAnsi" w:hAnsiTheme="majorHAnsi"/>
          <w:sz w:val="16"/>
        </w:rPr>
        <w:t>Moten’s</w:t>
      </w:r>
      <w:proofErr w:type="spellEnd"/>
      <w:r w:rsidRPr="00873A82">
        <w:rPr>
          <w:rFonts w:asciiTheme="majorHAnsi" w:hAnsiTheme="majorHAnsi"/>
          <w:sz w:val="16"/>
        </w:rPr>
        <w:t xml:space="preserve"> </w:t>
      </w:r>
      <w:r w:rsidRPr="00873A82">
        <w:rPr>
          <w:rFonts w:asciiTheme="majorHAnsi" w:hAnsiTheme="majorHAnsi" w:cs="Times Italic"/>
          <w:iCs/>
          <w:sz w:val="16"/>
        </w:rPr>
        <w:t xml:space="preserve">The </w:t>
      </w:r>
      <w:proofErr w:type="spellStart"/>
      <w:r w:rsidRPr="00873A82">
        <w:rPr>
          <w:rFonts w:asciiTheme="majorHAnsi" w:hAnsiTheme="majorHAnsi" w:cs="Times Italic"/>
          <w:iCs/>
          <w:sz w:val="16"/>
        </w:rPr>
        <w:t>Undercommons</w:t>
      </w:r>
      <w:proofErr w:type="spellEnd"/>
      <w:r w:rsidRPr="00873A82">
        <w:rPr>
          <w:rFonts w:asciiTheme="majorHAnsi" w:hAnsiTheme="majorHAnsi" w:cs="Times Italic"/>
          <w:iCs/>
          <w:sz w:val="16"/>
        </w:rPr>
        <w:t xml:space="preserve"> </w:t>
      </w:r>
      <w:r w:rsidRPr="00873A82">
        <w:rPr>
          <w:rFonts w:asciiTheme="majorHAnsi" w:hAnsiTheme="majorHAnsi"/>
          <w:sz w:val="16"/>
        </w:rPr>
        <w:t>(2013)—</w:t>
      </w:r>
      <w:proofErr w:type="spellStart"/>
      <w:r w:rsidRPr="00873A82">
        <w:rPr>
          <w:rFonts w:asciiTheme="majorHAnsi" w:hAnsiTheme="majorHAnsi"/>
          <w:sz w:val="16"/>
        </w:rPr>
        <w:t>sugests</w:t>
      </w:r>
      <w:proofErr w:type="spellEnd"/>
      <w:r w:rsidRPr="00873A82">
        <w:rPr>
          <w:rFonts w:asciiTheme="majorHAnsi" w:hAnsiTheme="majorHAnsi"/>
          <w:sz w:val="16"/>
        </w:rPr>
        <w:t xml:space="preserve"> a systemic </w:t>
      </w:r>
      <w:proofErr w:type="spellStart"/>
      <w:r w:rsidRPr="00873A82">
        <w:rPr>
          <w:rFonts w:asciiTheme="majorHAnsi" w:hAnsiTheme="majorHAnsi"/>
          <w:sz w:val="16"/>
        </w:rPr>
        <w:t>unassimilability</w:t>
      </w:r>
      <w:proofErr w:type="spellEnd"/>
      <w:r w:rsidRPr="00873A82">
        <w:rPr>
          <w:rFonts w:asciiTheme="majorHAnsi" w:hAnsiTheme="majorHAnsi"/>
          <w:sz w:val="16"/>
        </w:rPr>
        <w:t xml:space="preserve"> that dialectics may only approach with caution: outsides that are at once in- side but also really outside, or what Brian </w:t>
      </w:r>
      <w:proofErr w:type="spellStart"/>
      <w:r w:rsidRPr="00873A82">
        <w:rPr>
          <w:rFonts w:asciiTheme="majorHAnsi" w:hAnsiTheme="majorHAnsi"/>
          <w:sz w:val="16"/>
        </w:rPr>
        <w:t>Massumi</w:t>
      </w:r>
      <w:proofErr w:type="spellEnd"/>
      <w:r w:rsidRPr="00873A82">
        <w:rPr>
          <w:rFonts w:asciiTheme="majorHAnsi" w:hAnsiTheme="majorHAnsi"/>
          <w:sz w:val="16"/>
        </w:rPr>
        <w:t xml:space="preserve"> (2018) might call “the </w:t>
      </w:r>
      <w:proofErr w:type="spellStart"/>
      <w:r w:rsidRPr="00873A82">
        <w:rPr>
          <w:rFonts w:asciiTheme="majorHAnsi" w:hAnsiTheme="majorHAnsi"/>
          <w:sz w:val="16"/>
        </w:rPr>
        <w:t>im</w:t>
      </w:r>
      <w:proofErr w:type="spellEnd"/>
      <w:r w:rsidRPr="00873A82">
        <w:rPr>
          <w:rFonts w:asciiTheme="majorHAnsi" w:hAnsiTheme="majorHAnsi"/>
          <w:sz w:val="16"/>
        </w:rPr>
        <w:t xml:space="preserve">- </w:t>
      </w:r>
      <w:proofErr w:type="spellStart"/>
      <w:r w:rsidRPr="00873A82">
        <w:rPr>
          <w:rFonts w:asciiTheme="majorHAnsi" w:hAnsiTheme="majorHAnsi"/>
          <w:sz w:val="16"/>
        </w:rPr>
        <w:t>manent</w:t>
      </w:r>
      <w:proofErr w:type="spellEnd"/>
      <w:r w:rsidRPr="00873A82">
        <w:rPr>
          <w:rFonts w:asciiTheme="majorHAnsi" w:hAnsiTheme="majorHAnsi"/>
          <w:sz w:val="16"/>
        </w:rPr>
        <w:t xml:space="preserve">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w:t>
      </w:r>
      <w:proofErr w:type="spellStart"/>
      <w:r w:rsidRPr="00873A82">
        <w:rPr>
          <w:rFonts w:asciiTheme="majorHAnsi" w:hAnsiTheme="majorHAnsi"/>
          <w:u w:val="single"/>
        </w:rPr>
        <w:t>financialized</w:t>
      </w:r>
      <w:proofErr w:type="spellEnd"/>
      <w:r w:rsidRPr="00873A82">
        <w:rPr>
          <w:rFonts w:asciiTheme="majorHAnsi" w:hAnsiTheme="majorHAnsi"/>
          <w:u w:val="single"/>
        </w:rPr>
        <w:t xml:space="preserve">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proofErr w:type="gramStart"/>
      <w:r w:rsidRPr="00873A82">
        <w:rPr>
          <w:rFonts w:asciiTheme="majorHAnsi" w:hAnsiTheme="majorHAnsi"/>
          <w:highlight w:val="cyan"/>
          <w:u w:val="single"/>
        </w:rPr>
        <w:t>A beyond politics dwells in the borderlands</w:t>
      </w:r>
      <w:r w:rsidRPr="00873A82">
        <w:rPr>
          <w:rFonts w:asciiTheme="majorHAnsi" w:hAnsiTheme="majorHAnsi"/>
          <w:u w:val="single"/>
        </w:rPr>
        <w:t>, in space-times that demur from the drama of value.</w:t>
      </w:r>
      <w:proofErr w:type="gramEnd"/>
      <w:r w:rsidRPr="00873A82">
        <w:rPr>
          <w:rFonts w:asciiTheme="majorHAnsi" w:hAnsiTheme="majorHAnsi"/>
          <w:u w:val="single"/>
        </w:rPr>
        <w:t xml:space="preserve"> This beyond, </w:t>
      </w:r>
      <w:r w:rsidRPr="00873A82">
        <w:rPr>
          <w:rFonts w:asciiTheme="majorHAnsi" w:hAnsiTheme="majorHAnsi"/>
          <w:highlight w:val="cyan"/>
          <w:u w:val="single"/>
        </w:rPr>
        <w:t xml:space="preserve">a </w:t>
      </w:r>
      <w:proofErr w:type="spellStart"/>
      <w:r w:rsidRPr="00873A82">
        <w:rPr>
          <w:rFonts w:asciiTheme="majorHAnsi" w:hAnsiTheme="majorHAnsi"/>
          <w:highlight w:val="cyan"/>
          <w:u w:val="single"/>
        </w:rPr>
        <w:t>hauntology</w:t>
      </w:r>
      <w:proofErr w:type="spellEnd"/>
      <w:r w:rsidRPr="00873A82">
        <w:rPr>
          <w:rFonts w:asciiTheme="majorHAnsi" w:hAnsiTheme="majorHAnsi"/>
          <w:highlight w:val="cyan"/>
          <w:u w:val="single"/>
        </w:rPr>
        <w:t>, a feel, a music,</w:t>
      </w:r>
      <w:r w:rsidRPr="00873A82">
        <w:rPr>
          <w:rFonts w:asciiTheme="majorHAnsi" w:hAnsiTheme="majorHAnsi"/>
          <w:u w:val="single"/>
        </w:rPr>
        <w:t xml:space="preserve"> </w:t>
      </w:r>
      <w:r w:rsidRPr="00873A82">
        <w:rPr>
          <w:rFonts w:asciiTheme="majorHAnsi" w:hAnsiTheme="majorHAnsi"/>
          <w:highlight w:val="cyan"/>
          <w:u w:val="single"/>
        </w:rPr>
        <w:t xml:space="preserve">an unevenly distributed </w:t>
      </w:r>
      <w:proofErr w:type="spellStart"/>
      <w:r w:rsidRPr="00873A82">
        <w:rPr>
          <w:rFonts w:asciiTheme="majorHAnsi" w:hAnsiTheme="majorHAnsi"/>
          <w:highlight w:val="cyan"/>
          <w:u w:val="single"/>
        </w:rPr>
        <w:t>subalternity</w:t>
      </w:r>
      <w:proofErr w:type="spellEnd"/>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w:t>
      </w:r>
      <w:proofErr w:type="gramStart"/>
      <w:r w:rsidRPr="00873A82">
        <w:rPr>
          <w:rFonts w:asciiTheme="majorHAnsi" w:hAnsiTheme="majorHAnsi"/>
          <w:u w:val="single"/>
        </w:rPr>
        <w:t>life-time</w:t>
      </w:r>
      <w:proofErr w:type="gramEnd"/>
      <w:r w:rsidRPr="00873A82">
        <w:rPr>
          <w:rFonts w:asciiTheme="majorHAnsi" w:hAnsiTheme="majorHAnsi"/>
          <w:u w:val="single"/>
        </w:rPr>
        <w:t xml:space="preserv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14:paraId="11BAD796" w14:textId="77777777" w:rsidR="00C574CB" w:rsidRDefault="00C574CB" w:rsidP="00C574CB"/>
    <w:p w14:paraId="47ED5003" w14:textId="77777777" w:rsidR="00C574CB" w:rsidRDefault="00C574CB" w:rsidP="00C574CB">
      <w:pPr>
        <w:pStyle w:val="Heading4"/>
      </w:pPr>
      <w:r>
        <w:t xml:space="preserve">The cosmic scale of new imperialism demands a reformatting of ontology to enable extraction and abstraction. Just as earth-bound imperialism legitimizes itself with violence, space colonization creates new information about being, knowing, and producing that extends violent relationships into outer space in order to outsource capitalism </w:t>
      </w:r>
      <w:proofErr w:type="gramStart"/>
      <w:r>
        <w:t>off-world</w:t>
      </w:r>
      <w:proofErr w:type="gramEnd"/>
      <w:r>
        <w:t xml:space="preserve">. The impacts are not only ontological and epistemic, </w:t>
      </w:r>
      <w:proofErr w:type="gramStart"/>
      <w:r>
        <w:t>but</w:t>
      </w:r>
      <w:proofErr w:type="gramEnd"/>
      <w:r>
        <w:t xml:space="preserve"> physical: the world computer creates information that conditions our being and action. The extension of computational racial capitalism into outer space brings militarization, neo-apartheid, and worker exploitation. Thus, I affirm resolved: The appropriation of outer space by private entities is unjust.</w:t>
      </w:r>
    </w:p>
    <w:p w14:paraId="7623579B" w14:textId="77777777" w:rsidR="00C574CB" w:rsidRDefault="00C574CB" w:rsidP="00C574CB">
      <w:pPr>
        <w:rPr>
          <w:rStyle w:val="Style13ptBold"/>
        </w:rPr>
      </w:pPr>
      <w:proofErr w:type="spellStart"/>
      <w:r>
        <w:rPr>
          <w:rStyle w:val="Style13ptBold"/>
        </w:rPr>
        <w:t>Beller</w:t>
      </w:r>
      <w:proofErr w:type="spellEnd"/>
      <w:r>
        <w:rPr>
          <w:rStyle w:val="Style13ptBold"/>
        </w:rPr>
        <w:t xml:space="preserve"> 7</w:t>
      </w:r>
    </w:p>
    <w:p w14:paraId="44E4D151" w14:textId="77777777" w:rsidR="00C574CB" w:rsidRPr="00395F27" w:rsidRDefault="00C574CB" w:rsidP="00C574CB">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43-44.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93EDB95" w14:textId="77777777" w:rsidR="00C574CB" w:rsidRDefault="00C574CB" w:rsidP="00C574CB">
      <w:pPr>
        <w:rPr>
          <w:sz w:val="16"/>
        </w:rPr>
      </w:pPr>
      <w:r w:rsidRPr="009B4D76">
        <w:rPr>
          <w:sz w:val="16"/>
        </w:rPr>
        <w:t xml:space="preserve">While computational racial capital may appear in the guise of its many instances (e.g., the state form, fractal fascisms, institutional entrenchment, ambient social media, </w:t>
      </w:r>
      <w:proofErr w:type="spellStart"/>
      <w:r w:rsidRPr="009B4D76">
        <w:rPr>
          <w:sz w:val="16"/>
        </w:rPr>
        <w:t>carceral</w:t>
      </w:r>
      <w:proofErr w:type="spellEnd"/>
      <w:r w:rsidRPr="009B4D76">
        <w:rPr>
          <w:sz w:val="16"/>
        </w:rPr>
        <w:t xml:space="preserve"> systems, military-industrial complexes, a fleet- </w:t>
      </w:r>
      <w:proofErr w:type="spellStart"/>
      <w:r w:rsidRPr="009B4D76">
        <w:rPr>
          <w:sz w:val="16"/>
        </w:rPr>
        <w:t>ing</w:t>
      </w:r>
      <w:proofErr w:type="spellEnd"/>
      <w:r w:rsidRPr="009B4D76">
        <w:rPr>
          <w:sz w:val="16"/>
        </w:rPr>
        <w:t xml:space="preserve"> affective dispensation, a click, any </w:t>
      </w:r>
      <w:proofErr w:type="spellStart"/>
      <w:r w:rsidRPr="009B4D76">
        <w:rPr>
          <w:sz w:val="16"/>
        </w:rPr>
        <w:t>datalogical</w:t>
      </w:r>
      <w:proofErr w:type="spellEnd"/>
      <w:r w:rsidRPr="009B4D76">
        <w:rPr>
          <w:sz w:val="16"/>
        </w:rPr>
        <w:t xml:space="preserve"> event), </w:t>
      </w:r>
      <w:r w:rsidRPr="00395F27">
        <w:rPr>
          <w:i/>
          <w:iCs/>
          <w:highlight w:val="cyan"/>
          <w:u w:val="single"/>
        </w:rPr>
        <w:t xml:space="preserve">the world computer </w:t>
      </w:r>
      <w:r w:rsidRPr="00395F27">
        <w:rPr>
          <w:highlight w:val="cyan"/>
          <w:u w:val="single"/>
        </w:rPr>
        <w:t>endeavors to name the</w:t>
      </w:r>
      <w:r w:rsidRPr="009B4D76">
        <w:rPr>
          <w:u w:val="single"/>
        </w:rPr>
        <w:t xml:space="preserve"> </w:t>
      </w:r>
      <w:r w:rsidRPr="00395F27">
        <w:rPr>
          <w:highlight w:val="cyan"/>
          <w:u w:val="single"/>
        </w:rPr>
        <w:t>highest order abstraction of the</w:t>
      </w:r>
      <w:r w:rsidRPr="009B4D76">
        <w:rPr>
          <w:u w:val="single"/>
        </w:rPr>
        <w:t xml:space="preserve"> transnational and indeed </w:t>
      </w:r>
      <w:proofErr w:type="spellStart"/>
      <w:r w:rsidRPr="009B4D76">
        <w:rPr>
          <w:u w:val="single"/>
        </w:rPr>
        <w:t>transspecies</w:t>
      </w:r>
      <w:proofErr w:type="spellEnd"/>
      <w:r w:rsidRPr="009B4D76">
        <w:rPr>
          <w:u w:val="single"/>
        </w:rPr>
        <w:t xml:space="preserve"> and </w:t>
      </w:r>
      <w:proofErr w:type="spellStart"/>
      <w:r w:rsidRPr="00395F27">
        <w:rPr>
          <w:highlight w:val="cyan"/>
          <w:u w:val="single"/>
        </w:rPr>
        <w:t>multiversal</w:t>
      </w:r>
      <w:proofErr w:type="spellEnd"/>
      <w:r w:rsidRPr="00395F27">
        <w:rPr>
          <w:highlight w:val="cyan"/>
          <w:u w:val="single"/>
        </w:rPr>
        <w:t xml:space="preserve"> </w:t>
      </w:r>
      <w:proofErr w:type="spellStart"/>
      <w:r w:rsidRPr="00395F27">
        <w:rPr>
          <w:highlight w:val="cyan"/>
          <w:u w:val="single"/>
        </w:rPr>
        <w:t>historicomaterial</w:t>
      </w:r>
      <w:proofErr w:type="spellEnd"/>
      <w:r w:rsidRPr="00395F27">
        <w:rPr>
          <w:highlight w:val="cyan"/>
          <w:u w:val="single"/>
        </w:rPr>
        <w:t xml:space="preserve"> logic that coordinates</w:t>
      </w:r>
      <w:r w:rsidRPr="009B4D76">
        <w:rPr>
          <w:u w:val="single"/>
        </w:rPr>
        <w:t>—and in reality (such as it is) ordinates—</w:t>
      </w:r>
      <w:r w:rsidRPr="00395F27">
        <w:rPr>
          <w:highlight w:val="cyan"/>
          <w:u w:val="single"/>
        </w:rPr>
        <w:t xml:space="preserve">the planetary </w:t>
      </w:r>
      <w:r w:rsidRPr="00395F27">
        <w:rPr>
          <w:i/>
          <w:iCs/>
          <w:highlight w:val="cyan"/>
          <w:u w:val="single"/>
        </w:rPr>
        <w:t>bios—</w:t>
      </w:r>
      <w:r w:rsidRPr="00395F27">
        <w:rPr>
          <w:highlight w:val="cyan"/>
          <w:u w:val="single"/>
        </w:rPr>
        <w:t xml:space="preserve">at myriad levels of scale and with vast, </w:t>
      </w:r>
      <w:r w:rsidRPr="00395F27">
        <w:rPr>
          <w:u w:val="single"/>
        </w:rPr>
        <w:t>increasingly</w:t>
      </w:r>
      <w:r w:rsidRPr="00395F27">
        <w:rPr>
          <w:highlight w:val="cyan"/>
          <w:u w:val="single"/>
        </w:rPr>
        <w:t xml:space="preserve"> integrated systems</w:t>
      </w:r>
      <w:r w:rsidRPr="00395F27">
        <w:rPr>
          <w:i/>
          <w:iCs/>
          <w:highlight w:val="cyan"/>
          <w:u w:val="single"/>
        </w:rPr>
        <w:t xml:space="preserve">. </w:t>
      </w:r>
      <w:r w:rsidRPr="00762761">
        <w:rPr>
          <w:b/>
          <w:highlight w:val="cyan"/>
          <w:u w:val="single"/>
        </w:rPr>
        <w:t>Because of the</w:t>
      </w:r>
      <w:r w:rsidRPr="009B4D76">
        <w:rPr>
          <w:u w:val="single"/>
        </w:rPr>
        <w:t xml:space="preserve"> planetary— and from an epistemological standpoint</w:t>
      </w:r>
      <w:r w:rsidRPr="00762761">
        <w:rPr>
          <w:b/>
          <w:highlight w:val="cyan"/>
          <w:u w:val="single"/>
        </w:rPr>
        <w:t xml:space="preserve">, </w:t>
      </w:r>
      <w:r w:rsidRPr="00762761">
        <w:rPr>
          <w:b/>
          <w:i/>
          <w:iCs/>
          <w:highlight w:val="cyan"/>
          <w:u w:val="single"/>
        </w:rPr>
        <w:t>cosmic</w:t>
      </w:r>
      <w:r w:rsidRPr="00762761">
        <w:rPr>
          <w:b/>
          <w:highlight w:val="cyan"/>
          <w:u w:val="single"/>
        </w:rPr>
        <w:t>—scope of this encroachment</w:t>
      </w:r>
      <w:r w:rsidRPr="009B4D76">
        <w:rPr>
          <w:u w:val="single"/>
        </w:rPr>
        <w:t xml:space="preserve">, along with the physical and metaphysical consequences thereof, it will also be demonstrated here that </w:t>
      </w:r>
      <w:r w:rsidRPr="00762761">
        <w:rPr>
          <w:b/>
          <w:highlight w:val="cyan"/>
          <w:u w:val="single"/>
        </w:rPr>
        <w:t>computational racial capital</w:t>
      </w:r>
      <w:r w:rsidRPr="009B4D76">
        <w:rPr>
          <w:u w:val="single"/>
        </w:rPr>
        <w:t xml:space="preserve">, as the world computer, </w:t>
      </w:r>
      <w:r w:rsidRPr="00762761">
        <w:rPr>
          <w:b/>
          <w:highlight w:val="cyan"/>
          <w:u w:val="single"/>
        </w:rPr>
        <w:t>commands the value-extractive reprogramming of ontologies</w:t>
      </w:r>
      <w:r w:rsidRPr="00395F27">
        <w:rPr>
          <w:u w:val="single"/>
        </w:rPr>
        <w:t xml:space="preserve">—a reformat- ting of life, time and cosmos by means of information. This reformatting is practical-material, representational, physical, and metaphysical, but above all, political-economic. </w:t>
      </w:r>
      <w:r w:rsidRPr="00395F27">
        <w:rPr>
          <w:sz w:val="16"/>
        </w:rPr>
        <w:t>As a concept, the world computer is an abstraction that names a system of abstraction, a stack (Bratton 2016). This system of abstraction(s) is beyond</w:t>
      </w:r>
      <w:r w:rsidRPr="009B4D76">
        <w:rPr>
          <w:sz w:val="16"/>
        </w:rPr>
        <w:t xml:space="preserve"> the control of any individual and functions instrumentally and materially to structure the value-productive reconfiguration of ontologies. </w:t>
      </w:r>
      <w:r w:rsidRPr="00395F27">
        <w:rPr>
          <w:highlight w:val="cyan"/>
          <w:u w:val="single"/>
        </w:rPr>
        <w:t xml:space="preserve">As </w:t>
      </w:r>
      <w:r w:rsidRPr="00395F27">
        <w:rPr>
          <w:i/>
          <w:iCs/>
          <w:highlight w:val="cyan"/>
          <w:u w:val="single"/>
        </w:rPr>
        <w:t>Star Trek</w:t>
      </w:r>
      <w:r w:rsidRPr="00395F27">
        <w:rPr>
          <w:highlight w:val="cyan"/>
          <w:u w:val="single"/>
        </w:rPr>
        <w:t xml:space="preserve">’s epic intonation, </w:t>
      </w:r>
      <w:r w:rsidRPr="00762761">
        <w:rPr>
          <w:b/>
          <w:highlight w:val="cyan"/>
          <w:u w:val="single"/>
        </w:rPr>
        <w:t>“Space, the final frontier,” intimated</w:t>
      </w:r>
      <w:r w:rsidRPr="009B4D76">
        <w:rPr>
          <w:u w:val="single"/>
        </w:rPr>
        <w:t xml:space="preserve"> for the childhood of some members of my generation, </w:t>
      </w:r>
      <w:r w:rsidRPr="00762761">
        <w:rPr>
          <w:b/>
          <w:highlight w:val="cyan"/>
          <w:u w:val="single"/>
        </w:rPr>
        <w:t>enterprising imperialism embarks upon a project of cosmic proportions</w:t>
      </w:r>
      <w:r w:rsidRPr="009B4D76">
        <w:rPr>
          <w:u w:val="single"/>
        </w:rPr>
        <w:t>.</w:t>
      </w:r>
      <w:r w:rsidRPr="009B4D76">
        <w:rPr>
          <w:sz w:val="16"/>
        </w:rPr>
        <w:t xml:space="preserve"> Today, with the conquest not only of reality but of virtual reality, we might add “Time, the final frontier,” or “Neuronal processing, the final frontier,” or “Ontology, the final frontier,” the point being that these are all frontiers being readied for the extractive practices enabled by their </w:t>
      </w:r>
      <w:proofErr w:type="spellStart"/>
      <w:r w:rsidRPr="009B4D76">
        <w:rPr>
          <w:sz w:val="16"/>
        </w:rPr>
        <w:t>informationalization</w:t>
      </w:r>
      <w:proofErr w:type="spellEnd"/>
      <w:r w:rsidRPr="009B4D76">
        <w:rPr>
          <w:sz w:val="16"/>
        </w:rPr>
        <w:t xml:space="preserve">. Information becomes the secret ingredient that liquefies ontologies by rendering them computable, while providing liquid- </w:t>
      </w:r>
      <w:proofErr w:type="spellStart"/>
      <w:r w:rsidRPr="009B4D76">
        <w:rPr>
          <w:sz w:val="16"/>
        </w:rPr>
        <w:t>ity</w:t>
      </w:r>
      <w:proofErr w:type="spellEnd"/>
      <w:r w:rsidRPr="009B4D76">
        <w:rPr>
          <w:sz w:val="16"/>
        </w:rPr>
        <w:t xml:space="preserve"> by making their now-</w:t>
      </w:r>
      <w:proofErr w:type="spellStart"/>
      <w:r w:rsidRPr="009B4D76">
        <w:rPr>
          <w:sz w:val="16"/>
        </w:rPr>
        <w:t>informatic</w:t>
      </w:r>
      <w:proofErr w:type="spellEnd"/>
      <w:r w:rsidRPr="009B4D76">
        <w:rPr>
          <w:sz w:val="16"/>
        </w:rPr>
        <w:t xml:space="preserve"> being into work-sites; computational </w:t>
      </w:r>
      <w:proofErr w:type="spellStart"/>
      <w:r w:rsidRPr="009B4D76">
        <w:rPr>
          <w:sz w:val="16"/>
        </w:rPr>
        <w:t>ra</w:t>
      </w:r>
      <w:proofErr w:type="spellEnd"/>
      <w:r w:rsidRPr="009B4D76">
        <w:rPr>
          <w:sz w:val="16"/>
        </w:rPr>
        <w:t xml:space="preserve">- </w:t>
      </w:r>
      <w:proofErr w:type="spellStart"/>
      <w:r w:rsidRPr="009B4D76">
        <w:rPr>
          <w:sz w:val="16"/>
        </w:rPr>
        <w:t>cial</w:t>
      </w:r>
      <w:proofErr w:type="spellEnd"/>
      <w:r w:rsidRPr="009B4D76">
        <w:rPr>
          <w:sz w:val="16"/>
        </w:rPr>
        <w:t xml:space="preserve"> capital is, among other things, the processor of our time and times, our thought and thinking, our metabolic unfolding in relation to information— our becoming cyborg that results in our “being,” such that it is. Computational racial capital’s </w:t>
      </w:r>
      <w:proofErr w:type="spellStart"/>
      <w:r w:rsidRPr="009B4D76">
        <w:rPr>
          <w:sz w:val="16"/>
        </w:rPr>
        <w:t>informatic</w:t>
      </w:r>
      <w:proofErr w:type="spellEnd"/>
      <w:r w:rsidRPr="009B4D76">
        <w:rPr>
          <w:sz w:val="16"/>
        </w:rPr>
        <w:t xml:space="preserve"> computing is the practical extension of our senses—or rather “our” senses, since property, colonization and possession, never simple matters, have grown far more complex. </w:t>
      </w:r>
      <w:r w:rsidRPr="009B4D76">
        <w:rPr>
          <w:u w:val="single"/>
        </w:rPr>
        <w:t>Nonetheless, despite its cosmic colonization of subject and world, the wor</w:t>
      </w:r>
      <w:r>
        <w:rPr>
          <w:u w:val="single"/>
        </w:rPr>
        <w:t>ld computer is at least as dif</w:t>
      </w:r>
      <w:r w:rsidRPr="009B4D76">
        <w:rPr>
          <w:u w:val="single"/>
        </w:rPr>
        <w:t>ficult to perceive as is the medium of a message, precisely because its theater of prosthetic operations stretches both to the geographic and the epistemic horizon</w:t>
      </w:r>
      <w:r w:rsidRPr="009B4D76">
        <w:rPr>
          <w:sz w:val="16"/>
        </w:rPr>
        <w:t xml:space="preserve">: with the near fatal capture of representation by computational racial capital, the convergence of all media with computation and of computation with </w:t>
      </w:r>
      <w:proofErr w:type="spellStart"/>
      <w:r w:rsidRPr="009B4D76">
        <w:rPr>
          <w:sz w:val="16"/>
        </w:rPr>
        <w:t>financialization</w:t>
      </w:r>
      <w:proofErr w:type="spellEnd"/>
      <w:r w:rsidRPr="009B4D76">
        <w:rPr>
          <w:sz w:val="16"/>
        </w:rPr>
        <w:t xml:space="preserve">, one looks </w:t>
      </w:r>
      <w:r w:rsidRPr="009B4D76">
        <w:rPr>
          <w:i/>
          <w:iCs/>
          <w:sz w:val="16"/>
        </w:rPr>
        <w:t xml:space="preserve">through </w:t>
      </w:r>
      <w:r w:rsidRPr="009B4D76">
        <w:rPr>
          <w:sz w:val="16"/>
        </w:rPr>
        <w:t xml:space="preserve">computational racial capitalism even if one wants to look </w:t>
      </w:r>
      <w:r w:rsidRPr="009B4D76">
        <w:rPr>
          <w:i/>
          <w:iCs/>
          <w:sz w:val="16"/>
        </w:rPr>
        <w:t xml:space="preserve">at </w:t>
      </w:r>
      <w:r w:rsidRPr="009B4D76">
        <w:rPr>
          <w:sz w:val="16"/>
        </w:rPr>
        <w:t xml:space="preserve">it. </w:t>
      </w:r>
      <w:r w:rsidRPr="00395F27">
        <w:rPr>
          <w:highlight w:val="cyan"/>
          <w:u w:val="single"/>
        </w:rPr>
        <w:t xml:space="preserve">In its very operations of constituting an object and perception, </w:t>
      </w:r>
      <w:r w:rsidRPr="00762761">
        <w:rPr>
          <w:b/>
          <w:highlight w:val="cyan"/>
          <w:u w:val="single"/>
        </w:rPr>
        <w:t>computational racial capitalism</w:t>
      </w:r>
      <w:r w:rsidRPr="009B4D76">
        <w:rPr>
          <w:u w:val="single"/>
        </w:rPr>
        <w:t xml:space="preserve"> also </w:t>
      </w:r>
      <w:r w:rsidRPr="00762761">
        <w:rPr>
          <w:b/>
          <w:highlight w:val="cyan"/>
          <w:u w:val="single"/>
        </w:rPr>
        <w:t>ordains</w:t>
      </w:r>
      <w:r w:rsidRPr="009B4D76">
        <w:rPr>
          <w:u w:val="single"/>
        </w:rPr>
        <w:t xml:space="preserve"> (and indeed </w:t>
      </w:r>
      <w:proofErr w:type="spellStart"/>
      <w:r w:rsidRPr="009B4D76">
        <w:rPr>
          <w:u w:val="single"/>
        </w:rPr>
        <w:t>intensi</w:t>
      </w:r>
      <w:proofErr w:type="spellEnd"/>
      <w:r w:rsidRPr="009B4D76">
        <w:rPr>
          <w:u w:val="single"/>
        </w:rPr>
        <w:t xml:space="preserve">- </w:t>
      </w:r>
      <w:proofErr w:type="spellStart"/>
      <w:r w:rsidRPr="009B4D76">
        <w:rPr>
          <w:u w:val="single"/>
        </w:rPr>
        <w:t>fies</w:t>
      </w:r>
      <w:proofErr w:type="spellEnd"/>
      <w:r w:rsidRPr="00762761">
        <w:rPr>
          <w:u w:val="single"/>
        </w:rPr>
        <w:t xml:space="preserve">) </w:t>
      </w:r>
      <w:r w:rsidRPr="00762761">
        <w:rPr>
          <w:b/>
          <w:highlight w:val="cyan"/>
          <w:u w:val="single"/>
        </w:rPr>
        <w:t>a project of unparalleled violence.</w:t>
      </w:r>
      <w:r w:rsidRPr="00395F27">
        <w:rPr>
          <w:highlight w:val="cyan"/>
          <w:u w:val="single"/>
        </w:rPr>
        <w:t xml:space="preserve"> Our apprehension of the world is therefore an apprehension by means of violence</w:t>
      </w:r>
      <w:r w:rsidRPr="009B4D76">
        <w:rPr>
          <w:u w:val="single"/>
        </w:rPr>
        <w:t>.</w:t>
      </w:r>
      <w:r w:rsidRPr="009B4D76">
        <w:rPr>
          <w:sz w:val="16"/>
        </w:rPr>
        <w:t xml:space="preserve"> This system of leveraged abstraction—with its half-Hegelian, half- </w:t>
      </w:r>
      <w:proofErr w:type="spellStart"/>
      <w:r w:rsidRPr="009B4D76">
        <w:rPr>
          <w:sz w:val="16"/>
        </w:rPr>
        <w:t>Heisenbergian</w:t>
      </w:r>
      <w:proofErr w:type="spellEnd"/>
      <w:r w:rsidRPr="009B4D76">
        <w:rPr>
          <w:sz w:val="16"/>
        </w:rPr>
        <w:t xml:space="preserve"> property of only being able to be perceived through its own emergent process, and thus only perceivable from particular points of view—is most often reductively understood as if it were two distinct components: most commonly as “computation” and, in a somewhat more sociological register, as “finance.” As we shall further demonstrate, these ostensibly separate registers of computation and finance have a deeper unity. What is called “social differ- </w:t>
      </w:r>
      <w:proofErr w:type="spellStart"/>
      <w:r w:rsidRPr="009B4D76">
        <w:rPr>
          <w:sz w:val="16"/>
        </w:rPr>
        <w:t>ence</w:t>
      </w:r>
      <w:proofErr w:type="spellEnd"/>
      <w:r w:rsidRPr="009B4D76">
        <w:rPr>
          <w:sz w:val="16"/>
        </w:rPr>
        <w:t>”—is at once precondition and result of their operations</w:t>
      </w:r>
      <w:proofErr w:type="gramStart"/>
      <w:r w:rsidRPr="009B4D76">
        <w:rPr>
          <w:sz w:val="16"/>
        </w:rPr>
        <w:t>;—</w:t>
      </w:r>
      <w:proofErr w:type="gramEnd"/>
      <w:r w:rsidRPr="009B4D76">
        <w:rPr>
          <w:sz w:val="16"/>
        </w:rPr>
        <w:t xml:space="preserve">its elaboration is at once the result of an increasingly global </w:t>
      </w:r>
      <w:proofErr w:type="spellStart"/>
      <w:r w:rsidRPr="009B4D76">
        <w:rPr>
          <w:sz w:val="16"/>
        </w:rPr>
        <w:t>strugle</w:t>
      </w:r>
      <w:proofErr w:type="spellEnd"/>
      <w:r w:rsidRPr="009B4D76">
        <w:rPr>
          <w:sz w:val="16"/>
        </w:rPr>
        <w:t xml:space="preserve"> for liberation </w:t>
      </w:r>
      <w:r w:rsidRPr="009B4D76">
        <w:rPr>
          <w:i/>
          <w:iCs/>
          <w:sz w:val="16"/>
        </w:rPr>
        <w:t xml:space="preserve">and </w:t>
      </w:r>
      <w:r w:rsidRPr="009B4D76">
        <w:rPr>
          <w:sz w:val="16"/>
        </w:rPr>
        <w:t xml:space="preserve">a ho- </w:t>
      </w:r>
      <w:proofErr w:type="spellStart"/>
      <w:r w:rsidRPr="009B4D76">
        <w:rPr>
          <w:sz w:val="16"/>
        </w:rPr>
        <w:t>mogenizing</w:t>
      </w:r>
      <w:proofErr w:type="spellEnd"/>
      <w:r w:rsidRPr="009B4D76">
        <w:rPr>
          <w:sz w:val="16"/>
        </w:rPr>
        <w:t xml:space="preserve"> strategy of global </w:t>
      </w:r>
      <w:proofErr w:type="spellStart"/>
      <w:r w:rsidRPr="009B4D76">
        <w:rPr>
          <w:sz w:val="16"/>
        </w:rPr>
        <w:t>subsumption</w:t>
      </w:r>
      <w:proofErr w:type="spellEnd"/>
      <w:r w:rsidRPr="009B4D76">
        <w:rPr>
          <w:sz w:val="16"/>
        </w:rPr>
        <w:t xml:space="preserve">. Despite philosophers’ claims and, in some cases, their vain hopes, and de- spite economists’ disavowals, we have not (yet) escaped the dialectic of capital- ism as “simultaneously the best and worst.” We may hope that one day </w:t>
      </w:r>
      <w:proofErr w:type="spellStart"/>
      <w:r w:rsidRPr="009B4D76">
        <w:rPr>
          <w:sz w:val="16"/>
        </w:rPr>
        <w:t>compu</w:t>
      </w:r>
      <w:proofErr w:type="spellEnd"/>
      <w:r w:rsidRPr="009B4D76">
        <w:rPr>
          <w:sz w:val="16"/>
        </w:rPr>
        <w:t xml:space="preserve">- </w:t>
      </w:r>
      <w:proofErr w:type="spellStart"/>
      <w:r w:rsidRPr="009B4D76">
        <w:rPr>
          <w:sz w:val="16"/>
        </w:rPr>
        <w:t>tational</w:t>
      </w:r>
      <w:proofErr w:type="spellEnd"/>
      <w:r w:rsidRPr="009B4D76">
        <w:rPr>
          <w:sz w:val="16"/>
        </w:rPr>
        <w:t xml:space="preserve"> racial capitalism will remain the worst thing that </w:t>
      </w:r>
      <w:r w:rsidRPr="00395F27">
        <w:rPr>
          <w:sz w:val="16"/>
        </w:rPr>
        <w:t>ever happened but will no longer also be endemic to what counts as “the best,” but hope alone will not be enough to make that day arrive</w:t>
      </w:r>
      <w:r w:rsidRPr="00395F27">
        <w:rPr>
          <w:u w:val="single"/>
        </w:rPr>
        <w:t>. All modern achievements, or what in the capitalist world one might want to call progress, beauty, refinement, and liberation, are to be measured against violence, violence that includes the middle passage, colonial encroachments, climate injustice and “</w:t>
      </w:r>
      <w:proofErr w:type="spellStart"/>
      <w:r w:rsidRPr="00395F27">
        <w:rPr>
          <w:u w:val="single"/>
        </w:rPr>
        <w:t>environmen</w:t>
      </w:r>
      <w:proofErr w:type="spellEnd"/>
      <w:r w:rsidRPr="00395F27">
        <w:rPr>
          <w:u w:val="single"/>
        </w:rPr>
        <w:t xml:space="preserve">- </w:t>
      </w:r>
      <w:proofErr w:type="spellStart"/>
      <w:r w:rsidRPr="00395F27">
        <w:rPr>
          <w:u w:val="single"/>
        </w:rPr>
        <w:t>tal</w:t>
      </w:r>
      <w:proofErr w:type="spellEnd"/>
      <w:r w:rsidRPr="00395F27">
        <w:rPr>
          <w:u w:val="single"/>
        </w:rPr>
        <w:t xml:space="preserve">” racism, modern modes of enslavement, camps, slums, sexisms, wars, car- </w:t>
      </w:r>
      <w:proofErr w:type="spellStart"/>
      <w:r w:rsidRPr="00395F27">
        <w:rPr>
          <w:u w:val="single"/>
        </w:rPr>
        <w:t>ceral</w:t>
      </w:r>
      <w:proofErr w:type="spellEnd"/>
      <w:r w:rsidRPr="00395F27">
        <w:rPr>
          <w:u w:val="single"/>
        </w:rPr>
        <w:t xml:space="preserve"> systems, murders, pogroms, and genocides all endemic to this self-same (</w:t>
      </w:r>
      <w:proofErr w:type="gramStart"/>
      <w:r w:rsidRPr="00395F27">
        <w:rPr>
          <w:u w:val="single"/>
        </w:rPr>
        <w:t>post)modernity</w:t>
      </w:r>
      <w:proofErr w:type="gramEnd"/>
      <w:r w:rsidRPr="00395F27">
        <w:rPr>
          <w:u w:val="single"/>
        </w:rPr>
        <w:t xml:space="preserve">. To this tragic, “all-too-‘human’” (in the colonial sense) list of atrocities and its formations of violence, </w:t>
      </w:r>
      <w:r w:rsidRPr="00395F27">
        <w:rPr>
          <w:highlight w:val="cyan"/>
          <w:u w:val="single"/>
        </w:rPr>
        <w:t>we might add to the consequences of abstraction-</w:t>
      </w:r>
      <w:r w:rsidRPr="00762761">
        <w:rPr>
          <w:u w:val="single"/>
        </w:rPr>
        <w:t xml:space="preserve">extraction techniques that form the bedrock of postmodernism: the blanket </w:t>
      </w:r>
      <w:r w:rsidRPr="00395F27">
        <w:rPr>
          <w:highlight w:val="cyan"/>
          <w:u w:val="single"/>
        </w:rPr>
        <w:t>militarization</w:t>
      </w:r>
      <w:r w:rsidRPr="00762761">
        <w:rPr>
          <w:u w:val="single"/>
        </w:rPr>
        <w:t xml:space="preserve">, widespread </w:t>
      </w:r>
      <w:r>
        <w:rPr>
          <w:highlight w:val="cyan"/>
          <w:u w:val="single"/>
        </w:rPr>
        <w:t>securitization</w:t>
      </w:r>
      <w:r w:rsidRPr="00762761">
        <w:rPr>
          <w:u w:val="single"/>
        </w:rPr>
        <w:t xml:space="preserve">, endless </w:t>
      </w:r>
      <w:proofErr w:type="spellStart"/>
      <w:r w:rsidRPr="00762761">
        <w:rPr>
          <w:u w:val="single"/>
        </w:rPr>
        <w:t>competion</w:t>
      </w:r>
      <w:proofErr w:type="spellEnd"/>
      <w:r w:rsidRPr="00762761">
        <w:rPr>
          <w:u w:val="single"/>
        </w:rPr>
        <w:t xml:space="preserve">, implacable </w:t>
      </w:r>
      <w:r w:rsidRPr="00395F27">
        <w:rPr>
          <w:highlight w:val="cyan"/>
          <w:u w:val="single"/>
        </w:rPr>
        <w:t xml:space="preserve">xenophobia, </w:t>
      </w:r>
      <w:proofErr w:type="spellStart"/>
      <w:r w:rsidRPr="00395F27">
        <w:rPr>
          <w:highlight w:val="cyan"/>
          <w:u w:val="single"/>
        </w:rPr>
        <w:t>neoapartheid</w:t>
      </w:r>
      <w:proofErr w:type="spellEnd"/>
      <w:r w:rsidRPr="00395F27">
        <w:rPr>
          <w:highlight w:val="cyan"/>
          <w:u w:val="single"/>
        </w:rPr>
        <w:t xml:space="preserve">, border walls, white supremacist </w:t>
      </w:r>
      <w:proofErr w:type="spellStart"/>
      <w:r w:rsidRPr="00395F27">
        <w:rPr>
          <w:highlight w:val="cyan"/>
          <w:u w:val="single"/>
        </w:rPr>
        <w:t>heteropatriarchy</w:t>
      </w:r>
      <w:proofErr w:type="spellEnd"/>
      <w:r w:rsidRPr="00395F27">
        <w:rPr>
          <w:highlight w:val="cyan"/>
          <w:u w:val="single"/>
        </w:rPr>
        <w:t xml:space="preserve">, drone warfare, </w:t>
      </w:r>
      <w:r w:rsidRPr="00395F27">
        <w:rPr>
          <w:u w:val="single"/>
        </w:rPr>
        <w:t xml:space="preserve">fractal fascism, inescapable </w:t>
      </w:r>
      <w:proofErr w:type="spellStart"/>
      <w:r w:rsidRPr="00395F27">
        <w:rPr>
          <w:u w:val="single"/>
        </w:rPr>
        <w:t>precarity</w:t>
      </w:r>
      <w:proofErr w:type="spellEnd"/>
      <w:r w:rsidRPr="00395F27">
        <w:rPr>
          <w:u w:val="single"/>
        </w:rPr>
        <w:t xml:space="preserve">, global psychosis, the colonization of time, perception and semiotics, and the en- </w:t>
      </w:r>
      <w:proofErr w:type="spellStart"/>
      <w:r w:rsidRPr="00395F27">
        <w:rPr>
          <w:u w:val="single"/>
        </w:rPr>
        <w:t>demic</w:t>
      </w:r>
      <w:proofErr w:type="spellEnd"/>
      <w:r w:rsidRPr="00395F27">
        <w:rPr>
          <w:u w:val="single"/>
        </w:rPr>
        <w:t xml:space="preserve">, widespread generalized unfriendliness unfolding with </w:t>
      </w:r>
      <w:r w:rsidRPr="00395F27">
        <w:rPr>
          <w:highlight w:val="cyan"/>
          <w:u w:val="single"/>
        </w:rPr>
        <w:t xml:space="preserve">a computationally driven racial calculus that motivates bio- and </w:t>
      </w:r>
      <w:proofErr w:type="spellStart"/>
      <w:r w:rsidRPr="00395F27">
        <w:rPr>
          <w:highlight w:val="cyan"/>
          <w:u w:val="single"/>
        </w:rPr>
        <w:t>necropolitics</w:t>
      </w:r>
      <w:proofErr w:type="spellEnd"/>
      <w:r w:rsidRPr="009B4D76">
        <w:rPr>
          <w:u w:val="single"/>
        </w:rPr>
        <w:t xml:space="preserve">. </w:t>
      </w:r>
      <w:r w:rsidRPr="009B4D76">
        <w:rPr>
          <w:sz w:val="16"/>
        </w:rPr>
        <w:t xml:space="preserve">We will make an attempt to understand these phenomena in the wake of colonization and slavery, and to understand the dissolution of traditional cultural form(s), as further consequences of the cut-and-mix derivative condition imposed by the world computer—as consequences of the world computer, its merciless calculus of profit and its suppression of noise. </w:t>
      </w:r>
    </w:p>
    <w:p w14:paraId="1B7A9DBA" w14:textId="77777777" w:rsidR="00C574CB" w:rsidRDefault="00C574CB" w:rsidP="00C574CB">
      <w:pPr>
        <w:rPr>
          <w:sz w:val="16"/>
        </w:rPr>
      </w:pPr>
    </w:p>
    <w:p w14:paraId="4A019DB2" w14:textId="77777777" w:rsidR="00C574CB" w:rsidRPr="00B145FC" w:rsidRDefault="00C574CB" w:rsidP="00C574CB">
      <w:pPr>
        <w:pStyle w:val="Heading4"/>
      </w:pPr>
      <w:r>
        <w:t>The drive to space colonization quantizes human life by overcoming any qualitative barriers and prepares outer space for algorithmic extraction.</w:t>
      </w:r>
    </w:p>
    <w:p w14:paraId="3B0B8730" w14:textId="77777777" w:rsidR="00C574CB" w:rsidRDefault="00C574CB" w:rsidP="00C574CB">
      <w:pPr>
        <w:rPr>
          <w:rStyle w:val="Style13ptBold"/>
          <w:b w:val="0"/>
          <w:bCs/>
          <w:sz w:val="16"/>
          <w:szCs w:val="12"/>
        </w:rPr>
      </w:pPr>
      <w:r>
        <w:rPr>
          <w:rStyle w:val="Style13ptBold"/>
        </w:rPr>
        <w:t xml:space="preserve">Dunker and </w:t>
      </w:r>
      <w:proofErr w:type="spellStart"/>
      <w:r>
        <w:rPr>
          <w:rStyle w:val="Style13ptBold"/>
        </w:rPr>
        <w:t>Hui</w:t>
      </w:r>
      <w:proofErr w:type="spellEnd"/>
      <w:r>
        <w:rPr>
          <w:rStyle w:val="Style13ptBold"/>
        </w:rPr>
        <w:t xml:space="preserve"> 20 </w:t>
      </w:r>
      <w:r>
        <w:rPr>
          <w:rStyle w:val="Style13ptBold"/>
          <w:sz w:val="16"/>
          <w:szCs w:val="12"/>
        </w:rPr>
        <w:t xml:space="preserve">(Anders Dunker and Yuk </w:t>
      </w:r>
      <w:proofErr w:type="spellStart"/>
      <w:r>
        <w:rPr>
          <w:rStyle w:val="Style13ptBold"/>
          <w:sz w:val="16"/>
          <w:szCs w:val="12"/>
        </w:rPr>
        <w:t>Hui</w:t>
      </w:r>
      <w:proofErr w:type="spellEnd"/>
      <w:r>
        <w:rPr>
          <w:rStyle w:val="Style13ptBold"/>
          <w:sz w:val="16"/>
          <w:szCs w:val="12"/>
        </w:rPr>
        <w:t xml:space="preserve">;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xml:space="preserve">: A Conversation with Yuk </w:t>
      </w:r>
      <w:proofErr w:type="spellStart"/>
      <w:r w:rsidRPr="00FD687B">
        <w:rPr>
          <w:rStyle w:val="Style13ptBold"/>
          <w:i/>
          <w:iCs/>
          <w:sz w:val="16"/>
          <w:szCs w:val="12"/>
        </w:rPr>
        <w:t>Hui</w:t>
      </w:r>
      <w:proofErr w:type="spellEnd"/>
      <w:r>
        <w:rPr>
          <w:rStyle w:val="Style13ptBold"/>
          <w:i/>
          <w:iCs/>
          <w:sz w:val="16"/>
          <w:szCs w:val="12"/>
        </w:rPr>
        <w:t>”</w:t>
      </w:r>
      <w:r>
        <w:rPr>
          <w:rStyle w:val="Style13ptBold"/>
          <w:sz w:val="16"/>
          <w:szCs w:val="12"/>
        </w:rPr>
        <w:t xml:space="preserve">; accessed 12/11/21; </w:t>
      </w:r>
      <w:hyperlink r:id="rId10"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w:t>
      </w:r>
      <w:proofErr w:type="spellStart"/>
      <w:r w:rsidRPr="00FD687B">
        <w:rPr>
          <w:rStyle w:val="Style13ptBold"/>
          <w:sz w:val="16"/>
          <w:szCs w:val="12"/>
        </w:rPr>
        <w:t>Hui</w:t>
      </w:r>
      <w:proofErr w:type="spellEnd"/>
      <w:r w:rsidRPr="00FD687B">
        <w:rPr>
          <w:rStyle w:val="Style13ptBold"/>
          <w:sz w:val="16"/>
          <w:szCs w:val="12"/>
        </w:rPr>
        <w:t xml:space="preserve">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444E07E4" w14:textId="77777777" w:rsidR="00C574CB" w:rsidRPr="00DC6839" w:rsidRDefault="00C574CB" w:rsidP="00C574CB">
      <w:pPr>
        <w:rPr>
          <w:sz w:val="16"/>
        </w:rPr>
      </w:pPr>
      <w:r w:rsidRPr="00DC6839">
        <w:rPr>
          <w:sz w:val="16"/>
        </w:rPr>
        <w:t xml:space="preserve">What about people who want to develop new technologies in order to establish a new life in outer space? Does this also represent a </w:t>
      </w:r>
      <w:proofErr w:type="spellStart"/>
      <w:r w:rsidRPr="00DC6839">
        <w:rPr>
          <w:sz w:val="16"/>
        </w:rPr>
        <w:t>cosmotechnics</w:t>
      </w:r>
      <w:proofErr w:type="spellEnd"/>
      <w:r w:rsidRPr="00DC6839">
        <w:rPr>
          <w:sz w:val="16"/>
        </w:rPr>
        <w:t xml:space="preserve">? For instance, the rocket billionaires, Bezos and Musk, who dream of colonies in space and a colonization of Mars? There is a great passage in Nietzsche’s The Gay Science (1882), where he talks about “the horizon of the infinite.” </w:t>
      </w:r>
      <w:r w:rsidRPr="00DC6839">
        <w:rPr>
          <w:u w:val="single"/>
        </w:rPr>
        <w:t>It describes the moderns who have abandoned land for the pursuit of the infinite, yet, when they are in the middle of the ocean, there is nothing more fearful than the infinite — there is no more home to return to. The desire of the moderns, described by Nietzsche, continues to produce an effect of disorientation, while the sentiment that there is no longer any home to return to provides a huge market for psychotherapy and spiritual salvation. The longing for the infinite transports us toward the inhuman.</w:t>
      </w:r>
      <w:r w:rsidRPr="00DC6839">
        <w:rPr>
          <w:sz w:val="16"/>
        </w:rPr>
        <w:t xml:space="preserve"> For Jean-François </w:t>
      </w:r>
      <w:proofErr w:type="spellStart"/>
      <w:r w:rsidRPr="00DC6839">
        <w:rPr>
          <w:sz w:val="16"/>
        </w:rPr>
        <w:t>Lyotard</w:t>
      </w:r>
      <w:proofErr w:type="spellEnd"/>
      <w:r w:rsidRPr="00DC6839">
        <w:rPr>
          <w:sz w:val="16"/>
        </w:rPr>
        <w:t xml:space="preserve">,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w:t>
      </w:r>
      <w:proofErr w:type="spellStart"/>
      <w:r w:rsidRPr="00DC6839">
        <w:rPr>
          <w:sz w:val="16"/>
        </w:rPr>
        <w:t>L’Inhumain</w:t>
      </w:r>
      <w:proofErr w:type="spellEnd"/>
      <w:r w:rsidRPr="00DC6839">
        <w:rPr>
          <w:sz w:val="16"/>
        </w:rPr>
        <w:t xml:space="preserve"> (1998), </w:t>
      </w:r>
      <w:proofErr w:type="spellStart"/>
      <w:r w:rsidRPr="00DC6839">
        <w:rPr>
          <w:sz w:val="16"/>
        </w:rPr>
        <w:t>Lyotard</w:t>
      </w:r>
      <w:proofErr w:type="spellEnd"/>
      <w:r w:rsidRPr="00DC6839">
        <w:rPr>
          <w:sz w:val="16"/>
        </w:rPr>
        <w:t xml:space="preserve"> asks if the ultimate goal for science is not that of preparing for the death of the sun, which, granted, lies unimaginably in the future, but which also entails the destruction of all living beings on Earth. </w:t>
      </w:r>
      <w:r w:rsidRPr="00DC6839">
        <w:rPr>
          <w:highlight w:val="cyan"/>
          <w:u w:val="single"/>
        </w:rPr>
        <w:t>Rocket billionaires</w:t>
      </w:r>
      <w:r w:rsidRPr="00DC6839">
        <w:rPr>
          <w:u w:val="single"/>
        </w:rPr>
        <w:t xml:space="preserve">, who are all </w:t>
      </w:r>
      <w:proofErr w:type="spellStart"/>
      <w:r w:rsidRPr="00DC6839">
        <w:rPr>
          <w:u w:val="single"/>
        </w:rPr>
        <w:t>transhumanists</w:t>
      </w:r>
      <w:proofErr w:type="spellEnd"/>
      <w:r w:rsidRPr="00DC6839">
        <w:rPr>
          <w:u w:val="single"/>
        </w:rPr>
        <w:t xml:space="preserve">, </w:t>
      </w:r>
      <w:r w:rsidRPr="00DC6839">
        <w:rPr>
          <w:highlight w:val="cyan"/>
          <w:u w:val="single"/>
        </w:rPr>
        <w:t>want to overcome</w:t>
      </w:r>
      <w:r w:rsidRPr="00DC6839">
        <w:rPr>
          <w:u w:val="single"/>
        </w:rPr>
        <w:t xml:space="preserve"> finitude: </w:t>
      </w:r>
      <w:r w:rsidRPr="00DC6839">
        <w:rPr>
          <w:highlight w:val="cyan"/>
          <w:u w:val="single"/>
        </w:rPr>
        <w:t>the finitude of human life</w:t>
      </w:r>
      <w:r w:rsidRPr="00DC6839">
        <w:rPr>
          <w:u w:val="single"/>
        </w:rPr>
        <w:t xml:space="preserve"> and of life as such. This </w:t>
      </w:r>
      <w:r w:rsidRPr="00DC6839">
        <w:rPr>
          <w:highlight w:val="cyan"/>
          <w:u w:val="single"/>
        </w:rPr>
        <w:t>longing for the infinite</w:t>
      </w:r>
      <w:r w:rsidRPr="00DC6839">
        <w:rPr>
          <w:u w:val="single"/>
        </w:rPr>
        <w:t xml:space="preserve"> also </w:t>
      </w:r>
      <w:r w:rsidRPr="00DC6839">
        <w:rPr>
          <w:highlight w:val="cyan"/>
          <w:u w:val="single"/>
        </w:rPr>
        <w:t>implies no limit to capital accumulation. Overcoming human limitations</w:t>
      </w:r>
      <w:r w:rsidRPr="00DC6839">
        <w:rPr>
          <w:u w:val="single"/>
        </w:rPr>
        <w:t xml:space="preserve"> — the search for eternal life — </w:t>
      </w:r>
      <w:r w:rsidRPr="00DC6839">
        <w:rPr>
          <w:highlight w:val="cyan"/>
          <w:u w:val="single"/>
        </w:rPr>
        <w:t>also implies an infinite market</w:t>
      </w:r>
      <w:r w:rsidRPr="00DC6839">
        <w:rPr>
          <w:u w:val="single"/>
        </w:rPr>
        <w:t xml:space="preserve">. In a way, the same happens in space exploration: </w:t>
      </w:r>
      <w:r w:rsidRPr="005F37A1">
        <w:rPr>
          <w:highlight w:val="cyan"/>
          <w:u w:val="single"/>
        </w:rPr>
        <w:t>investors want to profit from the Earth losing its meaning</w:t>
      </w:r>
      <w:r w:rsidRPr="00DC6839">
        <w:rPr>
          <w:u w:val="single"/>
        </w:rPr>
        <w:t xml:space="preserve">, as if leaving the planet were a matter of leaving one spaceship to enter another. I don’t think it is wrong to explore, or to try to understand the universe, but </w:t>
      </w:r>
      <w:r w:rsidRPr="005F37A1">
        <w:rPr>
          <w:highlight w:val="cyan"/>
          <w:u w:val="single"/>
        </w:rPr>
        <w:t>the conquest we see today seems to</w:t>
      </w:r>
      <w:r w:rsidRPr="00DC6839">
        <w:rPr>
          <w:u w:val="single"/>
        </w:rPr>
        <w:t xml:space="preserve"> me to </w:t>
      </w:r>
      <w:r w:rsidRPr="005F37A1">
        <w:rPr>
          <w:highlight w:val="cyan"/>
          <w:u w:val="single"/>
        </w:rPr>
        <w:t>be</w:t>
      </w:r>
      <w:r w:rsidRPr="00DC6839">
        <w:rPr>
          <w:u w:val="single"/>
        </w:rPr>
        <w:t xml:space="preserve"> merely </w:t>
      </w:r>
      <w:r w:rsidRPr="005F37A1">
        <w:rPr>
          <w:highlight w:val="cyan"/>
          <w:u w:val="single"/>
        </w:rPr>
        <w:t>a preparation for tomorrow’s consumerism</w:t>
      </w:r>
      <w:r w:rsidRPr="00DC6839">
        <w:rPr>
          <w:sz w:val="16"/>
        </w:rPr>
        <w:t xml:space="preserve">. </w:t>
      </w:r>
      <w:proofErr w:type="spellStart"/>
      <w:r w:rsidRPr="00DC6839">
        <w:rPr>
          <w:sz w:val="16"/>
        </w:rPr>
        <w:t>Transhumanists</w:t>
      </w:r>
      <w:proofErr w:type="spellEnd"/>
      <w:r w:rsidRPr="00DC6839">
        <w:rPr>
          <w:sz w:val="16"/>
        </w:rPr>
        <w:t xml:space="preserve"> impose on us a false choice because they connect the question of the future of human existence with the question of immortality and describe Earth as a mere spacecraft. In your last book, there is a passage about the secularization of space in which you mention that </w:t>
      </w:r>
      <w:proofErr w:type="spellStart"/>
      <w:r w:rsidRPr="00DC6839">
        <w:rPr>
          <w:sz w:val="16"/>
        </w:rPr>
        <w:t>Elon</w:t>
      </w:r>
      <w:proofErr w:type="spellEnd"/>
      <w:r w:rsidRPr="00DC6839">
        <w:rPr>
          <w:sz w:val="16"/>
        </w:rPr>
        <w:t xml:space="preserve"> Musk has launched his Tesla roadster into orbit around the sun. </w:t>
      </w:r>
      <w:r w:rsidRPr="00DC6839">
        <w:rPr>
          <w:u w:val="single"/>
        </w:rPr>
        <w:t xml:space="preserve">You see this as the first step in the </w:t>
      </w:r>
      <w:r w:rsidRPr="005F37A1">
        <w:rPr>
          <w:highlight w:val="cyan"/>
          <w:u w:val="single"/>
        </w:rPr>
        <w:t>commercialization of the cosmos and</w:t>
      </w:r>
      <w:r w:rsidRPr="00DC6839">
        <w:rPr>
          <w:u w:val="single"/>
        </w:rPr>
        <w:t xml:space="preserve"> the next step as </w:t>
      </w:r>
      <w:r w:rsidRPr="005F37A1">
        <w:rPr>
          <w:highlight w:val="cyan"/>
          <w:u w:val="single"/>
        </w:rPr>
        <w:t>mining on other planets</w:t>
      </w:r>
      <w:r w:rsidRPr="00DC6839">
        <w:rPr>
          <w:u w:val="single"/>
        </w:rPr>
        <w:t xml:space="preserve">, effectively </w:t>
      </w:r>
      <w:r w:rsidRPr="005F37A1">
        <w:rPr>
          <w:highlight w:val="cyan"/>
          <w:u w:val="single"/>
        </w:rPr>
        <w:t>reduc</w:t>
      </w:r>
      <w:r w:rsidRPr="00DC6839">
        <w:rPr>
          <w:u w:val="single"/>
        </w:rPr>
        <w:t xml:space="preserve">ing </w:t>
      </w:r>
      <w:r w:rsidRPr="005F37A1">
        <w:rPr>
          <w:highlight w:val="cyan"/>
          <w:u w:val="single"/>
        </w:rPr>
        <w:t>them to</w:t>
      </w:r>
      <w:r w:rsidRPr="00DC6839">
        <w:rPr>
          <w:u w:val="single"/>
        </w:rPr>
        <w:t xml:space="preserve"> mere natural resources, </w:t>
      </w:r>
      <w:r w:rsidRPr="005F37A1">
        <w:rPr>
          <w:highlight w:val="cyan"/>
          <w:u w:val="single"/>
        </w:rPr>
        <w:t>raw material</w:t>
      </w:r>
      <w:r w:rsidRPr="00DC6839">
        <w:rPr>
          <w:u w:val="single"/>
        </w:rPr>
        <w:t xml:space="preserve">. As far as I’m concerned, </w:t>
      </w:r>
      <w:proofErr w:type="spellStart"/>
      <w:r w:rsidRPr="00DC6839">
        <w:rPr>
          <w:u w:val="single"/>
        </w:rPr>
        <w:t>Elon</w:t>
      </w:r>
      <w:proofErr w:type="spellEnd"/>
      <w:r w:rsidRPr="00DC6839">
        <w:rPr>
          <w:u w:val="single"/>
        </w:rPr>
        <w:t xml:space="preserve"> Musk can send his car into space or even travel to Mars, but we should not believe that these projects are the necessary next step in a certain technological development</w:t>
      </w:r>
      <w:r w:rsidRPr="00DC6839">
        <w:rPr>
          <w:sz w:val="16"/>
        </w:rPr>
        <w:t xml:space="preserve">. This doesn’t mean that I see travel in outer space as irrelevant or dangerous in itself. Humankind has speculated for a long time about what is out there among the twinkling stars. It is the same curiosity that has brought forth science and technology.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w:t>
      </w:r>
      <w:proofErr w:type="spellStart"/>
      <w:r w:rsidRPr="00DC6839">
        <w:rPr>
          <w:sz w:val="16"/>
        </w:rPr>
        <w:t>uprootedness</w:t>
      </w:r>
      <w:proofErr w:type="spellEnd"/>
      <w:r w:rsidRPr="00DC6839">
        <w:rPr>
          <w:sz w:val="16"/>
        </w:rPr>
        <w:t>, but rather to see the irreconcilability of technology and science with tradition as something fruitful, as a gesture I call “</w:t>
      </w:r>
      <w:proofErr w:type="spellStart"/>
      <w:r w:rsidRPr="00DC6839">
        <w:rPr>
          <w:sz w:val="16"/>
        </w:rPr>
        <w:t>tragist</w:t>
      </w:r>
      <w:proofErr w:type="spellEnd"/>
      <w:r w:rsidRPr="00DC6839">
        <w:rPr>
          <w:sz w:val="16"/>
        </w:rPr>
        <w:t xml:space="preserve">.” This is a main subject of my new book Art and </w:t>
      </w:r>
      <w:proofErr w:type="spellStart"/>
      <w:r w:rsidRPr="00DC6839">
        <w:rPr>
          <w:sz w:val="16"/>
        </w:rPr>
        <w:t>Cosmotechnics</w:t>
      </w:r>
      <w:proofErr w:type="spellEnd"/>
      <w:r w:rsidRPr="00DC6839">
        <w:rPr>
          <w:sz w:val="16"/>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DC6839">
        <w:rPr>
          <w:sz w:val="16"/>
        </w:rPr>
        <w:t>—  whereby</w:t>
      </w:r>
      <w:proofErr w:type="gramEnd"/>
      <w:r w:rsidRPr="00DC6839">
        <w:rPr>
          <w:sz w:val="16"/>
        </w:rPr>
        <w:t xml:space="preserve"> the use of technology must follow Dao, as a philosophy of nature and a philosophy of life.</w:t>
      </w:r>
    </w:p>
    <w:p w14:paraId="00918C4D" w14:textId="77777777" w:rsidR="00C574CB" w:rsidRPr="00C574CB" w:rsidRDefault="00C574CB" w:rsidP="00C574CB"/>
    <w:sectPr w:rsidR="00C574CB" w:rsidRPr="00C574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574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256"/>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71E"/>
    <w:rsid w:val="009A6464"/>
    <w:rsid w:val="009B69F5"/>
    <w:rsid w:val="009C5FF7"/>
    <w:rsid w:val="009C6292"/>
    <w:rsid w:val="009D15DB"/>
    <w:rsid w:val="009D3133"/>
    <w:rsid w:val="009E160D"/>
    <w:rsid w:val="009F1CBB"/>
    <w:rsid w:val="009F322E"/>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4C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C9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3FC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574C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57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4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4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C574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4CB"/>
  </w:style>
  <w:style w:type="character" w:customStyle="1" w:styleId="Heading1Char">
    <w:name w:val="Heading 1 Char"/>
    <w:aliases w:val="Pocket Char"/>
    <w:basedOn w:val="DefaultParagraphFont"/>
    <w:link w:val="Heading1"/>
    <w:uiPriority w:val="9"/>
    <w:rsid w:val="00C574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4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4C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C574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4CB"/>
    <w:rPr>
      <w:b/>
      <w:sz w:val="26"/>
      <w:u w:val="none"/>
    </w:rPr>
  </w:style>
  <w:style w:type="character" w:customStyle="1" w:styleId="StyleUnderline">
    <w:name w:val="Style Underline"/>
    <w:aliases w:val="Underline"/>
    <w:basedOn w:val="DefaultParagraphFont"/>
    <w:uiPriority w:val="1"/>
    <w:qFormat/>
    <w:rsid w:val="00C574CB"/>
    <w:rPr>
      <w:b w:val="0"/>
      <w:sz w:val="22"/>
      <w:u w:val="single"/>
    </w:rPr>
  </w:style>
  <w:style w:type="character" w:styleId="Emphasis">
    <w:name w:val="Emphasis"/>
    <w:basedOn w:val="DefaultParagraphFont"/>
    <w:uiPriority w:val="20"/>
    <w:qFormat/>
    <w:rsid w:val="00C574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74C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574CB"/>
    <w:rPr>
      <w:color w:val="auto"/>
      <w:u w:val="none"/>
    </w:rPr>
  </w:style>
  <w:style w:type="paragraph" w:styleId="DocumentMap">
    <w:name w:val="Document Map"/>
    <w:basedOn w:val="Normal"/>
    <w:link w:val="DocumentMapChar"/>
    <w:uiPriority w:val="99"/>
    <w:semiHidden/>
    <w:unhideWhenUsed/>
    <w:rsid w:val="00C574C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574CB"/>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C574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574C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57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4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4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C574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4CB"/>
  </w:style>
  <w:style w:type="character" w:customStyle="1" w:styleId="Heading1Char">
    <w:name w:val="Heading 1 Char"/>
    <w:aliases w:val="Pocket Char"/>
    <w:basedOn w:val="DefaultParagraphFont"/>
    <w:link w:val="Heading1"/>
    <w:uiPriority w:val="9"/>
    <w:rsid w:val="00C574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4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4C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C574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4CB"/>
    <w:rPr>
      <w:b/>
      <w:sz w:val="26"/>
      <w:u w:val="none"/>
    </w:rPr>
  </w:style>
  <w:style w:type="character" w:customStyle="1" w:styleId="StyleUnderline">
    <w:name w:val="Style Underline"/>
    <w:aliases w:val="Underline"/>
    <w:basedOn w:val="DefaultParagraphFont"/>
    <w:uiPriority w:val="1"/>
    <w:qFormat/>
    <w:rsid w:val="00C574CB"/>
    <w:rPr>
      <w:b w:val="0"/>
      <w:sz w:val="22"/>
      <w:u w:val="single"/>
    </w:rPr>
  </w:style>
  <w:style w:type="character" w:styleId="Emphasis">
    <w:name w:val="Emphasis"/>
    <w:basedOn w:val="DefaultParagraphFont"/>
    <w:uiPriority w:val="20"/>
    <w:qFormat/>
    <w:rsid w:val="00C574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74C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574CB"/>
    <w:rPr>
      <w:color w:val="auto"/>
      <w:u w:val="none"/>
    </w:rPr>
  </w:style>
  <w:style w:type="paragraph" w:styleId="DocumentMap">
    <w:name w:val="Document Map"/>
    <w:basedOn w:val="Normal"/>
    <w:link w:val="DocumentMapChar"/>
    <w:uiPriority w:val="99"/>
    <w:semiHidden/>
    <w:unhideWhenUsed/>
    <w:rsid w:val="00C574C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574CB"/>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C574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lareviewofbooks.org/article/on-technodiversity-a-conversation-with-yuk-hu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8C6E0A-7122-7145-9B75-20A20CAB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7</Pages>
  <Words>11447</Words>
  <Characters>65248</Characters>
  <Application>Microsoft Macintosh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2022-02-19T19:44:00Z</dcterms:created>
  <dcterms:modified xsi:type="dcterms:W3CDTF">2022-02-19T20:48:00Z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