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C5" w:rsidRDefault="00BE35C5" w:rsidP="00BE35C5">
      <w:pPr>
        <w:pStyle w:val="Heading1"/>
      </w:pPr>
      <w:r>
        <w:t>1AC</w:t>
      </w:r>
    </w:p>
    <w:p w:rsidR="00BE35C5" w:rsidRPr="00BE35C5" w:rsidRDefault="00BE35C5" w:rsidP="00BE35C5">
      <w:bookmarkStart w:id="0" w:name="_GoBack"/>
      <w:bookmarkEnd w:id="0"/>
    </w:p>
    <w:p w:rsidR="00BE35C5" w:rsidRDefault="00BE35C5" w:rsidP="00BE35C5">
      <w:pPr>
        <w:pStyle w:val="Heading2"/>
      </w:pPr>
      <w:r>
        <w:t>OV</w:t>
      </w:r>
    </w:p>
    <w:p w:rsidR="00BE35C5" w:rsidRDefault="00BE35C5" w:rsidP="00BE35C5"/>
    <w:p w:rsidR="00BE35C5" w:rsidRPr="00392B32" w:rsidRDefault="00BE35C5" w:rsidP="00BE35C5">
      <w:pPr>
        <w:pStyle w:val="ListParagraph"/>
        <w:numPr>
          <w:ilvl w:val="0"/>
          <w:numId w:val="13"/>
        </w:numPr>
        <w:rPr>
          <w:b/>
        </w:rPr>
      </w:pPr>
      <w:r w:rsidRPr="00E6518C">
        <w:rPr>
          <w:b/>
        </w:rPr>
        <w:t>I get 1AR Theory</w:t>
      </w:r>
      <w:r>
        <w:rPr>
          <w:b/>
        </w:rPr>
        <w:t xml:space="preserve"> – anything else justifies infinite 1NC abuse which outweighs on magnitude</w:t>
      </w:r>
    </w:p>
    <w:p w:rsidR="00BE35C5" w:rsidRPr="00392B32" w:rsidRDefault="00BE35C5" w:rsidP="00BE35C5">
      <w:pPr>
        <w:pStyle w:val="ListParagraph"/>
        <w:numPr>
          <w:ilvl w:val="0"/>
          <w:numId w:val="13"/>
        </w:numPr>
        <w:rPr>
          <w:b/>
        </w:rPr>
      </w:pPr>
      <w:r>
        <w:rPr>
          <w:b/>
        </w:rPr>
        <w:t>Permissibility and Presumption affirm</w:t>
      </w:r>
    </w:p>
    <w:p w:rsidR="00BE35C5" w:rsidRPr="00392B32" w:rsidRDefault="00BE35C5" w:rsidP="00BE35C5">
      <w:pPr>
        <w:pStyle w:val="ListParagraph"/>
        <w:numPr>
          <w:ilvl w:val="1"/>
          <w:numId w:val="13"/>
        </w:numPr>
        <w:rPr>
          <w:b/>
        </w:rPr>
      </w:pPr>
      <w:r>
        <w:rPr>
          <w:b/>
        </w:rPr>
        <w:t>You instinctively assume things are good or true – people are innocent until proven guilty and you believe my name is Noam</w:t>
      </w:r>
    </w:p>
    <w:p w:rsidR="00BE35C5" w:rsidRPr="00392B32" w:rsidRDefault="00BE35C5" w:rsidP="00BE35C5">
      <w:pPr>
        <w:pStyle w:val="ListParagraph"/>
        <w:numPr>
          <w:ilvl w:val="1"/>
          <w:numId w:val="13"/>
        </w:numPr>
        <w:rPr>
          <w:b/>
        </w:rPr>
      </w:pPr>
      <w:r>
        <w:rPr>
          <w:b/>
        </w:rPr>
        <w:t>I debated better if it’s a tie because I dealt with a 7-4-6-3 time skew and you had reactivity advantage</w:t>
      </w:r>
    </w:p>
    <w:p w:rsidR="00BE35C5" w:rsidRPr="004969CA" w:rsidRDefault="00BE35C5" w:rsidP="00BE35C5">
      <w:pPr>
        <w:pStyle w:val="ListParagraph"/>
        <w:numPr>
          <w:ilvl w:val="0"/>
          <w:numId w:val="13"/>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rsidR="00BE35C5" w:rsidRDefault="00BE35C5" w:rsidP="00BE35C5">
      <w:pPr>
        <w:ind w:firstLine="720"/>
        <w:rPr>
          <w:b/>
        </w:rPr>
      </w:pPr>
      <w:r>
        <w:rPr>
          <w:b/>
        </w:rPr>
        <w:t>Violation: It’s pre-emptive, but you violate if you read a shell without asking</w:t>
      </w:r>
    </w:p>
    <w:p w:rsidR="00BE35C5" w:rsidRPr="00284DF8" w:rsidRDefault="00BE35C5" w:rsidP="00BE35C5">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rsidR="00BE35C5" w:rsidRDefault="00BE35C5" w:rsidP="00BE35C5">
      <w:pPr>
        <w:pStyle w:val="Heading2"/>
      </w:pPr>
      <w:r>
        <w:t>1AC – Commons</w:t>
      </w:r>
    </w:p>
    <w:p w:rsidR="00BE35C5" w:rsidRPr="007B5838" w:rsidRDefault="00BE35C5" w:rsidP="00BE35C5"/>
    <w:p w:rsidR="00BE35C5" w:rsidRPr="009C1C14" w:rsidRDefault="00BE35C5" w:rsidP="00BE35C5">
      <w:pPr>
        <w:pStyle w:val="Heading4"/>
        <w:rPr>
          <w:rStyle w:val="Style13ptBold"/>
          <w:b/>
        </w:rPr>
      </w:pPr>
      <w:r>
        <w:rPr>
          <w:rStyle w:val="Style13ptBold"/>
          <w:b/>
        </w:rPr>
        <w:t xml:space="preserve">The political status quo of empire maintains capitalist accumulation and biopolitical production with extreme violence – look to oil wars in the </w:t>
      </w:r>
      <w:proofErr w:type="gramStart"/>
      <w:r>
        <w:rPr>
          <w:rStyle w:val="Style13ptBold"/>
          <w:b/>
        </w:rPr>
        <w:t>middle-east</w:t>
      </w:r>
      <w:proofErr w:type="gramEnd"/>
      <w:r>
        <w:rPr>
          <w:rStyle w:val="Style13ptBold"/>
          <w:b/>
        </w:rPr>
        <w:t xml:space="preserve"> and agricultural interventions in Central America. Such violence will only persist when space becomes profitable: wars will be fought over asteroids and exoplanets that have economic resources.</w:t>
      </w:r>
    </w:p>
    <w:p w:rsidR="00BE35C5" w:rsidRDefault="00BE35C5" w:rsidP="00BE35C5">
      <w:pPr>
        <w:rPr>
          <w:rStyle w:val="Style13ptBold"/>
        </w:rPr>
      </w:pPr>
      <w:r>
        <w:rPr>
          <w:rStyle w:val="Style13ptBold"/>
        </w:rPr>
        <w:t>Connell 12</w:t>
      </w:r>
    </w:p>
    <w:p w:rsidR="00BE35C5" w:rsidRPr="005870F9" w:rsidRDefault="00BE35C5" w:rsidP="00BE35C5">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Pr>
          <w:sz w:val="16"/>
          <w:szCs w:val="16"/>
        </w:rPr>
        <w:t>]</w:t>
      </w:r>
    </w:p>
    <w:p w:rsidR="00BE35C5" w:rsidRPr="009C1C14" w:rsidRDefault="00BE35C5" w:rsidP="00BE35C5">
      <w:pPr>
        <w:rPr>
          <w:sz w:val="16"/>
        </w:rPr>
      </w:pPr>
      <w:r w:rsidRPr="009C1C14">
        <w:rPr>
          <w:sz w:val="16"/>
        </w:rPr>
        <w:t xml:space="preserve">Negri describes a power structure that operates on a world scale, but has no directing centre. The accumulation of power is greater than it has ever </w:t>
      </w:r>
      <w:proofErr w:type="gramStart"/>
      <w:r w:rsidRPr="009C1C14">
        <w:rPr>
          <w:sz w:val="16"/>
        </w:rPr>
        <w:t>been,</w:t>
      </w:r>
      <w:proofErr w:type="gramEnd"/>
      <w:r w:rsidRPr="009C1C14">
        <w:rPr>
          <w:sz w:val="16"/>
        </w:rPr>
        <w:t xml:space="preserve"> yet sovereignty has been dispersed. Modern capitalism has produced a strange political order, quite different from the “imperialism” of the nineteenth century – hence Negri uses the old-fashioned term “empire.”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 At the same time Empire has become, in a certain sense, total. There is no “outside” to the system, for instance no transcendent ethical standpoint from which its operations can be effectively criticised. There are echoes of Foucault here, but Negri’s model is not one of universal capillary power, or postmodern fragmentation. The dispersed sovereignty of Empire is still a system of domination, quite specifically of capitalist domination. “</w:t>
      </w:r>
      <w:r w:rsidRPr="009C1C14">
        <w:rPr>
          <w:b/>
          <w:highlight w:val="cyan"/>
          <w:u w:val="single"/>
        </w:rPr>
        <w:t>In Empire capital and sovereignty tend to overlap</w:t>
      </w:r>
      <w:r w:rsidRPr="0073732D">
        <w:rPr>
          <w:u w:val="single"/>
        </w:rPr>
        <w:t xml:space="preserve"> completely” [Hardt and Negri 2004, 334]. </w:t>
      </w:r>
      <w:r w:rsidRPr="009C1C14">
        <w:rPr>
          <w:b/>
          <w:highlight w:val="cyan"/>
          <w:u w:val="single"/>
        </w:rPr>
        <w:t>It is a system designed to maintain exploitation and the accumulation of wealth globally in the hands of the privileged few. Such a system has to be violent</w:t>
      </w:r>
      <w:r w:rsidRPr="0073732D">
        <w:rPr>
          <w:u w:val="single"/>
        </w:rPr>
        <w:t xml:space="preserve">, </w:t>
      </w:r>
      <w:proofErr w:type="gramStart"/>
      <w:r w:rsidRPr="0073732D">
        <w:rPr>
          <w:u w:val="single"/>
        </w:rPr>
        <w:t>hard-headed</w:t>
      </w:r>
      <w:proofErr w:type="gramEnd"/>
      <w:r w:rsidRPr="0073732D">
        <w:rPr>
          <w:u w:val="single"/>
        </w:rPr>
        <w:t xml:space="preserve"> and ruthless.</w:t>
      </w:r>
      <w:r w:rsidRPr="009C1C14">
        <w:rPr>
          <w:sz w:val="16"/>
        </w:rPr>
        <w:t xml:space="preserve"> Empire was published before the 9/11 </w:t>
      </w:r>
      <w:proofErr w:type="gramStart"/>
      <w:r w:rsidRPr="009C1C14">
        <w:rPr>
          <w:sz w:val="16"/>
        </w:rPr>
        <w:t>atrocity</w:t>
      </w:r>
      <w:proofErr w:type="gramEnd"/>
      <w:r w:rsidRPr="009C1C14">
        <w:rPr>
          <w:sz w:val="16"/>
        </w:rPr>
        <w:t xml:space="preserve">, but the model has no difficulty accounting for the US response to the attack, and for the subsequent atrocities against Afghanistan and Iraq. </w:t>
      </w:r>
      <w:r w:rsidRPr="009C1C14">
        <w:rPr>
          <w:u w:val="single"/>
        </w:rPr>
        <w:t xml:space="preserve">Multitude argues that </w:t>
      </w:r>
      <w:r w:rsidRPr="009C1C14">
        <w:rPr>
          <w:b/>
          <w:highlight w:val="cyan"/>
          <w:u w:val="single"/>
        </w:rPr>
        <w:t>war</w:t>
      </w:r>
      <w:r w:rsidRPr="009C1C14">
        <w:rPr>
          <w:u w:val="single"/>
        </w:rPr>
        <w:t xml:space="preserve">, the extreme expression of the violence of the system, </w:t>
      </w:r>
      <w:r w:rsidRPr="009C1C14">
        <w:rPr>
          <w:b/>
          <w:highlight w:val="cyan"/>
          <w:u w:val="single"/>
        </w:rPr>
        <w:t>has become</w:t>
      </w:r>
      <w:r w:rsidRPr="009C1C14">
        <w:rPr>
          <w:b/>
          <w:u w:val="single"/>
        </w:rPr>
        <w:t xml:space="preserve"> </w:t>
      </w:r>
      <w:r w:rsidRPr="009C1C14">
        <w:rPr>
          <w:u w:val="single"/>
        </w:rPr>
        <w:t xml:space="preserve">endemic and indeed </w:t>
      </w:r>
      <w:r w:rsidRPr="009C1C14">
        <w:rPr>
          <w:b/>
          <w:highlight w:val="cyan"/>
          <w:u w:val="single"/>
        </w:rPr>
        <w:t>necessary to the global order. “Military force must guarantee the conditions for the functioning of the world market</w:t>
      </w:r>
      <w:r w:rsidRPr="009C1C14">
        <w:rPr>
          <w:u w:val="single"/>
        </w:rPr>
        <w:t>”</w:t>
      </w:r>
      <w:r w:rsidRPr="009C1C14">
        <w:rPr>
          <w:sz w:val="16"/>
        </w:rPr>
        <w:t xml:space="preserve"> [ibidem, 21, 90, 177]. Empire is a system of domination produced by rupture from earlier systems of domination – from traditional imperialism and from the disciplinary society of modernity. Negri sometimes speaks of the emergence of a “society of control.” </w:t>
      </w:r>
      <w:proofErr w:type="gramStart"/>
      <w:r w:rsidRPr="009C1C14">
        <w:rPr>
          <w:sz w:val="16"/>
        </w:rPr>
        <w:t>The new society is marked by hybrid forms of rule, cobbled together to deal ad hoc with urgent problems</w:t>
      </w:r>
      <w:proofErr w:type="gramEnd"/>
      <w:r w:rsidRPr="009C1C14">
        <w:rPr>
          <w:sz w:val="16"/>
        </w:rPr>
        <w:t xml:space="preserve"> (e.g. private police, “public-private partnerships,” puppet governments). There is no overall system, orderliness, in the global exercise of power. But there is an overall character to it: 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 Corruption expresses the arbitrariness of a </w:t>
      </w:r>
      <w:proofErr w:type="gramStart"/>
      <w:r w:rsidRPr="009C1C14">
        <w:rPr>
          <w:sz w:val="16"/>
        </w:rPr>
        <w:t>power which</w:t>
      </w:r>
      <w:proofErr w:type="gramEnd"/>
      <w:r w:rsidRPr="009C1C14">
        <w:rPr>
          <w:sz w:val="16"/>
        </w:rPr>
        <w:t xml:space="preserve"> has no rationale, no justification, except the maintenance of domination itself. Empire is a new form of the state; but it is a state that has achieved an eerie autonomy from society. Negri suggests that the mediations are dying, that civil society – far from flourishing in globalization, as optimists like Beck [1999] and Giddens [2002] think – is withering away. The established institutions of modern society (school, family, hospital, factory etc.) “</w:t>
      </w:r>
      <w:proofErr w:type="gramStart"/>
      <w:r w:rsidRPr="009C1C14">
        <w:rPr>
          <w:sz w:val="16"/>
        </w:rPr>
        <w:t>are</w:t>
      </w:r>
      <w:proofErr w:type="gramEnd"/>
      <w:r w:rsidRPr="009C1C14">
        <w:rPr>
          <w:sz w:val="16"/>
        </w:rPr>
        <w:t xml:space="preserve"> everywhere in crisis” [Hardt and Negri 2000, 329], endemically corrupted. In their place arises a society of control centering on a strong state. Negri has no patience with social-democratic wailing about the decline of the state under globalization. In his view, big government has never gone away. It has, however, changed its focus – from economic planning to social control, the mobilization of force, “security.” The inherent violence of capitalist power is more and more clearly revealed. As a good Marxist, Negri sees an economic rationale (he never speaks of an “economic base,” for reasons that will become clear) in this political order. </w:t>
      </w:r>
      <w:r w:rsidRPr="009C1C14">
        <w:rPr>
          <w:b/>
          <w:highlight w:val="cyan"/>
          <w:u w:val="single"/>
        </w:rPr>
        <w:t>Empire is capitalist power being exerted over a new system of</w:t>
      </w:r>
      <w:r w:rsidRPr="009C1C14">
        <w:rPr>
          <w:u w:val="single"/>
        </w:rPr>
        <w:t xml:space="preserve"> production. Adapting language from Foucault, Negri speaks of “</w:t>
      </w:r>
      <w:r w:rsidRPr="009C1C14">
        <w:rPr>
          <w:b/>
          <w:highlight w:val="cyan"/>
          <w:u w:val="single"/>
        </w:rPr>
        <w:t>biopolitical production.”</w:t>
      </w:r>
      <w:r w:rsidRPr="009C1C14">
        <w:rPr>
          <w:u w:val="single"/>
        </w:rPr>
        <w:t xml:space="preserve"> This means that </w:t>
      </w:r>
      <w:r w:rsidRPr="009C1C14">
        <w:rPr>
          <w:b/>
          <w:highlight w:val="cyan"/>
          <w:u w:val="single"/>
        </w:rPr>
        <w:t>capitalist exploitation has stretched its scope</w:t>
      </w:r>
      <w:r w:rsidRPr="009C1C14">
        <w:rPr>
          <w:u w:val="single"/>
        </w:rPr>
        <w:t xml:space="preserve">, from the simple making of commodities in the traditional factory, </w:t>
      </w:r>
      <w:r w:rsidRPr="009C1C14">
        <w:rPr>
          <w:b/>
          <w:highlight w:val="cyan"/>
          <w:u w:val="single"/>
        </w:rPr>
        <w:t>to the making of the whole pattern of life</w:t>
      </w:r>
      <w:r w:rsidRPr="009C1C14">
        <w:rPr>
          <w:u w:val="single"/>
        </w:rPr>
        <w:t>.</w:t>
      </w:r>
      <w:r w:rsidRPr="009C1C14">
        <w:rPr>
          <w:sz w:val="16"/>
        </w:rPr>
        <w:t xml:space="preserve"> Adapting language from Marx, he speaks of the “real subsumption” of society under capital, which involves a historically new pattern of exploitation: But today, in the paradigm of immaterial production, the theory of value cannot be conceived in terms of measured quantities of time, and so exploitation cannot be understood in these terms. </w:t>
      </w:r>
      <w:proofErr w:type="gramStart"/>
      <w:r w:rsidRPr="009C1C14">
        <w:rPr>
          <w:sz w:val="16"/>
        </w:rPr>
        <w:t>Just as we must understand the production of value in terms of the common, so too must we try to conceive exploitation as the expropriation of the common [Hardt and Negri 2004, 150].</w:t>
      </w:r>
      <w:proofErr w:type="gramEnd"/>
      <w:r w:rsidRPr="009C1C14">
        <w:rPr>
          <w:sz w:val="16"/>
        </w:rPr>
        <w:t xml:space="preserve"> </w:t>
      </w:r>
      <w:r w:rsidRPr="009C1C14">
        <w:rPr>
          <w:u w:val="single"/>
        </w:rPr>
        <w:t>“Immaterial production” refers to new forms of labour, centering on the exchange of information and on human emotion, that have displaced the old</w:t>
      </w:r>
      <w:r w:rsidRPr="009C1C14">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rsidR="00BE35C5" w:rsidRDefault="00BE35C5" w:rsidP="00BE35C5">
      <w:pPr>
        <w:rPr>
          <w:b/>
          <w:u w:val="single"/>
        </w:rPr>
      </w:pPr>
    </w:p>
    <w:sdt>
      <w:sdtPr>
        <w:rPr>
          <w:rFonts w:eastAsiaTheme="majorEastAsia" w:cstheme="majorBidi"/>
          <w:b/>
          <w:bCs/>
          <w:sz w:val="26"/>
          <w:szCs w:val="26"/>
        </w:rPr>
        <w:tag w:val="goog_rdk_79"/>
        <w:id w:val="-1337993910"/>
      </w:sdtPr>
      <w:sdtContent>
        <w:p w:rsidR="00BE35C5" w:rsidRPr="009C1C14" w:rsidRDefault="00BE35C5" w:rsidP="00BE35C5">
          <w:pPr>
            <w:rPr>
              <w:rFonts w:eastAsiaTheme="majorEastAsia" w:cstheme="majorBidi"/>
              <w:b/>
              <w:bCs/>
              <w:sz w:val="26"/>
              <w:szCs w:val="26"/>
            </w:rPr>
          </w:pPr>
          <w:r>
            <w:rPr>
              <w:rFonts w:eastAsiaTheme="majorEastAsia" w:cstheme="majorBidi"/>
              <w:b/>
              <w:bCs/>
              <w:sz w:val="26"/>
              <w:szCs w:val="26"/>
            </w:rPr>
            <w:t xml:space="preserve">Neoliberal </w:t>
          </w:r>
          <w:r w:rsidRPr="009C1C14">
            <w:rPr>
              <w:rFonts w:eastAsiaTheme="majorEastAsia" w:cstheme="majorBidi"/>
              <w:b/>
              <w:bCs/>
              <w:sz w:val="26"/>
              <w:szCs w:val="26"/>
            </w:rPr>
            <w:t>Empire’s bipolitical production dominates social organization and hurts workers on a massive scale</w:t>
          </w:r>
          <w:r>
            <w:rPr>
              <w:rFonts w:eastAsiaTheme="majorEastAsia" w:cstheme="majorBidi"/>
              <w:b/>
              <w:bCs/>
              <w:sz w:val="26"/>
              <w:szCs w:val="26"/>
            </w:rPr>
            <w:t>. There’s no reason labor conditions will be any better in outer space.</w:t>
          </w:r>
        </w:p>
      </w:sdtContent>
    </w:sdt>
    <w:sdt>
      <w:sdtPr>
        <w:tag w:val="goog_rdk_80"/>
        <w:id w:val="-802539213"/>
      </w:sdtPr>
      <w:sdtContent>
        <w:p w:rsidR="00BE35C5" w:rsidRPr="009C1C14" w:rsidRDefault="00BE35C5" w:rsidP="00BE35C5">
          <w:r w:rsidRPr="009C1C14">
            <w:rPr>
              <w:rStyle w:val="Style13ptBold"/>
            </w:rPr>
            <w:t>Shaviro 15</w:t>
          </w:r>
          <w:r w:rsidRPr="009C1C14">
            <w:br/>
          </w:r>
          <w:r w:rsidRPr="009C1C14">
            <w:rPr>
              <w:sz w:val="20"/>
              <w:szCs w:val="20"/>
            </w:rPr>
            <w:t>(Steven Shaviro is an Am</w:t>
          </w:r>
          <w:r w:rsidRPr="009C1C14">
            <w:rPr>
              <w:rFonts w:asciiTheme="majorHAnsi" w:hAnsiTheme="majorHAnsi"/>
              <w:sz w:val="20"/>
              <w:szCs w:val="20"/>
            </w:rPr>
            <w:t xml:space="preserve">erican academic, philosopher and cultural critic whose areas of interest include film theory, time, science fiction, panpsychism, capitalism, affect and subjectivity. He earned a PhD from Yale in 1981. “No Speed Limit: Three Essays on Accelerationism” </w:t>
          </w:r>
          <w:hyperlink r:id="rId11">
            <w:r w:rsidRPr="009C1C14">
              <w:rPr>
                <w:rFonts w:asciiTheme="majorHAnsi" w:hAnsiTheme="majorHAnsi"/>
                <w:color w:val="000000"/>
                <w:sz w:val="20"/>
                <w:szCs w:val="20"/>
              </w:rPr>
              <w:t>https://track5.mixtape.moe/qdkkdt.pdf</w:t>
            </w:r>
          </w:hyperlink>
          <w:r w:rsidRPr="009C1C14">
            <w:rPr>
              <w:rFonts w:asciiTheme="majorHAnsi" w:hAnsiTheme="majorHAnsi"/>
              <w:sz w:val="20"/>
              <w:szCs w:val="20"/>
            </w:rPr>
            <w:t xml:space="preserve"> cVs)</w:t>
          </w:r>
          <w:r w:rsidRPr="009C1C14">
            <w:rPr>
              <w:rFonts w:asciiTheme="majorHAnsi" w:eastAsia="Arial" w:hAnsiTheme="majorHAnsi" w:cs="Arial"/>
              <w:color w:val="222222"/>
              <w:sz w:val="20"/>
              <w:szCs w:val="20"/>
              <w:highlight w:val="white"/>
            </w:rPr>
            <w:t xml:space="preserve"> </w:t>
          </w:r>
          <w:r w:rsidRPr="009C1C14">
            <w:rPr>
              <w:rFonts w:asciiTheme="majorHAnsi" w:eastAsia="Arial" w:hAnsiTheme="majorHAnsi" w:cs="Arial"/>
              <w:color w:val="222222"/>
              <w:sz w:val="20"/>
              <w:szCs w:val="20"/>
            </w:rPr>
            <w:t>//ParCit NL</w:t>
          </w:r>
        </w:p>
      </w:sdtContent>
    </w:sdt>
    <w:p w:rsidR="00BE35C5" w:rsidRDefault="00BE35C5" w:rsidP="00BE35C5">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Badiou has it) would mark a radical and complete break with the given “situation” of capitalism. Accelerationism rather demands a movement against and outside capitalism—but on the basis of tendencies and technologies that are intrinsic to capitalism. Audre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Accelerationism grapples with this dilemma. </w:t>
      </w:r>
      <w:r w:rsidRPr="005174AF">
        <w:rPr>
          <w:sz w:val="16"/>
        </w:rPr>
        <w:t xml:space="preserve">What is the appeal of accelerationism today? It can be understood as a response to the particular social and political situation in which we currently seem to be trapped: that of a long-term, </w:t>
      </w:r>
      <w:proofErr w:type="gramStart"/>
      <w:r w:rsidRPr="005174AF">
        <w:rPr>
          <w:sz w:val="16"/>
        </w:rPr>
        <w:t>slow-motion</w:t>
      </w:r>
      <w:proofErr w:type="gramEnd"/>
      <w:r w:rsidRPr="005174AF">
        <w:rPr>
          <w:sz w:val="16"/>
        </w:rPr>
        <w:t xml:space="preserve"> catastrophe. </w:t>
      </w:r>
      <w:r w:rsidRPr="005174AF">
        <w:rPr>
          <w:u w:val="single"/>
        </w:rPr>
        <w:t>Global warming, and environmental</w:t>
      </w:r>
      <w:r w:rsidRPr="005174AF">
        <w:rPr>
          <w:sz w:val="16"/>
        </w:rPr>
        <w:t xml:space="preserve"> pollution and </w:t>
      </w:r>
      <w:r w:rsidRPr="005174AF">
        <w:rPr>
          <w:u w:val="single"/>
        </w:rPr>
        <w:t>degradation, threaten</w:t>
      </w:r>
      <w:r w:rsidRPr="005174AF">
        <w:rPr>
          <w:sz w:val="16"/>
        </w:rPr>
        <w:t xml:space="preserve"> to undermine </w:t>
      </w:r>
      <w:r w:rsidRPr="005174AF">
        <w:rPr>
          <w:u w:val="single"/>
        </w:rPr>
        <w:t>our</w:t>
      </w:r>
      <w:r w:rsidRPr="005174AF">
        <w:rPr>
          <w:sz w:val="16"/>
        </w:rPr>
        <w:t xml:space="preserve"> whole </w:t>
      </w:r>
      <w:r w:rsidRPr="005174AF">
        <w:rPr>
          <w:u w:val="single"/>
        </w:rPr>
        <w:t>mode of life.</w:t>
      </w:r>
      <w:r w:rsidRPr="005174AF">
        <w:rPr>
          <w:sz w:val="16"/>
        </w:rPr>
        <w:t xml:space="preserve"> And this mode of </w:t>
      </w:r>
      <w:r w:rsidRPr="005174AF">
        <w:rPr>
          <w:u w:val="single"/>
        </w:rPr>
        <w:t>life is itself increasingly stressful and precarious, due to the depredations of neoliberal capitalism</w:t>
      </w:r>
      <w:r w:rsidRPr="005174AF">
        <w:rPr>
          <w:sz w:val="16"/>
        </w:rPr>
        <w:t xml:space="preserve">. As Fredric Jameson puts it, </w:t>
      </w:r>
      <w:r w:rsidRPr="005174AF">
        <w:rPr>
          <w:u w:val="single"/>
        </w:rPr>
        <w:t>the world today is characterized by</w:t>
      </w:r>
      <w:r w:rsidRPr="005174AF">
        <w:rPr>
          <w:sz w:val="16"/>
        </w:rPr>
        <w:t xml:space="preserve"> “heightened </w:t>
      </w:r>
      <w:r w:rsidRPr="005174AF">
        <w:rPr>
          <w:u w:val="single"/>
        </w:rPr>
        <w:t>polarization</w:t>
      </w:r>
      <w:r w:rsidRPr="005174AF">
        <w:rPr>
          <w:sz w:val="16"/>
        </w:rPr>
        <w:t xml:space="preserve">, increasing </w:t>
      </w:r>
      <w:r w:rsidRPr="005174AF">
        <w:rPr>
          <w:u w:val="single"/>
        </w:rPr>
        <w:t>unemployment, [and] the</w:t>
      </w:r>
      <w:r w:rsidRPr="005174AF">
        <w:rPr>
          <w:sz w:val="16"/>
        </w:rPr>
        <w:t xml:space="preserve"> ever more desperate </w:t>
      </w:r>
      <w:r w:rsidRPr="005174AF">
        <w:rPr>
          <w:u w:val="single"/>
        </w:rPr>
        <w:t>search for new investments and</w:t>
      </w:r>
      <w:r w:rsidRPr="005174AF">
        <w:rPr>
          <w:sz w:val="16"/>
        </w:rPr>
        <w:t xml:space="preserve"> new </w:t>
      </w:r>
      <w:r w:rsidRPr="005174AF">
        <w:rPr>
          <w:u w:val="single"/>
        </w:rPr>
        <w:t>markets.” These are all</w:t>
      </w:r>
      <w:r w:rsidRPr="005174AF">
        <w:rPr>
          <w:sz w:val="16"/>
        </w:rPr>
        <w:t xml:space="preserve"> general </w:t>
      </w:r>
      <w:r w:rsidRPr="005174AF">
        <w:rPr>
          <w:u w:val="single"/>
        </w:rPr>
        <w:t xml:space="preserve">features of capitalism </w:t>
      </w:r>
      <w:r w:rsidRPr="005174AF">
        <w:rPr>
          <w:sz w:val="16"/>
        </w:rPr>
        <w:t>identifi</w:t>
      </w:r>
      <w:r w:rsidRPr="009B4804">
        <w:rPr>
          <w:sz w:val="16"/>
        </w:rPr>
        <w:t xml:space="preserve">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governmentality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subsumption”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Precarity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hyperobjects. 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w:t>
      </w:r>
      <w:r w:rsidRPr="00EF2EF2">
        <w:rPr>
          <w:sz w:val="16"/>
          <w:szCs w:val="16"/>
        </w:rPr>
        <w:t xml:space="preserve">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we live under relentless environmental and financial assault. We continually find ourselves in what might well be called a state of crisis. However, this involves a paradox. A crisis—whether economic, ecological, or political—is a turning point, a sudden rupture, </w:t>
      </w:r>
      <w:proofErr w:type="gramStart"/>
      <w:r w:rsidRPr="00EF2EF2">
        <w:rPr>
          <w:sz w:val="16"/>
          <w:szCs w:val="16"/>
        </w:rPr>
        <w:t>a</w:t>
      </w:r>
      <w:proofErr w:type="gramEnd"/>
      <w:r w:rsidRPr="00EF2EF2">
        <w:rPr>
          <w:sz w:val="16"/>
          <w:szCs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EF2EF2">
        <w:rPr>
          <w:sz w:val="16"/>
          <w:szCs w:val="16"/>
        </w:rPr>
        <w:t>big banks were bailed out by the United States government</w:t>
      </w:r>
      <w:proofErr w:type="gramEnd"/>
      <w:r w:rsidRPr="00EF2EF2">
        <w:rPr>
          <w:sz w:val="16"/>
          <w:szCs w:val="16"/>
        </w:rPr>
        <w:t xml:space="preserve">. This allowed them to resume the very practices—the creation of arcane financial instruments, in order to enable relentless </w:t>
      </w:r>
      <w:proofErr w:type="gramStart"/>
      <w:r w:rsidRPr="00EF2EF2">
        <w:rPr>
          <w:sz w:val="16"/>
          <w:szCs w:val="16"/>
        </w:rPr>
        <w:t>rent-seeking</w:t>
      </w:r>
      <w:proofErr w:type="gramEnd"/>
      <w:r w:rsidRPr="00EF2EF2">
        <w:rPr>
          <w:sz w:val="16"/>
          <w:szCs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the future exists only in order to be colonized and made into an investment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unknowability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EF2EF2">
        <w:rPr>
          <w:sz w:val="16"/>
          <w:szCs w:val="16"/>
        </w:rPr>
        <w:t>derivatives trading claims</w:t>
      </w:r>
      <w:proofErr w:type="gramEnd"/>
      <w:r w:rsidRPr="00EF2EF2">
        <w:rPr>
          <w:sz w:val="16"/>
          <w:szCs w:val="16"/>
        </w:rPr>
        <w:t xml:space="preserve"> to have accounted for, and discounted, all these futures already. The “market”—nearly deified in neoliberal doctrine—thus works preemptively, as a global practice of what Richard Grusin calls premediation. It seeks to deplete the future in advance. Its relentless functioning makes it nearly impossible for us to conceive of any alternative to the global capitalist world order. Such is the condition that Mark Fisher calls capitalist realism. As Fisher puts it, channeling both Jameson and Žižek, “it’s</w:t>
      </w:r>
      <w:r w:rsidRPr="009B4804">
        <w:rPr>
          <w:sz w:val="16"/>
        </w:rPr>
        <w:t xml:space="preserve"> easier to imagine the end of the world than the end of capitalism.”</w:t>
      </w:r>
    </w:p>
    <w:p w:rsidR="00BE35C5" w:rsidRDefault="00BE35C5" w:rsidP="00BE35C5">
      <w:pPr>
        <w:rPr>
          <w:b/>
          <w:u w:val="single"/>
        </w:rPr>
      </w:pPr>
    </w:p>
    <w:p w:rsidR="00BE35C5" w:rsidRDefault="00BE35C5" w:rsidP="00BE35C5">
      <w:pPr>
        <w:pStyle w:val="Heading4"/>
      </w:pPr>
      <w:r>
        <w:t>The commons are disappearing! Land is incorporated in private or public regimes while neoliberalism privatizes social productions and thought. Our lives may be defined by the absence of common wealth, but it still can be found. Locating politics in the social and material commons opens the way for a truly participatory democratic movement. Thus, the role of the ballot is to preserve the commons.</w:t>
      </w:r>
    </w:p>
    <w:p w:rsidR="00BE35C5" w:rsidRDefault="00BE35C5" w:rsidP="00BE35C5">
      <w:pPr>
        <w:rPr>
          <w:rStyle w:val="Style13ptBold"/>
        </w:rPr>
      </w:pPr>
      <w:r>
        <w:rPr>
          <w:rStyle w:val="Style13ptBold"/>
        </w:rPr>
        <w:t>Hardt and Negri 09</w:t>
      </w:r>
    </w:p>
    <w:p w:rsidR="00BE35C5" w:rsidRPr="00E80C12" w:rsidRDefault="00BE35C5" w:rsidP="00BE35C5">
      <w:pPr>
        <w:rPr>
          <w:rStyle w:val="Style13ptBold"/>
          <w:b w:val="0"/>
          <w:sz w:val="20"/>
          <w:szCs w:val="20"/>
        </w:rPr>
      </w:pPr>
      <w:r>
        <w:rPr>
          <w:rStyle w:val="Style13ptBold"/>
          <w:b w:val="0"/>
          <w:sz w:val="20"/>
          <w:szCs w:val="20"/>
        </w:rPr>
        <w:t xml:space="preserve">Hardt, Michael, and Antonio Negri. “Commonwealth.” </w:t>
      </w:r>
      <w:proofErr w:type="gramStart"/>
      <w:r>
        <w:rPr>
          <w:rStyle w:val="Style13ptBold"/>
          <w:b w:val="0"/>
          <w:sz w:val="20"/>
          <w:szCs w:val="20"/>
        </w:rPr>
        <w:t>Harvard University Press, 2009.</w:t>
      </w:r>
      <w:proofErr w:type="gramEnd"/>
      <w:r>
        <w:rPr>
          <w:rStyle w:val="Style13ptBold"/>
          <w:b w:val="0"/>
          <w:sz w:val="20"/>
          <w:szCs w:val="20"/>
        </w:rPr>
        <w:t xml:space="preserve"> </w:t>
      </w:r>
      <w:proofErr w:type="gramStart"/>
      <w:r>
        <w:rPr>
          <w:rStyle w:val="Style13ptBold"/>
          <w:b w:val="0"/>
          <w:sz w:val="20"/>
          <w:szCs w:val="20"/>
        </w:rPr>
        <w:t>Pages vii to ix (preface).</w:t>
      </w:r>
      <w:proofErr w:type="gramEnd"/>
      <w:r>
        <w:rPr>
          <w:rStyle w:val="Style13ptBold"/>
          <w:b w:val="0"/>
          <w:sz w:val="20"/>
          <w:szCs w:val="20"/>
        </w:rPr>
        <w:t xml:space="preserve"> </w:t>
      </w:r>
      <w:hyperlink r:id="rId12" w:history="1">
        <w:r w:rsidRPr="00737E52">
          <w:rPr>
            <w:rStyle w:val="Hyperlink"/>
            <w:sz w:val="20"/>
            <w:szCs w:val="20"/>
          </w:rPr>
          <w:t>https://sok.bz/content/3-clanky/10-2010/20101023-michael-hardt-antonio-negri-commonwealth/hardtcommon.pdf //</w:t>
        </w:r>
      </w:hyperlink>
      <w:r>
        <w:rPr>
          <w:rStyle w:val="Style13ptBold"/>
          <w:b w:val="0"/>
          <w:sz w:val="20"/>
          <w:szCs w:val="20"/>
        </w:rPr>
        <w:t xml:space="preserve"> Park City NL</w:t>
      </w:r>
    </w:p>
    <w:p w:rsidR="00BE35C5" w:rsidRPr="00241F2A" w:rsidRDefault="00BE35C5" w:rsidP="00BE35C5">
      <w:pPr>
        <w:spacing w:after="0" w:line="240" w:lineRule="auto"/>
        <w:rPr>
          <w:rFonts w:asciiTheme="majorHAnsi" w:eastAsia="Times New Roman" w:hAnsiTheme="majorHAnsi" w:cs="Times New Roman"/>
          <w:u w:val="single"/>
        </w:rPr>
      </w:pPr>
      <w:r w:rsidRPr="00241F2A">
        <w:rPr>
          <w:rFonts w:ascii="Times New Roman" w:eastAsia="Times New Roman" w:hAnsi="Times New Roman" w:cs="Times New Roman"/>
          <w:sz w:val="20"/>
          <w:szCs w:val="20"/>
        </w:rPr>
        <w:br w:type="page"/>
      </w:r>
      <w:r w:rsidRPr="00241F2A">
        <w:rPr>
          <w:rFonts w:asciiTheme="majorHAnsi" w:eastAsia="Times New Roman" w:hAnsiTheme="majorHAnsi" w:cs="Times New Roman"/>
          <w:b/>
          <w:highlight w:val="cyan"/>
          <w:u w:val="single"/>
        </w:rPr>
        <w:t>War, suffering, misery, and exploitation</w:t>
      </w:r>
      <w:r w:rsidRPr="00241F2A">
        <w:rPr>
          <w:rFonts w:asciiTheme="majorHAnsi" w:eastAsia="Times New Roman" w:hAnsiTheme="majorHAnsi" w:cs="Times New Roman"/>
          <w:u w:val="single"/>
        </w:rPr>
        <w:t xml:space="preserve"> increasingly </w:t>
      </w:r>
      <w:r w:rsidRPr="00241F2A">
        <w:rPr>
          <w:rFonts w:asciiTheme="majorHAnsi" w:eastAsia="Times New Roman" w:hAnsiTheme="majorHAnsi" w:cs="Times New Roman"/>
          <w:b/>
          <w:highlight w:val="cyan"/>
          <w:u w:val="single"/>
        </w:rPr>
        <w:t>characterize our globalizing world. There are</w:t>
      </w:r>
      <w:r w:rsidRPr="00241F2A">
        <w:rPr>
          <w:rFonts w:asciiTheme="majorHAnsi" w:eastAsia="Times New Roman" w:hAnsiTheme="majorHAnsi" w:cs="Times New Roman"/>
          <w:b/>
          <w:u w:val="single"/>
        </w:rPr>
        <w:t xml:space="preserve"> </w:t>
      </w:r>
      <w:r w:rsidRPr="00241F2A">
        <w:rPr>
          <w:rFonts w:asciiTheme="majorHAnsi" w:eastAsia="Times New Roman" w:hAnsiTheme="majorHAnsi" w:cs="Times New Roman"/>
          <w:u w:val="single"/>
        </w:rPr>
        <w:t xml:space="preserve">so many </w:t>
      </w:r>
      <w:r w:rsidRPr="00241F2A">
        <w:rPr>
          <w:rFonts w:asciiTheme="majorHAnsi" w:eastAsia="Times New Roman" w:hAnsiTheme="majorHAnsi" w:cs="Times New Roman"/>
          <w:b/>
          <w:highlight w:val="cyan"/>
          <w:u w:val="single"/>
        </w:rPr>
        <w:t>reasons to seek refuge in a realm "outside,"</w:t>
      </w:r>
      <w:r w:rsidRPr="00241F2A">
        <w:rPr>
          <w:rFonts w:asciiTheme="majorHAnsi" w:eastAsia="Times New Roman" w:hAnsiTheme="majorHAnsi" w:cs="Times New Roman"/>
          <w:u w:val="single"/>
        </w:rPr>
        <w:t xml:space="preserve"> some place separate from the discipline and control of today's emerging Empire or even some transcendent or transcendental principles and values that can guide our lives and ground our political action.</w:t>
      </w:r>
      <w:r>
        <w:rPr>
          <w:rFonts w:asciiTheme="majorHAnsi" w:eastAsia="Times New Roman" w:hAnsiTheme="majorHAnsi" w:cs="Times New Roman"/>
          <w:sz w:val="16"/>
        </w:rPr>
        <w:t xml:space="preserve"> One primary </w:t>
      </w:r>
      <w:proofErr w:type="gramStart"/>
      <w:r>
        <w:rPr>
          <w:rFonts w:asciiTheme="majorHAnsi" w:eastAsia="Times New Roman" w:hAnsiTheme="majorHAnsi" w:cs="Times New Roman"/>
          <w:sz w:val="16"/>
        </w:rPr>
        <w:t xml:space="preserve">effect </w:t>
      </w:r>
      <w:r w:rsidRPr="00241F2A">
        <w:rPr>
          <w:rFonts w:asciiTheme="majorHAnsi" w:eastAsia="Times New Roman" w:hAnsiTheme="majorHAnsi" w:cs="Times New Roman"/>
          <w:sz w:val="16"/>
        </w:rPr>
        <w:t xml:space="preserve"> f</w:t>
      </w:r>
      <w:proofErr w:type="gramEnd"/>
      <w:r w:rsidRPr="00241F2A">
        <w:rPr>
          <w:rFonts w:asciiTheme="majorHAnsi" w:eastAsia="Times New Roman" w:hAnsiTheme="majorHAnsi" w:cs="Times New Roman"/>
          <w:sz w:val="16"/>
        </w:rPr>
        <w:t xml:space="preserve"> globalization, however, is the creation o f a common world, a world that, for better or worse, we all share, a world that has no "outside." </w:t>
      </w:r>
      <w:r w:rsidRPr="00241F2A">
        <w:rPr>
          <w:rFonts w:asciiTheme="majorHAnsi" w:eastAsia="Times New Roman" w:hAnsiTheme="majorHAnsi" w:cs="Times New Roman"/>
          <w:u w:val="single"/>
        </w:rPr>
        <w:t xml:space="preserve">Along with nihilists, we have </w:t>
      </w:r>
      <w:r>
        <w:rPr>
          <w:rFonts w:asciiTheme="majorHAnsi" w:eastAsia="Times New Roman" w:hAnsiTheme="majorHAnsi" w:cs="Times New Roman"/>
          <w:u w:val="single"/>
        </w:rPr>
        <w:t>to recognize that, regardless o</w:t>
      </w:r>
      <w:r w:rsidRPr="00241F2A">
        <w:rPr>
          <w:rFonts w:asciiTheme="majorHAnsi" w:eastAsia="Times New Roman" w:hAnsiTheme="majorHAnsi" w:cs="Times New Roman"/>
          <w:u w:val="single"/>
        </w:rPr>
        <w:t xml:space="preserve">f how brilliantly and trenchantly we critique it, </w:t>
      </w:r>
      <w:r w:rsidRPr="00241F2A">
        <w:rPr>
          <w:rFonts w:asciiTheme="majorHAnsi" w:eastAsia="Times New Roman" w:hAnsiTheme="majorHAnsi" w:cs="Times New Roman"/>
          <w:b/>
          <w:highlight w:val="cyan"/>
          <w:u w:val="single"/>
        </w:rPr>
        <w:t>we are destined to live in this world</w:t>
      </w:r>
      <w:r w:rsidRPr="00241F2A">
        <w:rPr>
          <w:rFonts w:asciiTheme="majorHAnsi" w:eastAsia="Times New Roman" w:hAnsiTheme="majorHAnsi" w:cs="Times New Roman"/>
          <w:u w:val="single"/>
        </w:rPr>
        <w:t xml:space="preserve">, not only </w:t>
      </w:r>
      <w:r w:rsidRPr="00241F2A">
        <w:rPr>
          <w:rFonts w:asciiTheme="majorHAnsi" w:eastAsia="Times New Roman" w:hAnsiTheme="majorHAnsi" w:cs="Times New Roman"/>
          <w:b/>
          <w:highlight w:val="cyan"/>
          <w:u w:val="single"/>
        </w:rPr>
        <w:t>subject to its</w:t>
      </w:r>
      <w:r w:rsidRPr="00241F2A">
        <w:rPr>
          <w:rFonts w:asciiTheme="majorHAnsi" w:eastAsia="Times New Roman" w:hAnsiTheme="majorHAnsi" w:cs="Times New Roman"/>
          <w:u w:val="single"/>
        </w:rPr>
        <w:t xml:space="preserve"> powers of </w:t>
      </w:r>
      <w:r w:rsidRPr="00241F2A">
        <w:rPr>
          <w:rFonts w:asciiTheme="majorHAnsi" w:eastAsia="Times New Roman" w:hAnsiTheme="majorHAnsi" w:cs="Times New Roman"/>
          <w:b/>
          <w:highlight w:val="cyan"/>
          <w:u w:val="single"/>
        </w:rPr>
        <w:t>domination</w:t>
      </w:r>
      <w:r w:rsidRPr="00241F2A">
        <w:rPr>
          <w:rFonts w:asciiTheme="majorHAnsi" w:eastAsia="Times New Roman" w:hAnsiTheme="majorHAnsi" w:cs="Times New Roman"/>
          <w:u w:val="single"/>
        </w:rPr>
        <w:t xml:space="preserve"> but also contaminated by its co</w:t>
      </w:r>
      <w:r>
        <w:rPr>
          <w:rFonts w:asciiTheme="majorHAnsi" w:eastAsia="Times New Roman" w:hAnsiTheme="majorHAnsi" w:cs="Times New Roman"/>
          <w:u w:val="single"/>
        </w:rPr>
        <w:t>rruptions. Abandon all dreams o</w:t>
      </w:r>
      <w:r w:rsidRPr="00241F2A">
        <w:rPr>
          <w:rFonts w:asciiTheme="majorHAnsi" w:eastAsia="Times New Roman" w:hAnsiTheme="majorHAnsi" w:cs="Times New Roman"/>
          <w:u w:val="single"/>
        </w:rPr>
        <w:t xml:space="preserve">f political purity and "higher values" that would allow us to remain outside! Such </w:t>
      </w:r>
      <w:proofErr w:type="gramStart"/>
      <w:r w:rsidRPr="00241F2A">
        <w:rPr>
          <w:rFonts w:asciiTheme="majorHAnsi" w:eastAsia="Times New Roman" w:hAnsiTheme="majorHAnsi" w:cs="Times New Roman"/>
          <w:u w:val="single"/>
        </w:rPr>
        <w:t>a nihilist</w:t>
      </w:r>
      <w:proofErr w:type="gramEnd"/>
      <w:r w:rsidRPr="00241F2A">
        <w:rPr>
          <w:rFonts w:asciiTheme="majorHAnsi" w:eastAsia="Times New Roman" w:hAnsiTheme="majorHAnsi" w:cs="Times New Roman"/>
          <w:u w:val="single"/>
        </w:rPr>
        <w:t xml:space="preserve"> recognition, however, s</w:t>
      </w:r>
      <w:r>
        <w:rPr>
          <w:rFonts w:asciiTheme="majorHAnsi" w:eastAsia="Times New Roman" w:hAnsiTheme="majorHAnsi" w:cs="Times New Roman"/>
          <w:u w:val="single"/>
        </w:rPr>
        <w:t>hould be only a tool, a point o</w:t>
      </w:r>
      <w:r w:rsidRPr="00241F2A">
        <w:rPr>
          <w:rFonts w:asciiTheme="majorHAnsi" w:eastAsia="Times New Roman" w:hAnsiTheme="majorHAnsi" w:cs="Times New Roman"/>
          <w:u w:val="single"/>
        </w:rPr>
        <w:t xml:space="preserve">f passage toward constructing an alternative project. In this book we articulate </w:t>
      </w:r>
      <w:r>
        <w:rPr>
          <w:rFonts w:asciiTheme="majorHAnsi" w:eastAsia="Times New Roman" w:hAnsiTheme="majorHAnsi" w:cs="Times New Roman"/>
          <w:u w:val="single"/>
        </w:rPr>
        <w:t>an ethical project, an ethics o</w:t>
      </w:r>
      <w:r w:rsidRPr="00241F2A">
        <w:rPr>
          <w:rFonts w:asciiTheme="majorHAnsi" w:eastAsia="Times New Roman" w:hAnsiTheme="majorHAnsi" w:cs="Times New Roman"/>
          <w:u w:val="single"/>
        </w:rPr>
        <w:t xml:space="preserve">f democratic political action within and against Empire. We investigate what the movements and practices of the multitude have </w:t>
      </w:r>
      <w:r>
        <w:rPr>
          <w:rFonts w:asciiTheme="majorHAnsi" w:eastAsia="Times New Roman" w:hAnsiTheme="majorHAnsi" w:cs="Times New Roman"/>
          <w:u w:val="single"/>
        </w:rPr>
        <w:t>been and what they can become i</w:t>
      </w:r>
      <w:r w:rsidRPr="00241F2A">
        <w:rPr>
          <w:rFonts w:asciiTheme="majorHAnsi" w:eastAsia="Times New Roman" w:hAnsiTheme="majorHAnsi" w:cs="Times New Roman"/>
          <w:u w:val="single"/>
        </w:rPr>
        <w:t>n order to discover the social relations and institution</w:t>
      </w:r>
      <w:r>
        <w:rPr>
          <w:rFonts w:asciiTheme="majorHAnsi" w:eastAsia="Times New Roman" w:hAnsiTheme="majorHAnsi" w:cs="Times New Roman"/>
          <w:u w:val="single"/>
        </w:rPr>
        <w:t>al forms o</w:t>
      </w:r>
      <w:r w:rsidRPr="00241F2A">
        <w:rPr>
          <w:rFonts w:asciiTheme="majorHAnsi" w:eastAsia="Times New Roman" w:hAnsiTheme="majorHAnsi" w:cs="Times New Roman"/>
          <w:u w:val="single"/>
        </w:rPr>
        <w:t>f a possible global democracy.</w:t>
      </w:r>
      <w:r w:rsidRPr="00241F2A">
        <w:rPr>
          <w:rFonts w:asciiTheme="majorHAnsi" w:eastAsia="Times New Roman" w:hAnsiTheme="majorHAnsi" w:cs="Times New Roman"/>
          <w:sz w:val="16"/>
        </w:rPr>
        <w:t xml:space="preserve"> "Becoming-Prince " is the process o f the multitude learning the </w:t>
      </w:r>
      <w:proofErr w:type="gramStart"/>
      <w:r w:rsidRPr="00241F2A">
        <w:rPr>
          <w:rFonts w:asciiTheme="majorHAnsi" w:eastAsia="Times New Roman" w:hAnsiTheme="majorHAnsi" w:cs="Times New Roman"/>
          <w:sz w:val="16"/>
        </w:rPr>
        <w:t>art  of</w:t>
      </w:r>
      <w:proofErr w:type="gramEnd"/>
      <w:r w:rsidRPr="00241F2A">
        <w:rPr>
          <w:rFonts w:asciiTheme="majorHAnsi" w:eastAsia="Times New Roman" w:hAnsiTheme="majorHAnsi" w:cs="Times New Roman"/>
          <w:sz w:val="16"/>
        </w:rPr>
        <w:t xml:space="preserve"> self-rule and inventing lasting democratic forms of social organization</w:t>
      </w:r>
      <w:r w:rsidRPr="00241F2A">
        <w:rPr>
          <w:rFonts w:asciiTheme="majorHAnsi" w:eastAsia="Times New Roman" w:hAnsiTheme="majorHAnsi" w:cs="Times New Roman"/>
          <w:u w:val="single"/>
        </w:rPr>
        <w:t xml:space="preserve">. </w:t>
      </w:r>
      <w:r w:rsidRPr="00E80C12">
        <w:rPr>
          <w:rFonts w:asciiTheme="majorHAnsi" w:eastAsia="Times New Roman" w:hAnsiTheme="majorHAnsi" w:cs="Times New Roman"/>
          <w:b/>
          <w:highlight w:val="cyan"/>
          <w:u w:val="single"/>
        </w:rPr>
        <w:t>A democracy of the multitude is imaginable</w:t>
      </w:r>
      <w:r w:rsidRPr="00241F2A">
        <w:rPr>
          <w:rFonts w:asciiTheme="majorHAnsi" w:eastAsia="Times New Roman" w:hAnsiTheme="majorHAnsi" w:cs="Times New Roman"/>
          <w:u w:val="single"/>
        </w:rPr>
        <w:t xml:space="preserve"> and possible only </w:t>
      </w:r>
      <w:r w:rsidRPr="00E80C12">
        <w:rPr>
          <w:rFonts w:asciiTheme="majorHAnsi" w:eastAsia="Times New Roman" w:hAnsiTheme="majorHAnsi" w:cs="Times New Roman"/>
          <w:b/>
          <w:highlight w:val="cyan"/>
          <w:u w:val="single"/>
        </w:rPr>
        <w:t>because we all</w:t>
      </w:r>
      <w:r w:rsidRPr="00241F2A">
        <w:rPr>
          <w:rFonts w:asciiTheme="majorHAnsi" w:eastAsia="Times New Roman" w:hAnsiTheme="majorHAnsi" w:cs="Times New Roman"/>
          <w:u w:val="single"/>
        </w:rPr>
        <w:t xml:space="preserve"> share a</w:t>
      </w:r>
      <w:r>
        <w:rPr>
          <w:rFonts w:asciiTheme="majorHAnsi" w:eastAsia="Times New Roman" w:hAnsiTheme="majorHAnsi" w:cs="Times New Roman"/>
          <w:u w:val="single"/>
        </w:rPr>
        <w:t xml:space="preserve">nd </w:t>
      </w:r>
      <w:r w:rsidRPr="00E80C12">
        <w:rPr>
          <w:rFonts w:asciiTheme="majorHAnsi" w:eastAsia="Times New Roman" w:hAnsiTheme="majorHAnsi" w:cs="Times New Roman"/>
          <w:b/>
          <w:highlight w:val="cyan"/>
          <w:u w:val="single"/>
        </w:rPr>
        <w:t>participate in the common. By "the common " we mean</w:t>
      </w:r>
      <w:r>
        <w:rPr>
          <w:rFonts w:asciiTheme="majorHAnsi" w:eastAsia="Times New Roman" w:hAnsiTheme="majorHAnsi" w:cs="Times New Roman"/>
          <w:u w:val="single"/>
        </w:rPr>
        <w:t xml:space="preserve">, first of all, </w:t>
      </w:r>
      <w:r w:rsidRPr="00E80C12">
        <w:rPr>
          <w:rFonts w:asciiTheme="majorHAnsi" w:eastAsia="Times New Roman" w:hAnsiTheme="majorHAnsi" w:cs="Times New Roman"/>
          <w:b/>
          <w:highlight w:val="cyan"/>
          <w:u w:val="single"/>
        </w:rPr>
        <w:t>the common wealth of the material world</w:t>
      </w:r>
      <w:r w:rsidRPr="00241F2A">
        <w:rPr>
          <w:rFonts w:asciiTheme="majorHAnsi" w:eastAsia="Times New Roman" w:hAnsiTheme="majorHAnsi" w:cs="Times New Roman"/>
          <w:u w:val="single"/>
        </w:rPr>
        <w:t>—t</w:t>
      </w:r>
      <w:r>
        <w:rPr>
          <w:rFonts w:asciiTheme="majorHAnsi" w:eastAsia="Times New Roman" w:hAnsiTheme="majorHAnsi" w:cs="Times New Roman"/>
          <w:u w:val="single"/>
        </w:rPr>
        <w:t>he air, the water, the fruits o</w:t>
      </w:r>
      <w:r w:rsidRPr="00241F2A">
        <w:rPr>
          <w:rFonts w:asciiTheme="majorHAnsi" w:eastAsia="Times New Roman" w:hAnsiTheme="majorHAnsi" w:cs="Times New Roman"/>
          <w:u w:val="single"/>
        </w:rPr>
        <w:t xml:space="preserve">f the soil, </w:t>
      </w:r>
      <w:r>
        <w:rPr>
          <w:rFonts w:asciiTheme="majorHAnsi" w:eastAsia="Times New Roman" w:hAnsiTheme="majorHAnsi" w:cs="Times New Roman"/>
          <w:u w:val="single"/>
        </w:rPr>
        <w:t>and all nature's bounty—which i</w:t>
      </w:r>
      <w:r w:rsidRPr="00241F2A">
        <w:rPr>
          <w:rFonts w:asciiTheme="majorHAnsi" w:eastAsia="Times New Roman" w:hAnsiTheme="majorHAnsi" w:cs="Times New Roman"/>
          <w:u w:val="single"/>
        </w:rPr>
        <w:t>n classic European political texts is often claim</w:t>
      </w:r>
      <w:r>
        <w:rPr>
          <w:rFonts w:asciiTheme="majorHAnsi" w:eastAsia="Times New Roman" w:hAnsiTheme="majorHAnsi" w:cs="Times New Roman"/>
          <w:u w:val="single"/>
        </w:rPr>
        <w:t>ed to be the inheritance o</w:t>
      </w:r>
      <w:r w:rsidRPr="00241F2A">
        <w:rPr>
          <w:rFonts w:asciiTheme="majorHAnsi" w:eastAsia="Times New Roman" w:hAnsiTheme="majorHAnsi" w:cs="Times New Roman"/>
          <w:u w:val="single"/>
        </w:rPr>
        <w:t xml:space="preserve">f humanity as a whole, </w:t>
      </w:r>
      <w:r w:rsidRPr="00E80C12">
        <w:rPr>
          <w:rFonts w:asciiTheme="majorHAnsi" w:eastAsia="Times New Roman" w:hAnsiTheme="majorHAnsi" w:cs="Times New Roman"/>
          <w:b/>
          <w:highlight w:val="cyan"/>
          <w:u w:val="single"/>
        </w:rPr>
        <w:t>to be shared together</w:t>
      </w:r>
      <w:r w:rsidRPr="00241F2A">
        <w:rPr>
          <w:rFonts w:asciiTheme="majorHAnsi" w:eastAsia="Times New Roman" w:hAnsiTheme="majorHAnsi" w:cs="Times New Roman"/>
          <w:u w:val="single"/>
        </w:rPr>
        <w:t xml:space="preserve">. </w:t>
      </w:r>
      <w:r w:rsidRPr="00E80C12">
        <w:rPr>
          <w:rFonts w:asciiTheme="majorHAnsi" w:eastAsia="Times New Roman" w:hAnsiTheme="majorHAnsi" w:cs="Times New Roman"/>
          <w:b/>
          <w:highlight w:val="cyan"/>
          <w:u w:val="single"/>
        </w:rPr>
        <w:t>We consider the common also</w:t>
      </w:r>
      <w:r w:rsidRPr="00241F2A">
        <w:rPr>
          <w:rFonts w:asciiTheme="majorHAnsi" w:eastAsia="Times New Roman" w:hAnsiTheme="majorHAnsi" w:cs="Times New Roman"/>
          <w:u w:val="single"/>
        </w:rPr>
        <w:t xml:space="preserve"> and mor</w:t>
      </w:r>
      <w:r>
        <w:rPr>
          <w:rFonts w:asciiTheme="majorHAnsi" w:eastAsia="Times New Roman" w:hAnsiTheme="majorHAnsi" w:cs="Times New Roman"/>
          <w:u w:val="single"/>
        </w:rPr>
        <w:t xml:space="preserve">e significantly </w:t>
      </w:r>
      <w:r w:rsidRPr="00E80C12">
        <w:rPr>
          <w:rFonts w:asciiTheme="majorHAnsi" w:eastAsia="Times New Roman" w:hAnsiTheme="majorHAnsi" w:cs="Times New Roman"/>
          <w:b/>
          <w:highlight w:val="cyan"/>
          <w:u w:val="single"/>
        </w:rPr>
        <w:t>those results of social production</w:t>
      </w:r>
      <w:r w:rsidRPr="00241F2A">
        <w:rPr>
          <w:rFonts w:asciiTheme="majorHAnsi" w:eastAsia="Times New Roman" w:hAnsiTheme="majorHAnsi" w:cs="Times New Roman"/>
          <w:u w:val="single"/>
        </w:rPr>
        <w:t xml:space="preserve"> that are necessary for social interaction and further production, </w:t>
      </w:r>
      <w:r w:rsidRPr="00E80C12">
        <w:rPr>
          <w:rFonts w:asciiTheme="majorHAnsi" w:eastAsia="Times New Roman" w:hAnsiTheme="majorHAnsi" w:cs="Times New Roman"/>
          <w:b/>
          <w:highlight w:val="cyan"/>
          <w:u w:val="single"/>
        </w:rPr>
        <w:t>such as knowledges, languages</w:t>
      </w:r>
      <w:r w:rsidRPr="00241F2A">
        <w:rPr>
          <w:rFonts w:asciiTheme="majorHAnsi" w:eastAsia="Times New Roman" w:hAnsiTheme="majorHAnsi" w:cs="Times New Roman"/>
          <w:u w:val="single"/>
        </w:rPr>
        <w:t xml:space="preserve">, codes, information, affects, and so forth. </w:t>
      </w:r>
      <w:r w:rsidRPr="00241F2A">
        <w:rPr>
          <w:rFonts w:asciiTheme="majorHAnsi" w:eastAsia="Times New Roman" w:hAnsiTheme="majorHAnsi" w:cs="Times New Roman"/>
          <w:sz w:val="16"/>
        </w:rPr>
        <w:t xml:space="preserve">This notion o f the common does not position humanity separate from nature, as either its exploiter or its custodian, but focuses rather on the practices o f interaction, care, and cohabitation i n a common world, promoting the beneficial and lim - iting the detrimental forms o f the common. In the era of globalization, issues o f the maintenance, production, and distribution o f the common in both these senses and in both ecological and socioeconomic frameworks become increasingly central. 1 </w:t>
      </w:r>
      <w:r w:rsidRPr="00E80C12">
        <w:rPr>
          <w:rFonts w:asciiTheme="majorHAnsi" w:eastAsia="Times New Roman" w:hAnsiTheme="majorHAnsi" w:cs="Times New Roman"/>
          <w:b/>
          <w:highlight w:val="cyan"/>
          <w:u w:val="single"/>
        </w:rPr>
        <w:t>With</w:t>
      </w:r>
      <w:r w:rsidRPr="00241F2A">
        <w:rPr>
          <w:rFonts w:asciiTheme="majorHAnsi" w:eastAsia="Times New Roman" w:hAnsiTheme="majorHAnsi" w:cs="Times New Roman"/>
          <w:u w:val="single"/>
        </w:rPr>
        <w:t xml:space="preserve"> the blinders of today's </w:t>
      </w:r>
      <w:r w:rsidRPr="00E80C12">
        <w:rPr>
          <w:rFonts w:asciiTheme="majorHAnsi" w:eastAsia="Times New Roman" w:hAnsiTheme="majorHAnsi" w:cs="Times New Roman"/>
          <w:b/>
          <w:highlight w:val="cyan"/>
          <w:u w:val="single"/>
        </w:rPr>
        <w:t>dominant ideologies</w:t>
      </w:r>
      <w:r w:rsidRPr="00241F2A">
        <w:rPr>
          <w:rFonts w:asciiTheme="majorHAnsi" w:eastAsia="Times New Roman" w:hAnsiTheme="majorHAnsi" w:cs="Times New Roman"/>
          <w:u w:val="single"/>
        </w:rPr>
        <w:t xml:space="preserve">, however, </w:t>
      </w:r>
      <w:r w:rsidRPr="00E80C12">
        <w:rPr>
          <w:rFonts w:asciiTheme="majorHAnsi" w:eastAsia="Times New Roman" w:hAnsiTheme="majorHAnsi" w:cs="Times New Roman"/>
          <w:b/>
          <w:highlight w:val="cyan"/>
          <w:u w:val="single"/>
        </w:rPr>
        <w:t>it is difficult to see the common</w:t>
      </w:r>
      <w:r w:rsidRPr="00241F2A">
        <w:rPr>
          <w:rFonts w:asciiTheme="majorHAnsi" w:eastAsia="Times New Roman" w:hAnsiTheme="majorHAnsi" w:cs="Times New Roman"/>
          <w:u w:val="single"/>
        </w:rPr>
        <w:t xml:space="preserve">, even though it is all around us. </w:t>
      </w:r>
      <w:r w:rsidRPr="00E80C12">
        <w:rPr>
          <w:rFonts w:asciiTheme="majorHAnsi" w:eastAsia="Times New Roman" w:hAnsiTheme="majorHAnsi" w:cs="Times New Roman"/>
          <w:b/>
          <w:highlight w:val="cyan"/>
          <w:u w:val="single"/>
        </w:rPr>
        <w:t xml:space="preserve">Neoliberal </w:t>
      </w:r>
      <w:r w:rsidRPr="00E80C12">
        <w:rPr>
          <w:rFonts w:asciiTheme="majorHAnsi" w:eastAsia="Times New Roman" w:hAnsiTheme="majorHAnsi" w:cs="Times New Roman"/>
          <w:u w:val="single"/>
        </w:rPr>
        <w:t>government</w:t>
      </w:r>
      <w:r w:rsidRPr="00E80C12">
        <w:rPr>
          <w:rFonts w:asciiTheme="majorHAnsi" w:eastAsia="Times New Roman" w:hAnsiTheme="majorHAnsi" w:cs="Times New Roman"/>
          <w:b/>
          <w:highlight w:val="cyan"/>
          <w:u w:val="single"/>
        </w:rPr>
        <w:t xml:space="preserve"> policies</w:t>
      </w:r>
      <w:r w:rsidRPr="00241F2A">
        <w:rPr>
          <w:rFonts w:asciiTheme="majorHAnsi" w:eastAsia="Times New Roman" w:hAnsiTheme="majorHAnsi" w:cs="Times New Roman"/>
          <w:u w:val="single"/>
        </w:rPr>
        <w:t xml:space="preserve"> throughout the world have sought in recent decades to </w:t>
      </w:r>
      <w:r w:rsidRPr="00E80C12">
        <w:rPr>
          <w:rFonts w:asciiTheme="majorHAnsi" w:eastAsia="Times New Roman" w:hAnsiTheme="majorHAnsi" w:cs="Times New Roman"/>
          <w:b/>
          <w:highlight w:val="cyan"/>
          <w:u w:val="single"/>
        </w:rPr>
        <w:t>privatize the common, making cultural products</w:t>
      </w:r>
      <w:r w:rsidRPr="00E80C12">
        <w:rPr>
          <w:rFonts w:asciiTheme="majorHAnsi" w:eastAsia="Times New Roman" w:hAnsiTheme="majorHAnsi" w:cs="Times New Roman"/>
          <w:u w:val="single"/>
        </w:rPr>
        <w:t>—for example,</w:t>
      </w:r>
      <w:r w:rsidRPr="00E80C12">
        <w:rPr>
          <w:rFonts w:asciiTheme="majorHAnsi" w:eastAsia="Times New Roman" w:hAnsiTheme="majorHAnsi" w:cs="Times New Roman"/>
          <w:b/>
          <w:u w:val="single"/>
        </w:rPr>
        <w:t xml:space="preserve"> </w:t>
      </w:r>
      <w:r w:rsidRPr="00E80C12">
        <w:rPr>
          <w:rFonts w:asciiTheme="majorHAnsi" w:eastAsia="Times New Roman" w:hAnsiTheme="majorHAnsi" w:cs="Times New Roman"/>
          <w:b/>
          <w:highlight w:val="cyan"/>
          <w:u w:val="single"/>
        </w:rPr>
        <w:t xml:space="preserve">information, ideas, </w:t>
      </w:r>
      <w:r w:rsidRPr="00E80C12">
        <w:rPr>
          <w:rFonts w:asciiTheme="majorHAnsi" w:eastAsia="Times New Roman" w:hAnsiTheme="majorHAnsi" w:cs="Times New Roman"/>
          <w:u w:val="single"/>
        </w:rPr>
        <w:t>and even species of</w:t>
      </w:r>
      <w:r w:rsidRPr="00E80C12">
        <w:rPr>
          <w:rFonts w:asciiTheme="majorHAnsi" w:eastAsia="Times New Roman" w:hAnsiTheme="majorHAnsi" w:cs="Times New Roman"/>
          <w:b/>
          <w:u w:val="single"/>
        </w:rPr>
        <w:t xml:space="preserve"> </w:t>
      </w:r>
      <w:r w:rsidRPr="00E80C12">
        <w:rPr>
          <w:rFonts w:asciiTheme="majorHAnsi" w:eastAsia="Times New Roman" w:hAnsiTheme="majorHAnsi" w:cs="Times New Roman"/>
          <w:b/>
          <w:highlight w:val="cyan"/>
          <w:u w:val="single"/>
        </w:rPr>
        <w:t>animals and plants—into private property</w:t>
      </w:r>
      <w:r w:rsidRPr="00241F2A">
        <w:rPr>
          <w:rFonts w:asciiTheme="majorHAnsi" w:eastAsia="Times New Roman" w:hAnsiTheme="majorHAnsi" w:cs="Times New Roman"/>
          <w:u w:val="single"/>
        </w:rPr>
        <w:t>. We argue, in chorus with many others, that such privatization should be resisted</w:t>
      </w:r>
      <w:r w:rsidRPr="00241F2A">
        <w:rPr>
          <w:rFonts w:asciiTheme="majorHAnsi" w:eastAsia="Times New Roman" w:hAnsiTheme="majorHAnsi" w:cs="Times New Roman"/>
          <w:sz w:val="16"/>
        </w:rPr>
        <w:t xml:space="preserve">. The standard view, however, assumes that the only alternative to the private is the public, that is, what is managed and regulated by states and other governmental authorities, as if the common were irrelevant or extinct. </w:t>
      </w:r>
      <w:r>
        <w:rPr>
          <w:rFonts w:asciiTheme="majorHAnsi" w:eastAsia="Times New Roman" w:hAnsiTheme="majorHAnsi" w:cs="Times New Roman"/>
          <w:u w:val="single"/>
        </w:rPr>
        <w:t>It is true, o</w:t>
      </w:r>
      <w:r w:rsidRPr="00241F2A">
        <w:rPr>
          <w:rFonts w:asciiTheme="majorHAnsi" w:eastAsia="Times New Roman" w:hAnsiTheme="majorHAnsi" w:cs="Times New Roman"/>
          <w:u w:val="single"/>
        </w:rPr>
        <w:t>f course</w:t>
      </w:r>
      <w:r>
        <w:rPr>
          <w:rFonts w:asciiTheme="majorHAnsi" w:eastAsia="Times New Roman" w:hAnsiTheme="majorHAnsi" w:cs="Times New Roman"/>
          <w:u w:val="single"/>
        </w:rPr>
        <w:t>, that through a long process o</w:t>
      </w:r>
      <w:r w:rsidRPr="00241F2A">
        <w:rPr>
          <w:rFonts w:asciiTheme="majorHAnsi" w:eastAsia="Times New Roman" w:hAnsiTheme="majorHAnsi" w:cs="Times New Roman"/>
          <w:u w:val="single"/>
        </w:rPr>
        <w:t xml:space="preserve">f enclosures </w:t>
      </w:r>
      <w:r w:rsidRPr="00E80C12">
        <w:rPr>
          <w:rFonts w:asciiTheme="majorHAnsi" w:eastAsia="Times New Roman" w:hAnsiTheme="majorHAnsi" w:cs="Times New Roman"/>
          <w:b/>
          <w:highlight w:val="cyan"/>
          <w:u w:val="single"/>
        </w:rPr>
        <w:t>the earth's surface has been almost completely divided up between public and private property so that common land regimes</w:t>
      </w:r>
      <w:r w:rsidRPr="00241F2A">
        <w:rPr>
          <w:rFonts w:asciiTheme="majorHAnsi" w:eastAsia="Times New Roman" w:hAnsiTheme="majorHAnsi" w:cs="Times New Roman"/>
          <w:u w:val="single"/>
        </w:rPr>
        <w:t xml:space="preserve">, such as those o f indigenous civilizations o f the Americas or medieval Europe, </w:t>
      </w:r>
      <w:r w:rsidRPr="00E80C12">
        <w:rPr>
          <w:rFonts w:asciiTheme="majorHAnsi" w:eastAsia="Times New Roman" w:hAnsiTheme="majorHAnsi" w:cs="Times New Roman"/>
          <w:b/>
          <w:highlight w:val="cyan"/>
          <w:u w:val="single"/>
        </w:rPr>
        <w:t>have been destroyed</w:t>
      </w:r>
      <w:r w:rsidRPr="00241F2A">
        <w:rPr>
          <w:rFonts w:asciiTheme="majorHAnsi" w:eastAsia="Times New Roman" w:hAnsiTheme="majorHAnsi" w:cs="Times New Roman"/>
          <w:sz w:val="16"/>
        </w:rPr>
        <w:t xml:space="preserve">. </w:t>
      </w:r>
      <w:r>
        <w:rPr>
          <w:rFonts w:asciiTheme="majorHAnsi" w:eastAsia="Times New Roman" w:hAnsiTheme="majorHAnsi" w:cs="Times New Roman"/>
          <w:u w:val="single"/>
        </w:rPr>
        <w:t>An</w:t>
      </w:r>
      <w:r w:rsidRPr="00241F2A">
        <w:rPr>
          <w:rFonts w:asciiTheme="majorHAnsi" w:eastAsia="Times New Roman" w:hAnsiTheme="majorHAnsi" w:cs="Times New Roman"/>
          <w:u w:val="single"/>
        </w:rPr>
        <w:t xml:space="preserve">d yet so much o f our world is common, open to access o f all and developed through active participation. </w:t>
      </w:r>
      <w:r w:rsidRPr="00E80C12">
        <w:rPr>
          <w:rFonts w:asciiTheme="majorHAnsi" w:eastAsia="Times New Roman" w:hAnsiTheme="majorHAnsi" w:cs="Times New Roman"/>
          <w:b/>
          <w:highlight w:val="cyan"/>
          <w:u w:val="single"/>
        </w:rPr>
        <w:t>Language</w:t>
      </w:r>
      <w:r w:rsidRPr="00241F2A">
        <w:rPr>
          <w:rFonts w:asciiTheme="majorHAnsi" w:eastAsia="Times New Roman" w:hAnsiTheme="majorHAnsi" w:cs="Times New Roman"/>
          <w:u w:val="single"/>
        </w:rPr>
        <w:t xml:space="preserve">, for example, like affects and gestures, </w:t>
      </w:r>
      <w:r w:rsidRPr="00E80C12">
        <w:rPr>
          <w:rFonts w:asciiTheme="majorHAnsi" w:eastAsia="Times New Roman" w:hAnsiTheme="majorHAnsi" w:cs="Times New Roman"/>
          <w:b/>
          <w:highlight w:val="cyan"/>
          <w:u w:val="single"/>
        </w:rPr>
        <w:t>is for the most part common</w:t>
      </w:r>
      <w:r w:rsidRPr="00241F2A">
        <w:rPr>
          <w:rFonts w:asciiTheme="majorHAnsi" w:eastAsia="Times New Roman" w:hAnsiTheme="majorHAnsi" w:cs="Times New Roman"/>
          <w:u w:val="single"/>
        </w:rPr>
        <w:t>, and indeed if language were made either private or public—that is, if large portions of our words, phrases, or parts of speech were subject to private ownership or public authority—then l</w:t>
      </w:r>
      <w:r>
        <w:rPr>
          <w:rFonts w:asciiTheme="majorHAnsi" w:eastAsia="Times New Roman" w:hAnsiTheme="majorHAnsi" w:cs="Times New Roman"/>
          <w:u w:val="single"/>
        </w:rPr>
        <w:t>anguage would lose its powers o</w:t>
      </w:r>
      <w:r w:rsidRPr="00241F2A">
        <w:rPr>
          <w:rFonts w:asciiTheme="majorHAnsi" w:eastAsia="Times New Roman" w:hAnsiTheme="majorHAnsi" w:cs="Times New Roman"/>
          <w:u w:val="single"/>
        </w:rPr>
        <w:t xml:space="preserve">f expression, creativity, and communication. </w:t>
      </w:r>
      <w:r w:rsidRPr="00E80C12">
        <w:rPr>
          <w:rFonts w:asciiTheme="majorHAnsi" w:eastAsia="Times New Roman" w:hAnsiTheme="majorHAnsi" w:cs="Times New Roman"/>
          <w:b/>
          <w:highlight w:val="cyan"/>
          <w:u w:val="single"/>
        </w:rPr>
        <w:t>Such an example is meant not to calm readers</w:t>
      </w:r>
      <w:r w:rsidRPr="00241F2A">
        <w:rPr>
          <w:rFonts w:asciiTheme="majorHAnsi" w:eastAsia="Times New Roman" w:hAnsiTheme="majorHAnsi" w:cs="Times New Roman"/>
          <w:u w:val="single"/>
        </w:rPr>
        <w:t xml:space="preserve">, as if to say that the crises created by private and public controls are not as bad as they seem, </w:t>
      </w:r>
      <w:r w:rsidRPr="00E80C12">
        <w:rPr>
          <w:rFonts w:asciiTheme="majorHAnsi" w:eastAsia="Times New Roman" w:hAnsiTheme="majorHAnsi" w:cs="Times New Roman"/>
          <w:b/>
          <w:highlight w:val="cyan"/>
          <w:u w:val="single"/>
        </w:rPr>
        <w:t>but rather to help readers</w:t>
      </w:r>
      <w:r w:rsidRPr="00241F2A">
        <w:rPr>
          <w:rFonts w:asciiTheme="majorHAnsi" w:eastAsia="Times New Roman" w:hAnsiTheme="majorHAnsi" w:cs="Times New Roman"/>
          <w:u w:val="single"/>
        </w:rPr>
        <w:t xml:space="preserve"> begin to retrain their vision, </w:t>
      </w:r>
      <w:r w:rsidRPr="00E80C12">
        <w:rPr>
          <w:rFonts w:asciiTheme="majorHAnsi" w:eastAsia="Times New Roman" w:hAnsiTheme="majorHAnsi" w:cs="Times New Roman"/>
          <w:b/>
          <w:highlight w:val="cyan"/>
          <w:u w:val="single"/>
        </w:rPr>
        <w:t>recognizing the common that exists and what it can do. That is the first step</w:t>
      </w:r>
      <w:r>
        <w:rPr>
          <w:rFonts w:asciiTheme="majorHAnsi" w:eastAsia="Times New Roman" w:hAnsiTheme="majorHAnsi" w:cs="Times New Roman"/>
          <w:u w:val="single"/>
        </w:rPr>
        <w:t xml:space="preserve"> in a project </w:t>
      </w:r>
      <w:r w:rsidRPr="00E80C12">
        <w:rPr>
          <w:rFonts w:asciiTheme="majorHAnsi" w:eastAsia="Times New Roman" w:hAnsiTheme="majorHAnsi" w:cs="Times New Roman"/>
          <w:b/>
          <w:highlight w:val="cyan"/>
          <w:u w:val="single"/>
        </w:rPr>
        <w:t>to win back</w:t>
      </w:r>
      <w:r w:rsidRPr="00241F2A">
        <w:rPr>
          <w:rFonts w:asciiTheme="majorHAnsi" w:eastAsia="Times New Roman" w:hAnsiTheme="majorHAnsi" w:cs="Times New Roman"/>
          <w:u w:val="single"/>
        </w:rPr>
        <w:t xml:space="preserve"> and expand </w:t>
      </w:r>
      <w:r w:rsidRPr="00E80C12">
        <w:rPr>
          <w:rFonts w:asciiTheme="majorHAnsi" w:eastAsia="Times New Roman" w:hAnsiTheme="majorHAnsi" w:cs="Times New Roman"/>
          <w:b/>
          <w:highlight w:val="cyan"/>
          <w:u w:val="single"/>
        </w:rPr>
        <w:t>the common and its powers</w:t>
      </w:r>
      <w:r w:rsidRPr="00241F2A">
        <w:rPr>
          <w:rFonts w:asciiTheme="majorHAnsi" w:eastAsia="Times New Roman" w:hAnsiTheme="majorHAnsi" w:cs="Times New Roman"/>
          <w:u w:val="single"/>
        </w:rPr>
        <w:t>.</w:t>
      </w:r>
      <w:r w:rsidRPr="00241F2A">
        <w:rPr>
          <w:rFonts w:asciiTheme="majorHAnsi" w:eastAsia="Times New Roman" w:hAnsiTheme="majorHAnsi" w:cs="Times New Roman"/>
          <w:sz w:val="16"/>
        </w:rPr>
        <w:t xml:space="preserve"> The seemingly exclusive alternative between the private and the public corresponds to an equally pernicious political alternative between capitalism and socialism. It is often assumed that the only cure for the ills o f capitalist society is public regulation and Keynesian and/or socialist economic management; and, conversely, socialist maladies are presumed to be treatable only by private property and capitalist control. </w:t>
      </w:r>
      <w:r w:rsidRPr="00241F2A">
        <w:rPr>
          <w:rFonts w:asciiTheme="majorHAnsi" w:eastAsia="Times New Roman" w:hAnsiTheme="majorHAnsi" w:cs="Times New Roman"/>
          <w:u w:val="single"/>
        </w:rPr>
        <w:t>Socialism and capitalism, however, even though they have at times been mingled together and at others occasioned bitte</w:t>
      </w:r>
      <w:r>
        <w:rPr>
          <w:rFonts w:asciiTheme="majorHAnsi" w:eastAsia="Times New Roman" w:hAnsiTheme="majorHAnsi" w:cs="Times New Roman"/>
          <w:u w:val="single"/>
        </w:rPr>
        <w:t>r conflicts, are both regimes o</w:t>
      </w:r>
      <w:r w:rsidRPr="00241F2A">
        <w:rPr>
          <w:rFonts w:asciiTheme="majorHAnsi" w:eastAsia="Times New Roman" w:hAnsiTheme="majorHAnsi" w:cs="Times New Roman"/>
          <w:u w:val="single"/>
        </w:rPr>
        <w:t>f property that exclude the</w:t>
      </w:r>
      <w:r>
        <w:rPr>
          <w:rFonts w:asciiTheme="majorHAnsi" w:eastAsia="Times New Roman" w:hAnsiTheme="majorHAnsi" w:cs="Times New Roman"/>
          <w:u w:val="single"/>
        </w:rPr>
        <w:t xml:space="preserve"> common. </w:t>
      </w:r>
      <w:r w:rsidRPr="00E80C12">
        <w:rPr>
          <w:rFonts w:asciiTheme="majorHAnsi" w:eastAsia="Times New Roman" w:hAnsiTheme="majorHAnsi" w:cs="Times New Roman"/>
          <w:b/>
          <w:highlight w:val="cyan"/>
          <w:u w:val="single"/>
        </w:rPr>
        <w:t>The political project of instituting the common</w:t>
      </w:r>
      <w:r w:rsidRPr="00241F2A">
        <w:rPr>
          <w:rFonts w:asciiTheme="majorHAnsi" w:eastAsia="Times New Roman" w:hAnsiTheme="majorHAnsi" w:cs="Times New Roman"/>
          <w:u w:val="single"/>
        </w:rPr>
        <w:t xml:space="preserve">, which we develop in this book, cuts diagonally across these false alternatives— </w:t>
      </w:r>
      <w:r w:rsidRPr="00E80C12">
        <w:rPr>
          <w:rFonts w:asciiTheme="majorHAnsi" w:eastAsia="Times New Roman" w:hAnsiTheme="majorHAnsi" w:cs="Times New Roman"/>
          <w:b/>
          <w:highlight w:val="cyan"/>
          <w:u w:val="single"/>
        </w:rPr>
        <w:t>neither private nor public</w:t>
      </w:r>
      <w:r w:rsidRPr="00241F2A">
        <w:rPr>
          <w:rFonts w:asciiTheme="majorHAnsi" w:eastAsia="Times New Roman" w:hAnsiTheme="majorHAnsi" w:cs="Times New Roman"/>
          <w:u w:val="single"/>
        </w:rPr>
        <w:t xml:space="preserve">, neither capitalist nor socialist—and </w:t>
      </w:r>
      <w:r w:rsidRPr="00E80C12">
        <w:rPr>
          <w:rFonts w:asciiTheme="majorHAnsi" w:eastAsia="Times New Roman" w:hAnsiTheme="majorHAnsi" w:cs="Times New Roman"/>
          <w:b/>
          <w:highlight w:val="cyan"/>
          <w:u w:val="single"/>
        </w:rPr>
        <w:t>opens a new space for politics</w:t>
      </w:r>
      <w:r w:rsidRPr="00241F2A">
        <w:rPr>
          <w:rFonts w:asciiTheme="majorHAnsi" w:eastAsia="Times New Roman" w:hAnsiTheme="majorHAnsi" w:cs="Times New Roman"/>
          <w:u w:val="single"/>
        </w:rPr>
        <w:t>.</w:t>
      </w:r>
    </w:p>
    <w:p w:rsidR="00BE35C5" w:rsidRDefault="00BE35C5" w:rsidP="00BE35C5">
      <w:pPr>
        <w:rPr>
          <w:b/>
        </w:rPr>
      </w:pPr>
    </w:p>
    <w:p w:rsidR="00BE35C5" w:rsidRDefault="00BE35C5" w:rsidP="00BE35C5">
      <w:pPr>
        <w:rPr>
          <w:b/>
        </w:rPr>
      </w:pPr>
      <w:r>
        <w:rPr>
          <w:b/>
        </w:rPr>
        <w:t>Prefer the ROB additionally:</w:t>
      </w:r>
    </w:p>
    <w:p w:rsidR="00BE35C5" w:rsidRPr="007B5838" w:rsidRDefault="00BE35C5" w:rsidP="00BE35C5">
      <w:pPr>
        <w:pStyle w:val="ListParagraph"/>
        <w:numPr>
          <w:ilvl w:val="0"/>
          <w:numId w:val="12"/>
        </w:numPr>
        <w:rPr>
          <w:b/>
        </w:rPr>
      </w:pPr>
      <w:r w:rsidRPr="007B5838">
        <w:rPr>
          <w:b/>
        </w:rPr>
        <w:t>Politics: change is impossible if all political energy is diverted into private enterprise when the commons are destroyed</w:t>
      </w:r>
      <w:r>
        <w:rPr>
          <w:b/>
        </w:rPr>
        <w:t>. That dooms humanity to continue its repeated violence. It also makes policy-focused debate pointless.</w:t>
      </w:r>
    </w:p>
    <w:p w:rsidR="00BE35C5" w:rsidRPr="007B5838" w:rsidRDefault="00BE35C5" w:rsidP="00BE35C5">
      <w:pPr>
        <w:pStyle w:val="ListParagraph"/>
        <w:numPr>
          <w:ilvl w:val="0"/>
          <w:numId w:val="12"/>
        </w:numPr>
        <w:rPr>
          <w:b/>
        </w:rPr>
      </w:pPr>
      <w:r>
        <w:rPr>
          <w:b/>
        </w:rPr>
        <w:t>Performativity: you engage in the communicative commons by debating in a way that is open to all. Absent the commons, debate is just the spouting of corporate propaganda, which is pointless. By engaging this argument, they concede that the commons are necessary for debate.</w:t>
      </w:r>
    </w:p>
    <w:p w:rsidR="00BE35C5" w:rsidRDefault="00BE35C5" w:rsidP="00BE35C5"/>
    <w:p w:rsidR="00BE35C5" w:rsidRPr="007B5838" w:rsidRDefault="00BE35C5" w:rsidP="00BE35C5">
      <w:pPr>
        <w:rPr>
          <w:rFonts w:ascii="Times New Roman" w:hAnsi="Times New Roman"/>
          <w:b/>
          <w:sz w:val="20"/>
          <w:szCs w:val="20"/>
        </w:rPr>
      </w:pPr>
      <w:r w:rsidRPr="007B5838">
        <w:rPr>
          <w:b/>
        </w:rPr>
        <w:t xml:space="preserve">I affirm Resolved: </w:t>
      </w:r>
      <w:r w:rsidRPr="007B5838">
        <w:rPr>
          <w:b/>
          <w:bdr w:val="none" w:sz="0" w:space="0" w:color="auto" w:frame="1"/>
          <w:shd w:val="clear" w:color="auto" w:fill="FFFFFF"/>
        </w:rPr>
        <w:t>The appropriation of outer space by private entities is unjust.</w:t>
      </w:r>
    </w:p>
    <w:p w:rsidR="00BE35C5" w:rsidRPr="007B5838" w:rsidRDefault="00BE35C5" w:rsidP="00BE35C5">
      <w:pPr>
        <w:rPr>
          <w:b/>
        </w:rPr>
      </w:pPr>
    </w:p>
    <w:p w:rsidR="00BE35C5" w:rsidRDefault="00BE35C5" w:rsidP="00BE35C5">
      <w:pPr>
        <w:pStyle w:val="Heading4"/>
      </w:pPr>
      <w:r>
        <w:t>Extractivism is a dominant economic activity that draws upon common resources like minerals, care, and knowledge for wealth accumulation. This robs the commons of its potential for political change – social and physical energies are drawn into property relations instead of being used for anti-capitalist projects. Only collective owenership of the commons can pave the way for social movements that challenge capitalism. AND this is an independent reason to affirm: any privatization of space will destroy it physically and socially</w:t>
      </w:r>
    </w:p>
    <w:p w:rsidR="00BE35C5" w:rsidRDefault="00BE35C5" w:rsidP="00BE35C5">
      <w:pPr>
        <w:rPr>
          <w:rStyle w:val="Style13ptBold"/>
        </w:rPr>
      </w:pPr>
      <w:r w:rsidRPr="005C5FD6">
        <w:rPr>
          <w:rStyle w:val="Style13ptBold"/>
        </w:rPr>
        <w:t>Hardt and Negri 20</w:t>
      </w:r>
    </w:p>
    <w:p w:rsidR="00BE35C5" w:rsidRPr="005C5FD6" w:rsidRDefault="00BE35C5" w:rsidP="00BE35C5">
      <w:pPr>
        <w:rPr>
          <w:rStyle w:val="Style13ptBold"/>
        </w:rPr>
      </w:pPr>
      <w:r>
        <w:rPr>
          <w:rStyle w:val="Style13ptBold"/>
          <w:b w:val="0"/>
          <w:sz w:val="20"/>
          <w:szCs w:val="20"/>
        </w:rPr>
        <w:t xml:space="preserve">Hardt, Michael, and Antonio Negri. “Empire, Twnety Years On.” 2020. </w:t>
      </w:r>
      <w:hyperlink r:id="rId13" w:history="1">
        <w:r w:rsidRPr="00737E52">
          <w:rPr>
            <w:rStyle w:val="Hyperlink"/>
            <w:sz w:val="20"/>
            <w:szCs w:val="20"/>
          </w:rPr>
          <w:t>https://newleftreview.org/issues/ii120/articles/empire-twenty-years-on.pdf //</w:t>
        </w:r>
      </w:hyperlink>
      <w:r>
        <w:rPr>
          <w:rStyle w:val="Style13ptBold"/>
          <w:b w:val="0"/>
          <w:sz w:val="20"/>
          <w:szCs w:val="20"/>
        </w:rPr>
        <w:t xml:space="preserve"> Park City NL</w:t>
      </w:r>
    </w:p>
    <w:p w:rsidR="00BE35C5" w:rsidRDefault="00BE35C5" w:rsidP="00BE35C5">
      <w:pPr>
        <w:rPr>
          <w:b/>
          <w:u w:val="single"/>
        </w:rPr>
      </w:pPr>
      <w:r w:rsidRPr="00C21061">
        <w:rPr>
          <w:sz w:val="16"/>
        </w:rPr>
        <w:t xml:space="preserve">Analysis of the mixed constitution of global governance needs to be complemented by investigation of the other sphere, that of production and reproduction—because, even when out of sync, each sphere requires the other’s support. Just as national capital needed the nation-state to guarantee its collective and long-term interests, so too global capital today requires a complex global-governance structure. The sphere of capitalist relations, like that of governance, is composed of an extraordinarily heterogeneous, conflictual and unstable set of elements which act on different scales: individual capitalist firms in competition with each other; national capitals, also often in conflict; various forms of waged, unwaged and precarious labour—as well as noncapitalist elements, which have always been part of capitalist societies. As with the other sphere, registering the heterogeneity of elements should not prevent us from recognizing the overall design.18 Here we briefly sketch some key directions in the development of capital by following some of the scholarly and militant critiques that have emerged in the last twenty years. (Indeed, the increasingly widespread questioning of capitalist rule has been accompanied by a flourishing of Marxist and anticapitalist analyses.) In addition to revealing the new and, in many cases, more severe forms of capitalist domination and exploitation, a prime mandate of the critique of political economy involves seeking seeds of resistance and freedom within the circuits of capitalist production and reproduction. To accomplish this, we focus first on the ways in which movements against capitalist society and its disciplinary regime have functioned as motors driving capitalist development. This is a story of co-optation and capture, but also, and more importantly, an index of the potency of revolt: where there is the power to impel capital forward there is also the potential to overthrow it. We then examine the ways in which capital, by pursuing its own development, creates weapons that can eventually be wielded against it.19 What strikes us most strongly in analyses of recent capitalist developments is the central role played by the common in its various guises, from natural resource to cultural product, biometric data to social cooperation. </w:t>
      </w:r>
      <w:r w:rsidRPr="00C21061">
        <w:rPr>
          <w:b/>
          <w:highlight w:val="cyan"/>
          <w:u w:val="single"/>
        </w:rPr>
        <w:t>The common is</w:t>
      </w:r>
      <w:r w:rsidRPr="00C21061">
        <w:rPr>
          <w:u w:val="single"/>
        </w:rPr>
        <w:t xml:space="preserve"> ever more </w:t>
      </w:r>
      <w:r w:rsidRPr="00C21061">
        <w:rPr>
          <w:b/>
          <w:highlight w:val="cyan"/>
          <w:u w:val="single"/>
        </w:rPr>
        <w:t>central to capitalist social production</w:t>
      </w:r>
      <w:r w:rsidRPr="00C21061">
        <w:rPr>
          <w:u w:val="single"/>
        </w:rPr>
        <w:t xml:space="preserve"> and reproduction—the value that capital accumulates resides, increasingly, in the common—and yet it also designates a potential for social autonomy from capital, a potential for revolt.</w:t>
      </w:r>
      <w:r w:rsidRPr="00C21061">
        <w:rPr>
          <w:sz w:val="16"/>
        </w:rPr>
        <w:t xml:space="preserve"> Let us briefly describe three key terrains emerging within active analyses of capital, in which the common plays this central and paradoxical role: the extractive, the biopolitical and the eco-systemic. A wide range of recent analyses of capitalist production and reproduction cluster around the concept of extraction, understood in the broadest sense. </w:t>
      </w:r>
      <w:r w:rsidRPr="00C21061">
        <w:rPr>
          <w:u w:val="single"/>
        </w:rPr>
        <w:t xml:space="preserve">They highlight not only the </w:t>
      </w:r>
      <w:r w:rsidRPr="00C21061">
        <w:rPr>
          <w:b/>
          <w:highlight w:val="cyan"/>
          <w:u w:val="single"/>
        </w:rPr>
        <w:t>expansion of</w:t>
      </w:r>
      <w:r w:rsidRPr="00C21061">
        <w:rPr>
          <w:u w:val="single"/>
        </w:rPr>
        <w:t xml:space="preserve"> traditional </w:t>
      </w:r>
      <w:r w:rsidRPr="00C21061">
        <w:rPr>
          <w:b/>
          <w:highlight w:val="cyan"/>
          <w:u w:val="single"/>
        </w:rPr>
        <w:t>extractivist practices—gas, oil, minerals</w:t>
      </w:r>
      <w:r w:rsidRPr="00C21061">
        <w:rPr>
          <w:u w:val="single"/>
        </w:rPr>
        <w:t xml:space="preserve">, monocultural agriculture—in which </w:t>
      </w:r>
      <w:r w:rsidRPr="00C21061">
        <w:rPr>
          <w:b/>
          <w:highlight w:val="cyan"/>
          <w:u w:val="single"/>
        </w:rPr>
        <w:t>value is</w:t>
      </w:r>
      <w:r w:rsidRPr="00C21061">
        <w:rPr>
          <w:u w:val="single"/>
        </w:rPr>
        <w:t xml:space="preserve"> in some sense </w:t>
      </w:r>
      <w:r w:rsidRPr="00C21061">
        <w:rPr>
          <w:b/>
          <w:highlight w:val="cyan"/>
          <w:u w:val="single"/>
        </w:rPr>
        <w:t>pulled directly from the earth</w:t>
      </w:r>
      <w:r w:rsidRPr="00C21061">
        <w:rPr>
          <w:u w:val="single"/>
        </w:rPr>
        <w:t xml:space="preserve">, but also modes of </w:t>
      </w:r>
      <w:r w:rsidRPr="00C21061">
        <w:rPr>
          <w:b/>
          <w:highlight w:val="cyan"/>
          <w:u w:val="single"/>
        </w:rPr>
        <w:t>accumulation achieved by privatizing public wealth and infrastructures</w:t>
      </w:r>
      <w:r w:rsidRPr="00C21061">
        <w:rPr>
          <w:u w:val="single"/>
        </w:rPr>
        <w:t xml:space="preserve"> (transport and communications systems, cultural heritage) as well as new forms of extraction in which human and </w:t>
      </w:r>
      <w:r w:rsidRPr="00C21061">
        <w:rPr>
          <w:b/>
          <w:highlight w:val="cyan"/>
          <w:u w:val="single"/>
        </w:rPr>
        <w:t>social values— including knowledge, data, care, the circuits of social cooperation—are</w:t>
      </w:r>
      <w:r w:rsidRPr="00C21061">
        <w:rPr>
          <w:b/>
          <w:u w:val="single"/>
        </w:rPr>
        <w:t xml:space="preserve"> </w:t>
      </w:r>
      <w:r w:rsidRPr="00C21061">
        <w:rPr>
          <w:u w:val="single"/>
        </w:rPr>
        <w:t xml:space="preserve">appropriated and </w:t>
      </w:r>
      <w:r w:rsidRPr="00C21061">
        <w:rPr>
          <w:b/>
          <w:highlight w:val="cyan"/>
          <w:u w:val="single"/>
        </w:rPr>
        <w:t>accumulated</w:t>
      </w:r>
      <w:r w:rsidRPr="00C21061">
        <w:rPr>
          <w:sz w:val="16"/>
        </w:rPr>
        <w:t xml:space="preserve">. ‘It is not only when the operations of capital plunder the materiality of the Earth and biosphere’, write Sandro Mezzadra and Brett Neilson, ‘but also when they encounter and draw on forms and practices of human cooperation and sociality that are external to them, that we can say that extraction is at stake.’20 The metaphor of data-mining provides a helpful lens for seeing how traditional extractive operations have migrated to social domains. </w:t>
      </w:r>
      <w:r w:rsidRPr="00C21061">
        <w:rPr>
          <w:u w:val="single"/>
        </w:rPr>
        <w:t>Accumulation by means of social-media platforms, for instance, can involve not only gathering and processing the data provided by users but creating algorithmic means to capitalize on the intelligence, knowledge and social relations they bring.</w:t>
      </w:r>
      <w:r w:rsidRPr="00C21061">
        <w:rPr>
          <w:sz w:val="16"/>
        </w:rPr>
        <w:t xml:space="preserve">21 Platforms like Uber and Airbnb have similarly transformed practices of ‘sharing’ from offering a good to others for common use into a means of extracting value. Finance, too, functions through its own mode of extraction. In part, of course, financial instruments are tools of speculation and create merely ‘fictional’ values, but primarily finance and debt relations are means to extract values that are produced socially, outside of finance capital’s direct management. Along with others, we identify this development within capitalist schemes of accumulation as the passage from profit to rent: whereas industrial capital creates profit largely by managing the production process and dictating forms of cooperation, finance extracts rents on wealth produced not under its direct management but through forms of productive cooperation external to it.22 </w:t>
      </w:r>
      <w:r w:rsidRPr="00C21061">
        <w:rPr>
          <w:u w:val="single"/>
        </w:rPr>
        <w:t xml:space="preserve">These analyses of extraction resonate strongly with what David Harvey aptly calls accumulation by dispossession. </w:t>
      </w:r>
      <w:r w:rsidRPr="00C21061">
        <w:rPr>
          <w:b/>
          <w:highlight w:val="cyan"/>
          <w:u w:val="single"/>
        </w:rPr>
        <w:t>Such processes operate chiefly through new enclosures of the commons and the extraction of wealth</w:t>
      </w:r>
      <w:r w:rsidRPr="00C21061">
        <w:rPr>
          <w:u w:val="single"/>
        </w:rPr>
        <w:t xml:space="preserve">, which may reside in the earth or in public infrastructures.23 Finally, while condemning the exploitation and social and ecological </w:t>
      </w:r>
      <w:proofErr w:type="gramStart"/>
      <w:r w:rsidRPr="00C21061">
        <w:rPr>
          <w:u w:val="single"/>
        </w:rPr>
        <w:t>destruction which</w:t>
      </w:r>
      <w:proofErr w:type="gramEnd"/>
      <w:r w:rsidRPr="00C21061">
        <w:rPr>
          <w:u w:val="single"/>
        </w:rPr>
        <w:t xml:space="preserve"> they wreak, we emphasize that </w:t>
      </w:r>
      <w:r w:rsidRPr="00C21061">
        <w:rPr>
          <w:b/>
          <w:highlight w:val="cyan"/>
          <w:u w:val="single"/>
        </w:rPr>
        <w:t xml:space="preserve">every form of extraction draws upon </w:t>
      </w:r>
      <w:r w:rsidRPr="00C21061">
        <w:rPr>
          <w:u w:val="single"/>
        </w:rPr>
        <w:t xml:space="preserve">values produced externally to its direct sphere of management. Extractivism preys on the various forms of </w:t>
      </w:r>
      <w:r w:rsidRPr="00C21061">
        <w:rPr>
          <w:b/>
          <w:highlight w:val="cyan"/>
          <w:u w:val="single"/>
        </w:rPr>
        <w:t>the common</w:t>
      </w:r>
      <w:r w:rsidRPr="00C21061">
        <w:rPr>
          <w:u w:val="single"/>
        </w:rPr>
        <w:t>—ecological, social and biopolitical</w:t>
      </w:r>
      <w:r w:rsidRPr="00C21061">
        <w:rPr>
          <w:sz w:val="16"/>
        </w:rPr>
        <w:t xml:space="preserve">.24 This process of predation points towards a potential that resides within the common, to which we will return.25 A second set of analyses highlights the role of the common in biopolitical relations, covering cognitive forms of production and the generation of affects and care, which spans the productive and reproductive realms. Studies of cognitive capitalism generally analyse the role of knowledge, intelligence and science in contemporary production, emphasizing the extent to which the ‘general intellect’—that is, the knowledges accumulated in society that have become in some sense common—has become directly productive of value.26 Others focus on digital labour and the production of value through digital networks and platforms, which in some cases rely on the value generated by the attention of users.27 Along with intelligence and attention, affects are also increasingly put to work in capitalist society, most often according to established gender hierarchies. Jobs that involve a large portion of affect production—nurses, home-care workers, administrative-support staff, waged domestic workers, primary-school teachers, food servers—are low paid, highly precarious and, accordingly, predominantly filled by women. The production of affects is also central to the unpaid realm of social reproduction, including domestic labour, which continues to be defined by a gender division of labour.28 In these analyses, we recognize new and intensified forms of exploitation and domination, along with new forms of biopolitical control, and the colonization and commodification of further realms of human existence. </w:t>
      </w:r>
      <w:r w:rsidRPr="00C21061">
        <w:rPr>
          <w:u w:val="single"/>
        </w:rPr>
        <w:t xml:space="preserve">Today, as the studies show, </w:t>
      </w:r>
      <w:r w:rsidRPr="005C5FD6">
        <w:rPr>
          <w:b/>
          <w:highlight w:val="cyan"/>
          <w:u w:val="single"/>
        </w:rPr>
        <w:t>biopolitical productive forces are enclosed within private-property relations</w:t>
      </w:r>
      <w:r w:rsidRPr="00C21061">
        <w:rPr>
          <w:u w:val="single"/>
        </w:rPr>
        <w:t xml:space="preserve">, labouring for a wage, or subordinated and discounted while the value they produce is still expropriated and accumulated. But here too we recognize the social nature of the common, since intelligence, knowledge, </w:t>
      </w:r>
      <w:proofErr w:type="gramStart"/>
      <w:r w:rsidRPr="00C21061">
        <w:rPr>
          <w:u w:val="single"/>
        </w:rPr>
        <w:t>attention,</w:t>
      </w:r>
      <w:proofErr w:type="gramEnd"/>
      <w:r w:rsidRPr="00C21061">
        <w:rPr>
          <w:u w:val="single"/>
        </w:rPr>
        <w:t xml:space="preserve"> affect and care are all immediately social capacities, defined by collective actions and interdependence. Great </w:t>
      </w:r>
      <w:r w:rsidRPr="00C21061">
        <w:rPr>
          <w:b/>
          <w:highlight w:val="cyan"/>
          <w:u w:val="single"/>
        </w:rPr>
        <w:t>biopolitical reservoirs of the common are constructed in these resources of shared knowledge</w:t>
      </w:r>
      <w:r w:rsidRPr="00C21061">
        <w:rPr>
          <w:u w:val="single"/>
        </w:rPr>
        <w:t xml:space="preserve">, collective intelligence, decommodified relations of affect and </w:t>
      </w:r>
      <w:r w:rsidRPr="00C21061">
        <w:rPr>
          <w:b/>
          <w:highlight w:val="cyan"/>
          <w:u w:val="single"/>
        </w:rPr>
        <w:t>care</w:t>
      </w:r>
      <w:r w:rsidRPr="00C21061">
        <w:rPr>
          <w:u w:val="single"/>
        </w:rPr>
        <w:t xml:space="preserve">, and, ultimately, the circuits of social </w:t>
      </w:r>
      <w:r w:rsidRPr="00C21061">
        <w:rPr>
          <w:b/>
          <w:highlight w:val="cyan"/>
          <w:u w:val="single"/>
        </w:rPr>
        <w:t>cooperation; these have the potential to become autonomous from capitalist control</w:t>
      </w:r>
      <w:r w:rsidRPr="00C21061">
        <w:rPr>
          <w:u w:val="single"/>
        </w:rPr>
        <w:t>.</w:t>
      </w:r>
      <w:r w:rsidRPr="00C21061">
        <w:rPr>
          <w:sz w:val="16"/>
        </w:rPr>
        <w:t xml:space="preserve"> A third terrain of analysis addresses the common even more directly, by investigating the myriad ways in which the development of capital destroys the earth and its ecosystems. Analyses of climate change, in particular, demonstrate how intimately the history of capitalist development is tied to the extraction of fossil fuels. Many authors point out that saying human actions cause climate change or that we have entered an Anthropocene age, as if the species as a whole was equally responsible for the decisions that created our present predicament, masks the fact that </w:t>
      </w:r>
      <w:proofErr w:type="gramStart"/>
      <w:r w:rsidRPr="00C21061">
        <w:rPr>
          <w:sz w:val="16"/>
        </w:rPr>
        <w:t>a relatively small class of capitalists in the dominant countries are</w:t>
      </w:r>
      <w:proofErr w:type="gramEnd"/>
      <w:r w:rsidRPr="00C21061">
        <w:rPr>
          <w:sz w:val="16"/>
        </w:rPr>
        <w:t xml:space="preserve"> really responsible. </w:t>
      </w:r>
      <w:r w:rsidRPr="00C21061">
        <w:rPr>
          <w:u w:val="single"/>
        </w:rPr>
        <w:t xml:space="preserve">As these studies make clear, a necessary precondition for any project to preserve the long-term health of the planet is challenging and overcoming the primacy of capitalist rule.29 That the common is at stake in this domain is immediately recognizable, as vital </w:t>
      </w:r>
      <w:r w:rsidRPr="00C21061">
        <w:rPr>
          <w:b/>
          <w:highlight w:val="cyan"/>
          <w:u w:val="single"/>
        </w:rPr>
        <w:t>realms of life that were once shared—the earth, the seas, the atmosphere—are</w:t>
      </w:r>
      <w:r w:rsidRPr="00C21061">
        <w:rPr>
          <w:u w:val="single"/>
        </w:rPr>
        <w:t xml:space="preserve"> closed off or </w:t>
      </w:r>
      <w:r w:rsidRPr="00C21061">
        <w:rPr>
          <w:b/>
          <w:highlight w:val="cyan"/>
          <w:u w:val="single"/>
        </w:rPr>
        <w:t>degraded</w:t>
      </w:r>
      <w:r w:rsidRPr="00C21061">
        <w:rPr>
          <w:u w:val="single"/>
        </w:rPr>
        <w:t xml:space="preserve">. The poor will suffer most and first from the effects of climate change, but eventually all will succumb. The common is central not only to what we have lost, however, but also to the alternatives we might construct. </w:t>
      </w:r>
      <w:r w:rsidRPr="00C21061">
        <w:rPr>
          <w:b/>
          <w:highlight w:val="cyan"/>
          <w:u w:val="single"/>
        </w:rPr>
        <w:t>Indigenous protests against capitalist destruction pose</w:t>
      </w:r>
      <w:r w:rsidRPr="00C21061">
        <w:rPr>
          <w:u w:val="single"/>
        </w:rPr>
        <w:t xml:space="preserve"> most clearly </w:t>
      </w:r>
      <w:r w:rsidRPr="00C21061">
        <w:rPr>
          <w:b/>
          <w:highlight w:val="cyan"/>
          <w:u w:val="single"/>
        </w:rPr>
        <w:t>the need for humans to</w:t>
      </w:r>
      <w:r w:rsidRPr="00C21061">
        <w:rPr>
          <w:u w:val="single"/>
        </w:rPr>
        <w:t xml:space="preserve"> establish a new relationship with the earth, characterized by relations of interdependence and care—to </w:t>
      </w:r>
      <w:r w:rsidRPr="00C21061">
        <w:rPr>
          <w:b/>
          <w:highlight w:val="cyan"/>
          <w:u w:val="single"/>
        </w:rPr>
        <w:t>make the earth common</w:t>
      </w:r>
      <w:r w:rsidRPr="00C21061">
        <w:rPr>
          <w:u w:val="single"/>
        </w:rPr>
        <w:t xml:space="preserve">.30 What stands out in all these analyses of contemporary capital is the power of the common in all its forms, from earth and water to the metropolitan circuits of social cooperation, from shared knowledges and intelligence to affective relations and social reproduction. Capital has increasingly become an apparatus of capture that preys on the common, extracting the values produced there, and creating myriad forms of suffering and destruction in the process. But all these realms of </w:t>
      </w:r>
      <w:r w:rsidRPr="00C21061">
        <w:rPr>
          <w:b/>
          <w:highlight w:val="cyan"/>
          <w:u w:val="single"/>
        </w:rPr>
        <w:t>the common</w:t>
      </w:r>
      <w:r w:rsidRPr="00C21061">
        <w:rPr>
          <w:u w:val="single"/>
        </w:rPr>
        <w:t xml:space="preserve">, especially when mobilized and brought together in relations of interdependence, </w:t>
      </w:r>
      <w:r w:rsidRPr="00C21061">
        <w:rPr>
          <w:b/>
          <w:highlight w:val="cyan"/>
          <w:u w:val="single"/>
        </w:rPr>
        <w:t>have the potential</w:t>
      </w:r>
      <w:r w:rsidRPr="00C21061">
        <w:rPr>
          <w:u w:val="single"/>
        </w:rPr>
        <w:t xml:space="preserve"> for autonomy—the potential </w:t>
      </w:r>
      <w:r w:rsidRPr="00C21061">
        <w:rPr>
          <w:b/>
          <w:highlight w:val="cyan"/>
          <w:u w:val="single"/>
        </w:rPr>
        <w:t>to create social relations beyond capitalist rule.</w:t>
      </w:r>
    </w:p>
    <w:p w:rsidR="00BE35C5" w:rsidRDefault="00BE35C5" w:rsidP="00BE35C5">
      <w:pPr>
        <w:rPr>
          <w:b/>
          <w:u w:val="single"/>
        </w:rPr>
      </w:pPr>
    </w:p>
    <w:p w:rsidR="00BE35C5" w:rsidRPr="002401A3" w:rsidRDefault="00BE35C5" w:rsidP="00BE35C5">
      <w:pPr>
        <w:pStyle w:val="Heading4"/>
        <w:rPr>
          <w:rFonts w:cs="Calibri"/>
        </w:rPr>
      </w:pPr>
      <w:r>
        <w:rPr>
          <w:rFonts w:cs="Calibri"/>
        </w:rPr>
        <w:t>The push against private space appropriation is one backed by victims of empire in the global south – solidarity against empire requires affirmation of the resolution. Viewing space as a commons lets us conceive of resource distribution beyond the colonial mechanisms of the nation state.</w:t>
      </w:r>
    </w:p>
    <w:p w:rsidR="00BE35C5" w:rsidRPr="002401A3" w:rsidRDefault="00BE35C5" w:rsidP="00BE35C5">
      <w:pPr>
        <w:rPr>
          <w:rStyle w:val="Style13ptBold"/>
        </w:rPr>
      </w:pPr>
      <w:r w:rsidRPr="002401A3">
        <w:rPr>
          <w:rStyle w:val="Style13ptBold"/>
        </w:rPr>
        <w:t>Levine 15</w:t>
      </w:r>
    </w:p>
    <w:p w:rsidR="00BE35C5" w:rsidRPr="002401A3" w:rsidRDefault="00BE35C5" w:rsidP="00BE35C5">
      <w:pPr>
        <w:rPr>
          <w:sz w:val="16"/>
        </w:rPr>
      </w:pPr>
      <w:r w:rsidRPr="002401A3">
        <w:rPr>
          <w:sz w:val="16"/>
        </w:rPr>
        <w:t xml:space="preserve">Nick Levine, MPhil candidate in history of science at the University of Cambridge, 3-21-2015, "Democratize the Universe," Jacobin, </w:t>
      </w:r>
      <w:hyperlink r:id="rId14" w:history="1">
        <w:r w:rsidRPr="002401A3">
          <w:rPr>
            <w:rStyle w:val="Hyperlink"/>
            <w:sz w:val="16"/>
          </w:rPr>
          <w:t>https://jacobinmag.com/2015/03/space-industry-extraction-levine</w:t>
        </w:r>
      </w:hyperlink>
    </w:p>
    <w:p w:rsidR="00BE35C5" w:rsidRPr="007E1D22" w:rsidRDefault="00BE35C5" w:rsidP="00BE35C5">
      <w:pPr>
        <w:rPr>
          <w:bCs/>
          <w:sz w:val="16"/>
        </w:rPr>
      </w:pPr>
      <w:r w:rsidRPr="007E1D22">
        <w:rPr>
          <w:rStyle w:val="StyleUnderline"/>
          <w:sz w:val="24"/>
        </w:rPr>
        <w:t xml:space="preserve">The privatization of the Milky Way has begun. Last summer, the bipartisan ASTEROIDS Act was introduced in Congress. The legislation’s aim is to grant US </w:t>
      </w:r>
      <w:proofErr w:type="gramStart"/>
      <w:r w:rsidRPr="007E1D22">
        <w:rPr>
          <w:rStyle w:val="StyleUnderline"/>
          <w:sz w:val="24"/>
        </w:rPr>
        <w:t>corporations</w:t>
      </w:r>
      <w:proofErr w:type="gramEnd"/>
      <w:r w:rsidRPr="007E1D22">
        <w:rPr>
          <w:rStyle w:val="StyleUnderline"/>
          <w:sz w:val="24"/>
        </w:rPr>
        <w:t xml:space="preserve"> property rights over any natural resources </w:t>
      </w:r>
      <w:r w:rsidRPr="007E1D22">
        <w:rPr>
          <w:bCs/>
          <w:sz w:val="16"/>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7E1D22">
        <w:rPr>
          <w:rStyle w:val="StyleUnderline"/>
          <w:sz w:val="24"/>
        </w:rPr>
        <w:t>. The legal framework governing the economic development of outer space will have enormous effects on the distribution of wealth and income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7E1D22">
        <w:rPr>
          <w:bCs/>
          <w:sz w:val="16"/>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7E1D22">
        <w:rPr>
          <w:rStyle w:val="StyleUnderline"/>
          <w:b/>
          <w:sz w:val="24"/>
          <w:highlight w:val="cyan"/>
        </w:rPr>
        <w:t>a coalition of underdeveloped nations, many recently decolonized,</w:t>
      </w:r>
      <w:r w:rsidRPr="007E1D22">
        <w:rPr>
          <w:b/>
          <w:bCs/>
          <w:highlight w:val="cyan"/>
          <w:u w:val="single"/>
        </w:rPr>
        <w:t xml:space="preserve"> asserted their strength in numbers</w:t>
      </w:r>
      <w:r w:rsidRPr="007E1D22">
        <w:rPr>
          <w:bCs/>
          <w:u w:val="single"/>
        </w:rPr>
        <w:t xml:space="preserve"> in the United Nations </w:t>
      </w:r>
      <w:r w:rsidRPr="007E1D22">
        <w:rPr>
          <w:b/>
          <w:bCs/>
          <w:highlight w:val="cyan"/>
          <w:u w:val="single"/>
        </w:rPr>
        <w:t xml:space="preserve">by </w:t>
      </w:r>
      <w:r w:rsidRPr="007E1D22">
        <w:rPr>
          <w:rStyle w:val="StyleUnderline"/>
          <w:b/>
          <w:sz w:val="24"/>
          <w:highlight w:val="cyan"/>
        </w:rPr>
        <w:t>forming</w:t>
      </w:r>
      <w:r w:rsidRPr="007E1D22">
        <w:rPr>
          <w:bCs/>
          <w:u w:val="single"/>
        </w:rPr>
        <w:t xml:space="preserve"> a caucus known as </w:t>
      </w:r>
      <w:r w:rsidRPr="007E1D22">
        <w:rPr>
          <w:rStyle w:val="StyleUnderline"/>
          <w:b/>
          <w:sz w:val="24"/>
          <w:highlight w:val="cyan"/>
        </w:rPr>
        <w:t>the G</w:t>
      </w:r>
      <w:r w:rsidRPr="007E1D22">
        <w:rPr>
          <w:rStyle w:val="StyleUnderline"/>
          <w:sz w:val="24"/>
        </w:rPr>
        <w:t xml:space="preserve">roup of </w:t>
      </w:r>
      <w:r w:rsidRPr="007E1D22">
        <w:rPr>
          <w:rStyle w:val="StyleUnderline"/>
          <w:b/>
          <w:sz w:val="24"/>
          <w:highlight w:val="cyan"/>
        </w:rPr>
        <w:t>77</w:t>
      </w:r>
      <w:r w:rsidRPr="007E1D22">
        <w:rPr>
          <w:bCs/>
          <w:u w:val="single"/>
        </w:rPr>
        <w:t xml:space="preserve">. In the early 1970s, this bloc </w:t>
      </w:r>
      <w:r w:rsidRPr="007E1D22">
        <w:rPr>
          <w:rStyle w:val="StyleUnderline"/>
          <w:b/>
          <w:sz w:val="24"/>
          <w:highlight w:val="cyan"/>
        </w:rPr>
        <w:t>announced its intention to establish a “new international economic order,” which found its expression in</w:t>
      </w:r>
      <w:r w:rsidRPr="007E1D22">
        <w:rPr>
          <w:rStyle w:val="StyleUnderline"/>
          <w:sz w:val="24"/>
        </w:rPr>
        <w:t xml:space="preserve"> a series of UN </w:t>
      </w:r>
      <w:r w:rsidRPr="007E1D22">
        <w:rPr>
          <w:rStyle w:val="StyleUnderline"/>
          <w:b/>
          <w:sz w:val="24"/>
          <w:highlight w:val="cyan"/>
        </w:rPr>
        <w:t>treaties</w:t>
      </w:r>
      <w:r w:rsidRPr="007E1D22">
        <w:rPr>
          <w:rStyle w:val="StyleUnderline"/>
          <w:sz w:val="24"/>
        </w:rPr>
        <w:t xml:space="preserve"> governing international regions, </w:t>
      </w:r>
      <w:r w:rsidRPr="007E1D22">
        <w:rPr>
          <w:rStyle w:val="StyleUnderline"/>
          <w:b/>
          <w:sz w:val="24"/>
          <w:highlight w:val="cyan"/>
        </w:rPr>
        <w:t>like</w:t>
      </w:r>
      <w:r w:rsidRPr="007E1D22">
        <w:rPr>
          <w:rStyle w:val="StyleUnderline"/>
          <w:sz w:val="24"/>
        </w:rPr>
        <w:t xml:space="preserve"> sea beds and </w:t>
      </w:r>
      <w:r w:rsidRPr="007E1D22">
        <w:rPr>
          <w:rStyle w:val="StyleUnderline"/>
          <w:b/>
          <w:sz w:val="24"/>
          <w:highlight w:val="cyan"/>
        </w:rPr>
        <w:t>outer space, that they hoped would spread the economic benefits of the commons more equitably</w:t>
      </w:r>
      <w:r w:rsidRPr="007E1D22">
        <w:rPr>
          <w:rStyle w:val="StyleUnderline"/>
          <w:sz w:val="24"/>
        </w:rPr>
        <w:t>, with special attention to less developed nations.</w:t>
      </w:r>
      <w:r w:rsidRPr="007E1D22">
        <w:rPr>
          <w:bCs/>
          <w:u w:val="single"/>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7E1D22">
        <w:rPr>
          <w:rStyle w:val="StyleUnderline"/>
          <w:sz w:val="24"/>
        </w:rPr>
        <w:t>The ASTEROIDS Act was submitted on behalf of those who would benefit most from a laissez-faire extraterrestrial system.</w:t>
      </w:r>
      <w:r w:rsidRPr="007E1D22">
        <w:rPr>
          <w:bCs/>
          <w:sz w:val="16"/>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7E1D22">
        <w:rPr>
          <w:rStyle w:val="StyleUnderline"/>
          <w:sz w:val="24"/>
        </w:rPr>
        <w:t>Whether and how we should go to space are not profound philosophical questions,</w:t>
      </w:r>
      <w:r w:rsidRPr="007E1D22">
        <w:rPr>
          <w:bCs/>
          <w:sz w:val="16"/>
        </w:rPr>
        <w:t xml:space="preserve"> at least not primarily</w:t>
      </w:r>
      <w:r w:rsidRPr="007E1D22">
        <w:rPr>
          <w:rStyle w:val="StyleUnderline"/>
          <w:sz w:val="24"/>
        </w:rPr>
        <w:t xml:space="preserve">. </w:t>
      </w:r>
      <w:r w:rsidRPr="007E1D22">
        <w:rPr>
          <w:rStyle w:val="StyleUnderline"/>
          <w:b/>
          <w:sz w:val="24"/>
          <w:highlight w:val="cyan"/>
        </w:rPr>
        <w:t>What’s at stake is</w:t>
      </w:r>
      <w:r w:rsidRPr="007E1D22">
        <w:rPr>
          <w:bCs/>
          <w:sz w:val="16"/>
        </w:rPr>
        <w:t xml:space="preserve"> not just the “stature of man,” as Hannah Arendt put it, </w:t>
      </w:r>
      <w:r w:rsidRPr="007E1D22">
        <w:rPr>
          <w:rStyle w:val="StyleUnderline"/>
          <w:sz w:val="24"/>
        </w:rPr>
        <w:t xml:space="preserve">but a </w:t>
      </w:r>
      <w:r w:rsidRPr="007E1D22">
        <w:rPr>
          <w:rStyle w:val="StyleUnderline"/>
          <w:b/>
          <w:sz w:val="24"/>
          <w:highlight w:val="cyan"/>
        </w:rPr>
        <w:t>political-economic struggle over the future of the celestial commons, which could result in a dramatic intensification of inequality — or a small step</w:t>
      </w:r>
      <w:r w:rsidRPr="007E1D22">
        <w:rPr>
          <w:rStyle w:val="StyleUnderline"/>
          <w:sz w:val="24"/>
        </w:rPr>
        <w:t xml:space="preserve"> for humankind </w:t>
      </w:r>
      <w:r w:rsidRPr="007E1D22">
        <w:rPr>
          <w:rStyle w:val="StyleUnderline"/>
          <w:b/>
          <w:sz w:val="24"/>
          <w:highlight w:val="cyan"/>
        </w:rPr>
        <w:t>toward a more egalitarian state of affairs</w:t>
      </w:r>
      <w:r w:rsidRPr="007E1D22">
        <w:rPr>
          <w:rStyle w:val="StyleUnderline"/>
          <w:sz w:val="24"/>
        </w:rPr>
        <w:t xml:space="preserve"> on our current plane</w:t>
      </w:r>
      <w:r w:rsidRPr="007E1D22">
        <w:rPr>
          <w:bCs/>
          <w:sz w:val="16"/>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7E1D22">
        <w:rPr>
          <w:rStyle w:val="StyleUnderline"/>
          <w:sz w:val="24"/>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7E1D22">
        <w:rPr>
          <w:bCs/>
          <w:sz w:val="16"/>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7E1D22">
        <w:rPr>
          <w:rStyle w:val="StyleUnderline"/>
          <w:sz w:val="24"/>
        </w:rPr>
        <w:t>Group of 77’s major goals was to apply some of the redistributive functions of the welfare state on a global scale. In 1974, that coalition issued a “Declaration on the Establishment of a New International Economic Order,” which</w:t>
      </w:r>
      <w:r w:rsidRPr="007E1D22">
        <w:rPr>
          <w:rStyle w:val="StyleUnderline"/>
          <w:b/>
          <w:sz w:val="24"/>
          <w:highlight w:val="cyan"/>
        </w:rPr>
        <w:t xml:space="preserve"> called for a fairer system of global trade and resource distribution, one that could alleviate historical inequality.</w:t>
      </w:r>
      <w:r w:rsidRPr="007E1D22">
        <w:rPr>
          <w:rStyle w:val="StyleUnderline"/>
          <w:sz w:val="24"/>
        </w:rPr>
        <w:t xml:space="preserve"> One of the </w:t>
      </w:r>
      <w:r w:rsidRPr="007E1D22">
        <w:rPr>
          <w:rStyle w:val="StyleUnderline"/>
          <w:b/>
          <w:sz w:val="24"/>
          <w:highlight w:val="cyan"/>
        </w:rPr>
        <w:t>battlegrounds</w:t>
      </w:r>
      <w:r w:rsidRPr="007E1D22">
        <w:rPr>
          <w:rStyle w:val="StyleUnderline"/>
          <w:sz w:val="24"/>
        </w:rPr>
        <w:t xml:space="preserve"> for the Group of 77 </w:t>
      </w:r>
      <w:r w:rsidRPr="007E1D22">
        <w:rPr>
          <w:rStyle w:val="StyleUnderline"/>
          <w:b/>
          <w:sz w:val="24"/>
          <w:highlight w:val="cyan"/>
        </w:rPr>
        <w:t>was the negotiation over extraterrestrial property rights.</w:t>
      </w:r>
      <w:r w:rsidRPr="007E1D22">
        <w:rPr>
          <w:rStyle w:val="StyleUnderline"/>
          <w:b/>
          <w:sz w:val="24"/>
        </w:rPr>
        <w:t xml:space="preserve"> </w:t>
      </w:r>
      <w:r w:rsidRPr="007E1D22">
        <w:rPr>
          <w:rStyle w:val="StyleUnderline"/>
          <w:sz w:val="24"/>
        </w:rPr>
        <w:t>T</w:t>
      </w:r>
      <w:r w:rsidRPr="007E1D22">
        <w:rPr>
          <w:bCs/>
          <w:sz w:val="16"/>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w:t>
      </w:r>
      <w:proofErr w:type="gramStart"/>
      <w:r w:rsidRPr="007E1D22">
        <w:rPr>
          <w:bCs/>
          <w:sz w:val="16"/>
        </w:rPr>
        <w:t>delegate</w:t>
      </w:r>
      <w:proofErr w:type="gramEnd"/>
      <w:r w:rsidRPr="007E1D22">
        <w:rPr>
          <w:bCs/>
          <w:sz w:val="16"/>
        </w:rPr>
        <w:t xml:space="preserv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7E1D22">
        <w:rPr>
          <w:rStyle w:val="StyleUnderline"/>
          <w:sz w:val="24"/>
        </w:rPr>
        <w:t>As an alternative to the laissez-faire approach advocated by many private interests, the “common heritage” principle also provided a legal framework for the democratic distribution of revenues derived from the international commons. In 1973</w:t>
      </w:r>
      <w:r w:rsidRPr="007E1D22">
        <w:rPr>
          <w:bCs/>
          <w:sz w:val="16"/>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t>
      </w:r>
      <w:proofErr w:type="gramStart"/>
      <w:r w:rsidRPr="007E1D22">
        <w:rPr>
          <w:bCs/>
          <w:sz w:val="16"/>
        </w:rPr>
        <w:t>warning that</w:t>
      </w:r>
      <w:proofErr w:type="gramEnd"/>
      <w:r w:rsidRPr="007E1D22">
        <w:rPr>
          <w:bCs/>
          <w:sz w:val="16"/>
        </w:rPr>
        <w:t xml:space="preserve">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w:t>
      </w:r>
      <w:proofErr w:type="gramStart"/>
      <w:r w:rsidRPr="007E1D22">
        <w:rPr>
          <w:bCs/>
          <w:sz w:val="16"/>
        </w:rPr>
        <w:t>, that</w:t>
      </w:r>
      <w:proofErr w:type="gramEnd"/>
      <w:r w:rsidRPr="007E1D22">
        <w:rPr>
          <w:bCs/>
          <w:sz w:val="16"/>
        </w:rPr>
        <w:t xml:space="preserve">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7E1D22">
        <w:rPr>
          <w:rStyle w:val="StyleUnderline"/>
          <w:sz w:val="24"/>
        </w:rPr>
        <w:t>A vocal group of entrepreneurs is hoping to set a precedent for the private appropriation of natural resources from asteroids, without internationally redistributive obligations.</w:t>
      </w:r>
      <w:r w:rsidRPr="007E1D22">
        <w:rPr>
          <w:bCs/>
          <w:sz w:val="16"/>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7E1D22">
        <w:rPr>
          <w:rStyle w:val="StyleUnderline"/>
          <w:sz w:val="24"/>
        </w:rPr>
        <w:t xml:space="preserve">These entrepreneurs hope to extract the valuable platinum-group metals, essential for manufacturing </w:t>
      </w:r>
      <w:proofErr w:type="gramStart"/>
      <w:r w:rsidRPr="007E1D22">
        <w:rPr>
          <w:rStyle w:val="StyleUnderline"/>
          <w:sz w:val="24"/>
        </w:rPr>
        <w:t>electronics, that</w:t>
      </w:r>
      <w:proofErr w:type="gramEnd"/>
      <w:r w:rsidRPr="007E1D22">
        <w:rPr>
          <w:rStyle w:val="StyleUnderline"/>
          <w:sz w:val="24"/>
        </w:rPr>
        <w:t xml:space="preserve"> are rare on Earth. Sensationalist articles on space mining will tell you about an asteroid worth $20 trillion</w:t>
      </w:r>
      <w:r w:rsidRPr="007E1D22">
        <w:rPr>
          <w:bCs/>
          <w:sz w:val="16"/>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7E1D22">
        <w:rPr>
          <w:rStyle w:val="StyleUnderline"/>
          <w:sz w:val="24"/>
        </w:rPr>
        <w:t>. But its appearance marked another clear attempt to unilaterally push international norms toward the free extraction of outer space resources, with limited democratic responsibilities attached</w:t>
      </w:r>
      <w:r w:rsidRPr="007E1D22">
        <w:rPr>
          <w:bCs/>
          <w:sz w:val="16"/>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w:t>
      </w:r>
      <w:proofErr w:type="gramStart"/>
      <w:r w:rsidRPr="007E1D22">
        <w:rPr>
          <w:bCs/>
          <w:sz w:val="16"/>
        </w:rPr>
        <w:t>Florida,</w:t>
      </w:r>
      <w:proofErr w:type="gramEnd"/>
      <w:r w:rsidRPr="007E1D22">
        <w:rPr>
          <w:bCs/>
          <w:sz w:val="16"/>
        </w:rPr>
        <w:t xml:space="preserve">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7E1D22">
        <w:rPr>
          <w:bCs/>
          <w:sz w:val="16"/>
        </w:rPr>
        <w:t>The</w:t>
      </w:r>
      <w:proofErr w:type="gramEnd"/>
      <w:r w:rsidRPr="007E1D22">
        <w:rPr>
          <w:bCs/>
          <w:sz w:val="16"/>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7E1D22">
        <w:rPr>
          <w:rStyle w:val="StyleUnderline"/>
          <w:sz w:val="24"/>
        </w:rPr>
        <w:t xml:space="preserve">At the same time, and for the same reasons, the prospect of preserving the final frontier as a celestial commons presents an opportunity to fight for a more democratic political economy. </w:t>
      </w:r>
      <w:r w:rsidRPr="007E1D22">
        <w:rPr>
          <w:bCs/>
          <w:sz w:val="16"/>
        </w:rPr>
        <w:t xml:space="preserve">Sharing the benefits of the celestial commons is key to expanding democracy to a galactic scale. </w:t>
      </w:r>
      <w:r w:rsidRPr="007E1D22">
        <w:rPr>
          <w:rStyle w:val="StyleUnderline"/>
          <w:sz w:val="24"/>
        </w:rPr>
        <w:t xml:space="preserve">One time-tested means of distributing the benefits of natural-resource extraction universally is the sovereign wealth fund, which Alaska uses to deliver oil revenue to its residents. As an international commons, </w:t>
      </w:r>
      <w:r w:rsidRPr="007E1D22">
        <w:rPr>
          <w:rStyle w:val="StyleUnderline"/>
          <w:b/>
          <w:sz w:val="24"/>
          <w:highlight w:val="cyan"/>
        </w:rPr>
        <w:t>outer space offers an opportunity to experiment with</w:t>
      </w:r>
      <w:r w:rsidRPr="007E1D22">
        <w:rPr>
          <w:rStyle w:val="StyleUnderline"/>
          <w:sz w:val="24"/>
        </w:rPr>
        <w:t xml:space="preserve"> such </w:t>
      </w:r>
      <w:r w:rsidRPr="007E1D22">
        <w:rPr>
          <w:rStyle w:val="StyleUnderline"/>
          <w:b/>
          <w:sz w:val="24"/>
          <w:highlight w:val="cyan"/>
        </w:rPr>
        <w:t>redistributive mechanisms beyond</w:t>
      </w:r>
      <w:r w:rsidRPr="007E1D22">
        <w:rPr>
          <w:rStyle w:val="StyleUnderline"/>
          <w:sz w:val="24"/>
        </w:rPr>
        <w:t xml:space="preserve"> the traditional confines of </w:t>
      </w:r>
      <w:r w:rsidRPr="007E1D22">
        <w:rPr>
          <w:rStyle w:val="StyleUnderline"/>
          <w:b/>
          <w:sz w:val="24"/>
          <w:highlight w:val="cyan"/>
        </w:rPr>
        <w:t>the nation-state.</w:t>
      </w:r>
      <w:r w:rsidRPr="007E1D22">
        <w:rPr>
          <w:rStyle w:val="StyleUnderline"/>
          <w:sz w:val="24"/>
        </w:rPr>
        <w:t xml:space="preserve"> Organizing around an issue of such scale may seem utopian, but it’s also necessary</w:t>
      </w:r>
      <w:r w:rsidRPr="007E1D22">
        <w:rPr>
          <w:bCs/>
          <w:sz w:val="16"/>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w:t>
      </w:r>
      <w:proofErr w:type="gramStart"/>
      <w:r w:rsidRPr="007E1D22">
        <w:rPr>
          <w:bCs/>
          <w:sz w:val="16"/>
        </w:rPr>
        <w:t>divided</w:t>
      </w:r>
      <w:proofErr w:type="gramEnd"/>
      <w:r w:rsidRPr="007E1D22">
        <w:rPr>
          <w:bCs/>
          <w:sz w:val="16"/>
        </w:rPr>
        <w:t xml:space="preserve">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BE35C5" w:rsidRDefault="00BE35C5" w:rsidP="00BE35C5">
      <w:pPr>
        <w:rPr>
          <w:b/>
          <w:u w:val="single"/>
        </w:rPr>
      </w:pPr>
    </w:p>
    <w:p w:rsidR="00BE35C5" w:rsidRDefault="00BE35C5" w:rsidP="00BE35C5">
      <w:pPr>
        <w:pStyle w:val="Heading4"/>
        <w:rPr>
          <w:rFonts w:cs="Calibri"/>
        </w:rPr>
      </w:pPr>
      <w:r w:rsidRPr="002401A3">
        <w:rPr>
          <w:rFonts w:cs="Calibri"/>
        </w:rPr>
        <w:t>Private appropriation of space instead of treating it as a global commons</w:t>
      </w:r>
      <w:r>
        <w:rPr>
          <w:rFonts w:cs="Calibri"/>
        </w:rPr>
        <w:t xml:space="preserve"> amplifies inequality on Earth.</w:t>
      </w:r>
    </w:p>
    <w:p w:rsidR="00BE35C5" w:rsidRPr="002401A3" w:rsidRDefault="00BE35C5" w:rsidP="00BE35C5">
      <w:pPr>
        <w:pStyle w:val="Heading4"/>
        <w:rPr>
          <w:rFonts w:cs="Calibri"/>
        </w:rPr>
      </w:pPr>
      <w:r w:rsidRPr="002401A3">
        <w:rPr>
          <w:rFonts w:cs="Calibri"/>
        </w:rPr>
        <w:t>Stockwell 20</w:t>
      </w:r>
    </w:p>
    <w:p w:rsidR="00BE35C5" w:rsidRPr="002401A3" w:rsidRDefault="00BE35C5" w:rsidP="00BE35C5">
      <w:r w:rsidRPr="002401A3">
        <w:t xml:space="preserve">Samuel Stockwell, 7-20-2020, "Legal ‘Black Holes’ in Outer Space: The Regulation of Private Space Companies," E-International Relations, </w:t>
      </w:r>
      <w:hyperlink r:id="rId15" w:history="1">
        <w:r w:rsidRPr="002401A3">
          <w:rPr>
            <w:rStyle w:val="Hyperlink"/>
          </w:rPr>
          <w:t>https://www.e-ir.info/2020/07/20/legal-black-holes-in-outer-space-the-regulation-of-private-space-companies/</w:t>
        </w:r>
      </w:hyperlink>
      <w:r w:rsidRPr="002401A3">
        <w:t xml:space="preserve"> //</w:t>
      </w:r>
      <w:proofErr w:type="gramStart"/>
      <w:r w:rsidRPr="002401A3">
        <w:t>marlborough</w:t>
      </w:r>
      <w:proofErr w:type="gramEnd"/>
      <w:r w:rsidRPr="002401A3">
        <w:t xml:space="preserve"> JH</w:t>
      </w:r>
    </w:p>
    <w:p w:rsidR="00BE35C5" w:rsidRPr="002401A3" w:rsidRDefault="00BE35C5" w:rsidP="00BE35C5">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significant legal ambiguities regarding the status of private space companies in orbital space. Such </w:t>
      </w:r>
      <w:r w:rsidRPr="00C30443">
        <w:rPr>
          <w:rStyle w:val="StyleUnderline"/>
        </w:rPr>
        <w:t>loopholes allow the US government to circumvent its own obligations to the OST, whilst simultaneously undermining the notion of space as a ‘global commons’ through a commodification process.</w:t>
      </w:r>
      <w:r w:rsidRPr="002401A3">
        <w:rPr>
          <w:sz w:val="12"/>
        </w:rPr>
        <w:t xml:space="preserve"> </w:t>
      </w:r>
      <w:r w:rsidRPr="00C30443">
        <w:rPr>
          <w:rStyle w:val="Emphasis"/>
          <w:highlight w:val="cyan"/>
        </w:rPr>
        <w:t>The lack of specificity within the OST surrounding private</w:t>
      </w:r>
      <w:r w:rsidRPr="002401A3">
        <w:rPr>
          <w:rStyle w:val="Emphasis"/>
        </w:rPr>
        <w:t xml:space="preserve"> property </w:t>
      </w:r>
      <w:r w:rsidRPr="00C30443">
        <w:rPr>
          <w:rStyle w:val="Emphasis"/>
          <w:highlight w:val="cyan"/>
        </w:rPr>
        <w:t xml:space="preserve">rights over </w:t>
      </w:r>
      <w:r w:rsidRPr="002401A3">
        <w:rPr>
          <w:rStyle w:val="Emphasis"/>
        </w:rPr>
        <w:t xml:space="preserve">extra-terrestrial </w:t>
      </w:r>
      <w:r w:rsidRPr="00C30443">
        <w:rPr>
          <w:rStyle w:val="Emphasis"/>
          <w:highlight w:val="cyan"/>
        </w:rPr>
        <w:t>resources risks</w:t>
      </w:r>
      <w:r w:rsidRPr="002401A3">
        <w:rPr>
          <w:rStyle w:val="Emphasis"/>
        </w:rPr>
        <w:t xml:space="preserve"> the prospect of </w:t>
      </w:r>
      <w:r w:rsidRPr="00C30443">
        <w:rPr>
          <w:rStyle w:val="Emphasis"/>
          <w:highlight w:val="cyan"/>
        </w:rPr>
        <w:t>reinforcing</w:t>
      </w:r>
      <w:r w:rsidRPr="002401A3">
        <w:rPr>
          <w:rStyle w:val="Emphasis"/>
        </w:rPr>
        <w:t xml:space="preserve"> Earth-bound </w:t>
      </w:r>
      <w:r w:rsidRPr="00C30443">
        <w:rPr>
          <w:rStyle w:val="Emphasis"/>
          <w:highlight w:val="cyan"/>
        </w:rPr>
        <w:t>wealth inequalities</w:t>
      </w:r>
      <w:r w:rsidRPr="002401A3">
        <w:rPr>
          <w:rStyle w:val="Emphasis"/>
        </w:rPr>
        <w:t xml:space="preserve"> </w:t>
      </w:r>
      <w:r w:rsidRPr="002401A3">
        <w:rPr>
          <w:rStyle w:val="StyleUnderline"/>
        </w:rPr>
        <w:t xml:space="preserve">and US dominance in space, </w:t>
      </w:r>
      <w:r w:rsidRPr="00C30443">
        <w:rPr>
          <w:rStyle w:val="Emphasis"/>
          <w:highlight w:val="cyan"/>
        </w:rPr>
        <w:t>by restricting the</w:t>
      </w:r>
      <w:r w:rsidRPr="002401A3">
        <w:rPr>
          <w:rStyle w:val="Emphasis"/>
        </w:rPr>
        <w:t xml:space="preserve"> potential </w:t>
      </w:r>
      <w:r w:rsidRPr="00C30443">
        <w:rPr>
          <w:rStyle w:val="Emphasis"/>
          <w:highlight w:val="cyan"/>
        </w:rPr>
        <w:t xml:space="preserve">economic benefits for the </w:t>
      </w:r>
      <w:r w:rsidRPr="002401A3">
        <w:rPr>
          <w:rStyle w:val="Emphasis"/>
        </w:rPr>
        <w:t xml:space="preserve">broader </w:t>
      </w:r>
      <w:r w:rsidRPr="00C30443">
        <w:rPr>
          <w:rStyle w:val="Emphasis"/>
          <w:highlight w:val="cyan"/>
        </w:rPr>
        <w:t>global citizenry in favour of a narrow class of wealthy</w:t>
      </w:r>
      <w:r w:rsidRPr="002401A3">
        <w:rPr>
          <w:rStyle w:val="Emphasis"/>
        </w:rPr>
        <w:t xml:space="preserve"> American </w:t>
      </w:r>
      <w:r w:rsidRPr="00C30443">
        <w:rPr>
          <w:rStyle w:val="Emphasis"/>
          <w:highlight w:val="cyan"/>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 xml:space="preserve">the increasing number of private satellite constellations is facilitating the possibility of cataclysmic space debris </w:t>
      </w:r>
      <w:proofErr w:type="gramStart"/>
      <w:r w:rsidRPr="002401A3">
        <w:rPr>
          <w:rStyle w:val="StyleUnderline"/>
        </w:rPr>
        <w:t>collisions which</w:t>
      </w:r>
      <w:proofErr w:type="gramEnd"/>
      <w:r w:rsidRPr="002401A3">
        <w:rPr>
          <w:rStyle w:val="StyleUnderline"/>
        </w:rPr>
        <w:t xml:space="preserve">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w:t>
      </w:r>
      <w:proofErr w:type="gramStart"/>
      <w:r w:rsidRPr="002401A3">
        <w:rPr>
          <w:sz w:val="12"/>
        </w:rPr>
        <w:t>Cold War</w:t>
      </w:r>
      <w:proofErr w:type="gramEnd"/>
      <w:r w:rsidRPr="002401A3">
        <w:rPr>
          <w:sz w:val="12"/>
        </w:rPr>
        <w:t xml:space="preserve">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the privatisation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w:t>
      </w:r>
      <w:proofErr w:type="gramStart"/>
      <w:r w:rsidRPr="002401A3">
        <w:rPr>
          <w:sz w:val="12"/>
        </w:rPr>
        <w:t>legislation which</w:t>
      </w:r>
      <w:proofErr w:type="gramEnd"/>
      <w:r w:rsidRPr="002401A3">
        <w:rPr>
          <w:sz w:val="12"/>
        </w:rPr>
        <w:t xml:space="preserve">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C30443">
        <w:rPr>
          <w:rStyle w:val="StyleUnderline"/>
        </w:rPr>
        <w:t xml:space="preserve">NewSpace actors frame their long-term ambitions in space with strong anthropogenic undertones, by offering the salvation of the human race from impending extinction through off-world colonial developments </w:t>
      </w:r>
      <w:r w:rsidRPr="00C30443">
        <w:rPr>
          <w:sz w:val="12"/>
        </w:rPr>
        <w:t xml:space="preserve">(Kearnes &amp; Dooren: 2017: 182). Yet, </w:t>
      </w:r>
      <w:r w:rsidRPr="00C30443">
        <w:rPr>
          <w:rStyle w:val="StyleUnderline"/>
        </w:rPr>
        <w:t>this type of discourse disguises the highly exclusive nature of these missions.</w:t>
      </w:r>
      <w:r w:rsidRPr="00C30443">
        <w:rPr>
          <w:sz w:val="12"/>
        </w:rPr>
        <w:t xml:space="preserve"> </w:t>
      </w:r>
      <w:r w:rsidRPr="00C30443">
        <w:rPr>
          <w:rStyle w:val="StyleUnderline"/>
        </w:rPr>
        <w:t>Whilst they seem to suggest that there</w:t>
      </w:r>
      <w:r w:rsidRPr="002401A3">
        <w:rPr>
          <w:rStyle w:val="StyleUnderline"/>
        </w:rPr>
        <w:t xml:space="preserve"> is a stake for ordinary citizens in the vast space frontier, the reality is that these self-described </w:t>
      </w:r>
      <w:r w:rsidRPr="00C30443">
        <w:rPr>
          <w:rStyle w:val="StyleUnderline"/>
          <w:highlight w:val="cya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C30443">
        <w:rPr>
          <w:rStyle w:val="StyleUnderline"/>
          <w:highlight w:val="cyan"/>
        </w:rPr>
        <w:t xml:space="preserve">private space enterprises </w:t>
      </w:r>
      <w:r w:rsidRPr="002401A3">
        <w:rPr>
          <w:rStyle w:val="StyleUnderline"/>
        </w:rPr>
        <w:t xml:space="preserve">have themselves </w:t>
      </w:r>
      <w:r w:rsidRPr="00C30443">
        <w:rPr>
          <w:rStyle w:val="StyleUnderline"/>
          <w:highlight w:val="cyan"/>
        </w:rPr>
        <w:t>suggested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C30443">
        <w:rPr>
          <w:rStyle w:val="StyleUnderline"/>
          <w:highlight w:val="cyan"/>
        </w:rPr>
        <w:t>private companies</w:t>
      </w:r>
      <w:r w:rsidRPr="002401A3">
        <w:rPr>
          <w:rStyle w:val="StyleUnderline"/>
        </w:rPr>
        <w:t xml:space="preserve"> – through their anthropogenic discourse – are </w:t>
      </w:r>
      <w:r w:rsidRPr="004277F3">
        <w:rPr>
          <w:rStyle w:val="Emphasis"/>
          <w:highlight w:val="cya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endeavours in ways that appeal to the common good, </w:t>
      </w:r>
      <w:r w:rsidRPr="004277F3">
        <w:rPr>
          <w:rStyle w:val="StyleUnderline"/>
        </w:rPr>
        <w:t>NewSpace actors are therefore concealing</w:t>
      </w:r>
      <w:r w:rsidRPr="002401A3">
        <w:rPr>
          <w:rStyle w:val="StyleUnderline"/>
        </w:rPr>
        <w:t xml:space="preserve"> the reality of </w:t>
      </w:r>
      <w:r w:rsidRPr="004277F3">
        <w:rPr>
          <w:rStyle w:val="StyleUnderline"/>
        </w:rPr>
        <w:t>how</w:t>
      </w:r>
      <w:r w:rsidRPr="002401A3">
        <w:rPr>
          <w:rStyle w:val="StyleUnderline"/>
          <w:highlight w:val="yellow"/>
        </w:rPr>
        <w:t xml:space="preserve"> </w:t>
      </w:r>
      <w:r w:rsidRPr="004277F3">
        <w:rPr>
          <w:rStyle w:val="StyleUnderline"/>
          <w:highlight w:val="cyan"/>
        </w:rPr>
        <w:t xml:space="preserve">commercial resource extraction serves the exclusive interests of their private shareholders at the </w:t>
      </w:r>
      <w:r w:rsidRPr="004277F3">
        <w:rPr>
          <w:rStyle w:val="Emphasis"/>
          <w:highlight w:val="cyan"/>
        </w:rPr>
        <w:t>expense of the vast majority of the global population</w:t>
      </w:r>
      <w:r w:rsidRPr="004277F3">
        <w:rPr>
          <w:sz w:val="12"/>
          <w:highlight w:val="cyan"/>
        </w:rPr>
        <w:t>.</w:t>
      </w:r>
    </w:p>
    <w:p w:rsidR="00BE35C5" w:rsidRPr="002401A3" w:rsidRDefault="00BE35C5" w:rsidP="00BE35C5"/>
    <w:p w:rsidR="00BE35C5" w:rsidRDefault="00BE35C5" w:rsidP="00BE35C5">
      <w:pPr>
        <w:pStyle w:val="Heading4"/>
        <w:rPr>
          <w:rFonts w:cs="Calibri"/>
        </w:rPr>
      </w:pPr>
      <w:r w:rsidRPr="002401A3">
        <w:rPr>
          <w:rFonts w:cs="Calibri"/>
        </w:rPr>
        <w:t>Private control of space in</w:t>
      </w:r>
      <w:r>
        <w:rPr>
          <w:rFonts w:cs="Calibri"/>
        </w:rPr>
        <w:t>evitably leads to exploitation.</w:t>
      </w:r>
    </w:p>
    <w:p w:rsidR="00BE35C5" w:rsidRPr="002401A3" w:rsidRDefault="00BE35C5" w:rsidP="00BE35C5">
      <w:pPr>
        <w:pStyle w:val="Heading4"/>
        <w:rPr>
          <w:rFonts w:cs="Calibri"/>
        </w:rPr>
      </w:pPr>
      <w:r w:rsidRPr="002401A3">
        <w:rPr>
          <w:rFonts w:cs="Calibri"/>
        </w:rPr>
        <w:t>Spencer ‘20</w:t>
      </w:r>
    </w:p>
    <w:p w:rsidR="00BE35C5" w:rsidRPr="002401A3" w:rsidRDefault="00BE35C5" w:rsidP="00BE35C5">
      <w:r w:rsidRPr="002401A3">
        <w:t xml:space="preserve">Spencer, Keith A. [senior editor at Salon]“Against Mars-a-Lago: Why SpaceX's Mars Colonization Plan Should Terrify You.” </w:t>
      </w:r>
      <w:proofErr w:type="gramStart"/>
      <w:r w:rsidRPr="002401A3">
        <w:t>Salon, Salon.com, 7 Jan. 2020, https://www.salon.com/2017/10/08/against-mars-a-lago-why-spacexs-mars-colonization-plan-should-terrify-you/.</w:t>
      </w:r>
      <w:proofErr w:type="gramEnd"/>
      <w:r w:rsidRPr="002401A3">
        <w:t xml:space="preserve"> </w:t>
      </w:r>
    </w:p>
    <w:p w:rsidR="00BE35C5" w:rsidRDefault="00BE35C5" w:rsidP="00BE35C5">
      <w:pPr>
        <w:rPr>
          <w:sz w:val="12"/>
        </w:rPr>
      </w:pPr>
      <w:r w:rsidRPr="002401A3">
        <w:rPr>
          <w:sz w:val="12"/>
        </w:rPr>
        <w:t xml:space="preserve">When CEO Elon Musk announced last month that his aerospace company SpaceX would be </w:t>
      </w:r>
      <w:r>
        <w:fldChar w:fldCharType="begin"/>
      </w:r>
      <w:r>
        <w:instrText xml:space="preserve"> HYPERLINK "https://www.washingtonpost.com/news/the-switch/wp/2017/09/29/elon-musk-says-his-next-spaceship-could-not-only-take-to-you-the-moon-and-mars-but-from-n-y-to-london-in-29-minutes/?utm_term=.85279aa2076a" \t "_blank" </w:instrText>
      </w:r>
      <w:r>
        <w:fldChar w:fldCharType="separate"/>
      </w:r>
      <w:r w:rsidRPr="002401A3">
        <w:rPr>
          <w:rStyle w:val="Hyperlink"/>
          <w:sz w:val="12"/>
        </w:rPr>
        <w:t>sending cargo missions</w:t>
      </w:r>
      <w:r>
        <w:rPr>
          <w:rStyle w:val="Hyperlink"/>
          <w:sz w:val="12"/>
        </w:rPr>
        <w:fldChar w:fldCharType="end"/>
      </w:r>
      <w:r w:rsidRPr="002401A3">
        <w:rPr>
          <w:sz w:val="12"/>
        </w:rPr>
        <w:t xml:space="preserve"> to Mars by 2022 — the first step in his tourism-driven colonization plan — a small cheer went up among space and science enthusiasts. Writing in the New York Post, Stephen Carter </w:t>
      </w:r>
      <w:r>
        <w:fldChar w:fldCharType="begin"/>
      </w:r>
      <w:r>
        <w:instrText xml:space="preserve"> HYPERLINK "http://nypost.com/2017/10/07/elon-musks-inspiring-vision-for-reaching-mars-and-the-stars/" \t "_blank" </w:instrText>
      </w:r>
      <w:r>
        <w:fldChar w:fldCharType="separate"/>
      </w:r>
      <w:r w:rsidRPr="002401A3">
        <w:rPr>
          <w:rStyle w:val="Hyperlink"/>
          <w:sz w:val="12"/>
        </w:rPr>
        <w:t>called</w:t>
      </w:r>
      <w:r>
        <w:rPr>
          <w:rStyle w:val="Hyperlink"/>
          <w:sz w:val="12"/>
        </w:rPr>
        <w:fldChar w:fldCharType="end"/>
      </w:r>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6"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r>
        <w:fldChar w:fldCharType="begin"/>
      </w:r>
      <w:r>
        <w:instrText xml:space="preserve"> HYPERLINK "http://www.theregister.co.uk/2012/03/08/nasa_private_space_nasa/" \t "_blank" </w:instrText>
      </w:r>
      <w:r>
        <w:fldChar w:fldCharType="separate"/>
      </w:r>
      <w:r w:rsidRPr="002401A3">
        <w:rPr>
          <w:rStyle w:val="Hyperlink"/>
          <w:sz w:val="12"/>
        </w:rPr>
        <w:t>said</w:t>
      </w:r>
      <w:r>
        <w:rPr>
          <w:rStyle w:val="Hyperlink"/>
          <w:sz w:val="12"/>
        </w:rPr>
        <w:fldChar w:fldCharType="end"/>
      </w:r>
      <w:r w:rsidRPr="002401A3">
        <w:rPr>
          <w:sz w:val="12"/>
        </w:rPr>
        <w:t xml:space="preserve"> Dr. S. Pete Worden, the director of the NASA Ames Research lab, in 2012. And in a Wall Street Journal </w:t>
      </w:r>
      <w:r>
        <w:fldChar w:fldCharType="begin"/>
      </w:r>
      <w:r>
        <w:instrText xml:space="preserve"> HYPERLINK "https://www.wsj.com/articles/america-will-return-to-the-moonand-go-beyond-1507158341?mod=e2fb" \t "_blank" </w:instrText>
      </w:r>
      <w:r>
        <w:fldChar w:fldCharType="separate"/>
      </w:r>
      <w:r w:rsidRPr="002401A3">
        <w:rPr>
          <w:rStyle w:val="Hyperlink"/>
          <w:sz w:val="12"/>
        </w:rPr>
        <w:t>op-ed</w:t>
      </w:r>
      <w:r>
        <w:rPr>
          <w:rStyle w:val="Hyperlink"/>
          <w:sz w:val="12"/>
        </w:rPr>
        <w:fldChar w:fldCharType="end"/>
      </w:r>
      <w:r w:rsidRPr="002401A3">
        <w:rPr>
          <w:sz w:val="12"/>
        </w:rPr>
        <w:t xml:space="preserve"> this week, Vice President Mike </w:t>
      </w:r>
      <w:r w:rsidRPr="002401A3">
        <w:rPr>
          <w:rStyle w:val="StyleUnderline"/>
        </w:rPr>
        <w:t xml:space="preserve">Pence wrote of his ambitions to bring </w:t>
      </w:r>
      <w:hyperlink r:id="rId1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4277F3">
        <w:rPr>
          <w:rStyle w:val="Emphasis"/>
          <w:highlight w:val="cya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t>
      </w:r>
      <w:proofErr w:type="gramStart"/>
      <w:r w:rsidRPr="002401A3">
        <w:rPr>
          <w:sz w:val="12"/>
        </w:rPr>
        <w:t>was</w:t>
      </w:r>
      <w:proofErr w:type="gramEnd"/>
      <w:r w:rsidRPr="002401A3">
        <w:rPr>
          <w:sz w:val="12"/>
        </w:rPr>
        <w:t xml:space="preserve">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9" w:history="1">
        <w:r w:rsidRPr="002401A3">
          <w:rPr>
            <w:rStyle w:val="StyleUnderline"/>
          </w:rPr>
          <w:t>sacrosanct</w:t>
        </w:r>
      </w:hyperlink>
      <w:r w:rsidRPr="002401A3">
        <w:rPr>
          <w:rStyle w:val="StyleUnderline"/>
        </w:rPr>
        <w:t xml:space="preserve"> </w:t>
      </w:r>
      <w:hyperlink r:id="rId2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277F3">
        <w:rPr>
          <w:rStyle w:val="StyleUnderline"/>
          <w:highlight w:val="cyan"/>
        </w:rPr>
        <w:t>To privately colonize a</w:t>
      </w:r>
      <w:r w:rsidRPr="002401A3">
        <w:rPr>
          <w:rStyle w:val="StyleUnderline"/>
        </w:rPr>
        <w:t xml:space="preserve"> nation, much less a </w:t>
      </w:r>
      <w:proofErr w:type="gramStart"/>
      <w:r w:rsidRPr="004277F3">
        <w:rPr>
          <w:rStyle w:val="StyleUnderline"/>
          <w:highlight w:val="cyan"/>
        </w:rPr>
        <w:t>planet,</w:t>
      </w:r>
      <w:proofErr w:type="gramEnd"/>
      <w:r w:rsidRPr="004277F3">
        <w:rPr>
          <w:rStyle w:val="StyleUnderline"/>
          <w:highlight w:val="cyan"/>
        </w:rPr>
        <w:t xml:space="preserve"> means ceding governance and control</w:t>
      </w:r>
      <w:r w:rsidRPr="002401A3">
        <w:rPr>
          <w:rStyle w:val="StyleUnderline"/>
        </w:rPr>
        <w:t xml:space="preserve"> back </w:t>
      </w:r>
      <w:r w:rsidRPr="004277F3">
        <w:rPr>
          <w:rStyle w:val="StyleUnderline"/>
          <w:highlight w:val="cyan"/>
        </w:rPr>
        <w:t>to corporations whose interest is not ours, and</w:t>
      </w:r>
      <w:r w:rsidRPr="002401A3">
        <w:rPr>
          <w:rStyle w:val="StyleUnderline"/>
        </w:rPr>
        <w:t xml:space="preserve"> indeed, </w:t>
      </w:r>
      <w:r w:rsidRPr="004277F3">
        <w:rPr>
          <w:rStyle w:val="Emphasis"/>
          <w:highlight w:val="cyan"/>
        </w:rPr>
        <w:t xml:space="preserve">is always at odds with workers and residents </w:t>
      </w:r>
      <w:r w:rsidRPr="004277F3">
        <w:rPr>
          <w:rStyle w:val="StyleUnderline"/>
          <w:highlight w:val="cyan"/>
        </w:rPr>
        <w:t>— 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1" w:history="1">
        <w:r w:rsidRPr="002401A3">
          <w:rPr>
            <w:rStyle w:val="Hyperlink"/>
            <w:sz w:val="12"/>
          </w:rPr>
          <w:t>put in charge</w:t>
        </w:r>
      </w:hyperlink>
      <w:r w:rsidRPr="002401A3">
        <w:rPr>
          <w:sz w:val="12"/>
        </w:rPr>
        <w:t xml:space="preserve"> of running the show on Mars, their interests will inherently be at </w:t>
      </w:r>
      <w:hyperlink r:id="rId22" w:history="1">
        <w:r w:rsidRPr="002401A3">
          <w:rPr>
            <w:rStyle w:val="Hyperlink"/>
            <w:sz w:val="12"/>
          </w:rPr>
          <w:t xml:space="preserve">odds with the workers </w:t>
        </w:r>
      </w:hyperlink>
      <w:r w:rsidRPr="002401A3">
        <w:rPr>
          <w:sz w:val="12"/>
        </w:rPr>
        <w:t xml:space="preserve">and employees involved. After all, a private foundation </w:t>
      </w:r>
      <w:hyperlink r:id="rId2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4" w:history="1">
        <w:r w:rsidRPr="002401A3">
          <w:rPr>
            <w:rStyle w:val="Hyperlink"/>
            <w:sz w:val="12"/>
          </w:rPr>
          <w:t>illustrate</w:t>
        </w:r>
      </w:hyperlink>
      <w:r w:rsidRPr="002401A3">
        <w:rPr>
          <w:sz w:val="12"/>
        </w:rPr>
        <w:t xml:space="preserve">, often </w:t>
      </w:r>
      <w:hyperlink r:id="rId25" w:history="1">
        <w:r w:rsidRPr="002401A3">
          <w:rPr>
            <w:rStyle w:val="Hyperlink"/>
            <w:sz w:val="12"/>
          </w:rPr>
          <w:t>do the bidding</w:t>
        </w:r>
      </w:hyperlink>
      <w:r w:rsidRPr="002401A3">
        <w:rPr>
          <w:sz w:val="12"/>
        </w:rPr>
        <w:t xml:space="preserve"> of their rich donors, and take an </w:t>
      </w:r>
      <w:hyperlink r:id="rId2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277F3">
        <w:rPr>
          <w:rStyle w:val="StyleUnderline"/>
          <w:highlight w:val="cyan"/>
        </w:rPr>
        <w:t>The only basis for colonization of Mars</w:t>
      </w:r>
      <w:r w:rsidRPr="002401A3">
        <w:rPr>
          <w:rStyle w:val="StyleUnderline"/>
        </w:rPr>
        <w:t xml:space="preserve"> that Musk can conceive of </w:t>
      </w:r>
      <w:r w:rsidRPr="004277F3">
        <w:rPr>
          <w:rStyle w:val="StyleUnderline"/>
          <w:highlight w:val="cyan"/>
        </w:rPr>
        <w:t>is</w:t>
      </w:r>
      <w:r w:rsidRPr="002401A3">
        <w:rPr>
          <w:rStyle w:val="StyleUnderline"/>
        </w:rPr>
        <w:t xml:space="preserve"> one </w:t>
      </w:r>
      <w:r w:rsidRPr="004277F3">
        <w:rPr>
          <w:rStyle w:val="StyleUnderline"/>
        </w:rPr>
        <w:t xml:space="preserve">based on </w:t>
      </w:r>
      <w:r w:rsidRPr="004277F3">
        <w:rPr>
          <w:rStyle w:val="StyleUnderline"/>
          <w:highlight w:val="cyan"/>
        </w:rPr>
        <w:t>tourism:</w:t>
      </w:r>
      <w:r w:rsidRPr="002401A3">
        <w:rPr>
          <w:rStyle w:val="StyleUnderline"/>
          <w:highlight w:val="yellow"/>
        </w:rPr>
        <w:t xml:space="preserve"> </w:t>
      </w:r>
      <w:r w:rsidRPr="004277F3">
        <w:rPr>
          <w:rStyle w:val="StyleUnderline"/>
        </w:rPr>
        <w:t>the rich pay an amount</w:t>
      </w:r>
      <w:r w:rsidRPr="002401A3">
        <w:rPr>
          <w:rStyle w:val="StyleUnderline"/>
        </w:rPr>
        <w:t xml:space="preserve"> — Musk quotes the ticket price at </w:t>
      </w:r>
      <w:r>
        <w:fldChar w:fldCharType="begin"/>
      </w:r>
      <w:r>
        <w:instrText xml:space="preserve"> HYPERLINK "https://www.recode.net/2016/9/27/13081488/elon-musk-spacex-mars-colony-space-travel-funding-rocket-nasa" \t "_blank" </w:instrText>
      </w:r>
      <w:r>
        <w:fldChar w:fldCharType="separate"/>
      </w:r>
      <w:r w:rsidRPr="002401A3">
        <w:rPr>
          <w:rStyle w:val="StyleUnderline"/>
        </w:rPr>
        <w:t>$200,000 if he can get 1 million tourists</w:t>
      </w:r>
      <w:r>
        <w:rPr>
          <w:rStyle w:val="StyleUnderline"/>
        </w:rPr>
        <w:fldChar w:fldCharType="end"/>
      </w:r>
      <w:r w:rsidRPr="002401A3">
        <w:rPr>
          <w:rStyle w:val="StyleUnderline"/>
        </w:rPr>
        <w:t xml:space="preserve"> to pay that — that entitles them to a round-trip ticket. And while they’re on Mars and traveling to it, they luxuriate: Musk has </w:t>
      </w:r>
      <w:r>
        <w:fldChar w:fldCharType="begin"/>
      </w:r>
      <w:r>
        <w:instrText xml:space="preserve"> HYPERLINK "http://www.telegraph.co.uk/science/2017/06/21/elon-musk-create-city-mars-million-inhabitants/" \t "_blank" </w:instrText>
      </w:r>
      <w:r>
        <w:fldChar w:fldCharType="separate"/>
      </w:r>
      <w:r w:rsidRPr="002401A3">
        <w:rPr>
          <w:rStyle w:val="StyleUnderline"/>
        </w:rPr>
        <w:t>assured</w:t>
      </w:r>
      <w:r>
        <w:rPr>
          <w:rStyle w:val="StyleUnderline"/>
        </w:rPr>
        <w:fldChar w:fldCharType="end"/>
      </w:r>
      <w:r w:rsidRPr="002401A3">
        <w:rPr>
          <w:rStyle w:val="StyleUnderline"/>
        </w:rPr>
        <w:t xml:space="preserve"> that the trip would be “fun.” This is what makes Musk’s Mars vision so different than, say, the Apollo missions or the International Space Station. </w:t>
      </w:r>
      <w:r w:rsidRPr="004277F3">
        <w:rPr>
          <w:rStyle w:val="StyleUnderline"/>
        </w:rPr>
        <w:t>This isn’t really exploration for humanity’s sake — there’s not that much science assumed here, as there was in the Moon missions. Musk wants to build the ultimate luxury packa</w:t>
      </w:r>
      <w:r w:rsidRPr="002401A3">
        <w:rPr>
          <w:rStyle w:val="StyleUnderline"/>
        </w:rPr>
        <w:t xml:space="preserve">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4277F3">
        <w:rPr>
          <w:rStyle w:val="StyleUnderline"/>
          <w:highlight w:val="cyan"/>
        </w:rPr>
        <w:t>an economy based on tourism</w:t>
      </w:r>
      <w:r w:rsidRPr="002401A3">
        <w:rPr>
          <w:rStyle w:val="StyleUnderline"/>
        </w:rPr>
        <w:t xml:space="preserve">, particularly high-end tourism, </w:t>
      </w:r>
      <w:r w:rsidRPr="004277F3">
        <w:rPr>
          <w:rStyle w:val="StyleUnderline"/>
          <w:highlight w:val="cyan"/>
        </w:rPr>
        <w:t>needs employees</w:t>
      </w:r>
      <w:r w:rsidRPr="002401A3">
        <w:rPr>
          <w:rStyle w:val="StyleUnderline"/>
        </w:rPr>
        <w:t xml:space="preserve"> — even if a high degree of automation is assumed. And as I’ve written about </w:t>
      </w:r>
      <w:hyperlink r:id="rId27" w:history="1">
        <w:r w:rsidRPr="002401A3">
          <w:rPr>
            <w:rStyle w:val="StyleUnderline"/>
          </w:rPr>
          <w:t>before</w:t>
        </w:r>
      </w:hyperlink>
      <w:r w:rsidRPr="002401A3">
        <w:rPr>
          <w:rStyle w:val="StyleUnderline"/>
        </w:rPr>
        <w:t xml:space="preserve">, </w:t>
      </w:r>
      <w:r w:rsidRPr="004277F3">
        <w:rPr>
          <w:rStyle w:val="StyleUnderline"/>
          <w:highlight w:val="cyan"/>
        </w:rPr>
        <w:t>that means a lot of labor at the lowest cost</w:t>
      </w:r>
      <w:r w:rsidRPr="002401A3">
        <w:rPr>
          <w:rStyle w:val="StyleUnderline"/>
        </w:rPr>
        <w:t xml:space="preserve"> possible. </w:t>
      </w:r>
      <w:r w:rsidRPr="004277F3">
        <w:rPr>
          <w:rStyle w:val="StyleUnderline"/>
          <w:highlight w:val="cya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4277F3">
        <w:rPr>
          <w:rStyle w:val="StyleUnderline"/>
          <w:highlight w:val="cya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4277F3">
        <w:rPr>
          <w:rStyle w:val="StyleUnderline"/>
        </w:rPr>
        <w:t>this planet is</w:t>
      </w:r>
      <w:r w:rsidRPr="004277F3">
        <w:rPr>
          <w:sz w:val="12"/>
        </w:rPr>
        <w:t xml:space="preserve"> run </w:t>
      </w:r>
      <w:r w:rsidRPr="004277F3">
        <w:rPr>
          <w:rStyle w:val="StyleUnderline"/>
        </w:rPr>
        <w:t>privately</w:t>
      </w:r>
      <w:r w:rsidRPr="002401A3">
        <w:rPr>
          <w:sz w:val="12"/>
        </w:rPr>
        <w:t xml:space="preserve">? You have no rights. </w:t>
      </w:r>
      <w:r w:rsidRPr="002401A3">
        <w:rPr>
          <w:rStyle w:val="StyleUnderline"/>
        </w:rPr>
        <w:t xml:space="preserve">Musk's vision for </w:t>
      </w:r>
      <w:r w:rsidRPr="004277F3">
        <w:rPr>
          <w:rStyle w:val="Emphasis"/>
          <w:highlight w:val="cya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r>
        <w:fldChar w:fldCharType="begin"/>
      </w:r>
      <w:r>
        <w:instrText xml:space="preserve"> HYPERLINK "https://harpers.org/archive/2011/11/the-bleakness-stakes/" \t "_blank" </w:instrText>
      </w:r>
      <w:r>
        <w:fldChar w:fldCharType="separate"/>
      </w:r>
      <w:r w:rsidRPr="002401A3">
        <w:rPr>
          <w:rStyle w:val="Hyperlink"/>
          <w:sz w:val="12"/>
        </w:rPr>
        <w:t>wrote of</w:t>
      </w:r>
      <w:r>
        <w:rPr>
          <w:rStyle w:val="Hyperlink"/>
          <w:sz w:val="12"/>
        </w:rPr>
        <w:fldChar w:fldCharType="end"/>
      </w:r>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BE35C5" w:rsidRPr="002401A3" w:rsidRDefault="00BE35C5" w:rsidP="00BE35C5">
      <w:pPr>
        <w:rPr>
          <w:sz w:val="12"/>
        </w:rPr>
      </w:pPr>
    </w:p>
    <w:p w:rsidR="00BE35C5" w:rsidRPr="002401A3" w:rsidRDefault="00BE35C5" w:rsidP="00BE35C5">
      <w:pPr>
        <w:pStyle w:val="Heading4"/>
        <w:rPr>
          <w:rFonts w:cs="Calibri"/>
        </w:rPr>
      </w:pPr>
      <w:r w:rsidRPr="002401A3">
        <w:rPr>
          <w:rFonts w:cs="Calibri"/>
        </w:rPr>
        <w:t xml:space="preserve">Treating space as a commons is key to </w:t>
      </w:r>
      <w:r>
        <w:rPr>
          <w:rFonts w:cs="Calibri"/>
        </w:rPr>
        <w:t>human survival because it ensures that an escape to space is equitable.</w:t>
      </w:r>
    </w:p>
    <w:p w:rsidR="00BE35C5" w:rsidRPr="002401A3" w:rsidRDefault="00BE35C5" w:rsidP="00BE35C5">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BE35C5" w:rsidRPr="006C2E83" w:rsidRDefault="00BE35C5" w:rsidP="00BE35C5">
      <w:pPr>
        <w:rPr>
          <w:u w:val="single"/>
        </w:rPr>
      </w:pPr>
      <w:r w:rsidRPr="002401A3">
        <w:rPr>
          <w:sz w:val="12"/>
          <w:szCs w:val="12"/>
        </w:rPr>
        <w:t xml:space="preserve">There is an urgency to consider and act on this issue. • </w:t>
      </w:r>
      <w:proofErr w:type="gramStart"/>
      <w:r w:rsidRPr="002401A3">
        <w:rPr>
          <w:sz w:val="12"/>
          <w:szCs w:val="12"/>
        </w:rPr>
        <w:t>With</w:t>
      </w:r>
      <w:proofErr w:type="gramEnd"/>
      <w:r w:rsidRPr="002401A3">
        <w:rPr>
          <w:sz w:val="12"/>
          <w:szCs w:val="12"/>
        </w:rPr>
        <w:t xml:space="preserve">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284DF8">
        <w:rPr>
          <w:rStyle w:val="Emphasis"/>
          <w:highlight w:val="cyan"/>
        </w:rPr>
        <w:t>primal threats to our civilization</w:t>
      </w:r>
      <w:r w:rsidRPr="002401A3">
        <w:rPr>
          <w:sz w:val="12"/>
          <w:szCs w:val="12"/>
        </w:rPr>
        <w:t xml:space="preserve"> – global </w:t>
      </w:r>
      <w:r w:rsidRPr="00284DF8">
        <w:rPr>
          <w:rStyle w:val="StyleUnderline"/>
          <w:highlight w:val="cyan"/>
        </w:rPr>
        <w:t>climate change</w:t>
      </w:r>
      <w:r w:rsidRPr="00191181">
        <w:rPr>
          <w:rStyle w:val="StyleUnderline"/>
        </w:rPr>
        <w:t xml:space="preserve"> and space weather</w:t>
      </w:r>
      <w:r w:rsidRPr="002401A3">
        <w:rPr>
          <w:sz w:val="12"/>
          <w:szCs w:val="12"/>
        </w:rPr>
        <w:t xml:space="preserve"> </w:t>
      </w:r>
      <w:r w:rsidRPr="00284DF8">
        <w:rPr>
          <w:sz w:val="12"/>
          <w:szCs w:val="12"/>
          <w:highlight w:val="cyan"/>
        </w:rPr>
        <w:t xml:space="preserve">– </w:t>
      </w:r>
      <w:r w:rsidRPr="00284DF8">
        <w:rPr>
          <w:rStyle w:val="StyleUnderline"/>
          <w:highlight w:val="cyan"/>
        </w:rPr>
        <w:t>can only be</w:t>
      </w:r>
      <w:r w:rsidRPr="00191181">
        <w:rPr>
          <w:rStyle w:val="StyleUnderline"/>
        </w:rPr>
        <w:t xml:space="preserve"> understood, and </w:t>
      </w:r>
      <w:r w:rsidRPr="00284DF8">
        <w:rPr>
          <w:rStyle w:val="StyleUnderline"/>
          <w:highlight w:val="cyan"/>
        </w:rPr>
        <w:t>dealt with</w:t>
      </w:r>
      <w:r w:rsidRPr="00191181">
        <w:rPr>
          <w:rStyle w:val="StyleUnderline"/>
        </w:rPr>
        <w:t xml:space="preserve"> by using the global perspective of observations </w:t>
      </w:r>
      <w:r w:rsidRPr="00284DF8">
        <w:rPr>
          <w:rStyle w:val="StyleUnderline"/>
          <w:highlight w:val="cyan"/>
        </w:rPr>
        <w:t>from space.</w:t>
      </w:r>
      <w:r w:rsidRPr="002401A3">
        <w:rPr>
          <w:sz w:val="12"/>
          <w:szCs w:val="12"/>
        </w:rPr>
        <w:t xml:space="preserve"> • </w:t>
      </w:r>
      <w:proofErr w:type="gramStart"/>
      <w:r w:rsidRPr="002401A3">
        <w:rPr>
          <w:sz w:val="12"/>
          <w:szCs w:val="12"/>
        </w:rPr>
        <w:t>We</w:t>
      </w:r>
      <w:proofErr w:type="gramEnd"/>
      <w:r w:rsidRPr="002401A3">
        <w:rPr>
          <w:sz w:val="12"/>
          <w:szCs w:val="12"/>
        </w:rPr>
        <w:t xml:space="preserve"> need to recognize also that we are extending the human presence, whether through robotic spacecraft or eventually with humans, throughout our solar system. And </w:t>
      </w:r>
      <w:r w:rsidRPr="00284DF8">
        <w:rPr>
          <w:rStyle w:val="StyleUnderline"/>
          <w:highlight w:val="cyan"/>
        </w:rPr>
        <w:t>we have a commitment</w:t>
      </w:r>
      <w:r w:rsidRPr="00191181">
        <w:rPr>
          <w:rStyle w:val="StyleUnderline"/>
        </w:rPr>
        <w:t xml:space="preserve"> as a civilization </w:t>
      </w:r>
      <w:r w:rsidRPr="00284DF8">
        <w:rPr>
          <w:rStyle w:val="StyleUnderline"/>
          <w:highlight w:val="cyan"/>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r>
        <w:rPr>
          <w:rStyle w:val="StyleUnderline"/>
        </w:rPr>
        <w:t xml:space="preserve"> </w:t>
      </w:r>
      <w:r w:rsidRPr="00191181">
        <w:rPr>
          <w:rStyle w:val="StyleUnderline"/>
        </w:rPr>
        <w:t xml:space="preserve">Space as a Global Commons It follows therefore that, given the centrality of space for the future of our civilization, </w:t>
      </w:r>
      <w:r w:rsidRPr="00284DF8">
        <w:rPr>
          <w:rStyle w:val="StyleUnderline"/>
          <w:highlight w:val="cyan"/>
        </w:rPr>
        <w:t>we need to have policies</w:t>
      </w:r>
      <w:r w:rsidRPr="00191181">
        <w:rPr>
          <w:rStyle w:val="StyleUnderline"/>
        </w:rPr>
        <w:t xml:space="preserve"> and practices in place, which are </w:t>
      </w:r>
      <w:r w:rsidRPr="00284DF8">
        <w:rPr>
          <w:rStyle w:val="Emphasis"/>
          <w:highlight w:val="cyan"/>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84DF8">
        <w:rPr>
          <w:rStyle w:val="StyleUnderline"/>
          <w:highlight w:val="cyan"/>
        </w:rPr>
        <w:t>A ‘commons’</w:t>
      </w:r>
      <w:r w:rsidRPr="002401A3">
        <w:rPr>
          <w:sz w:val="14"/>
        </w:rPr>
        <w:t xml:space="preserve"> in the English language </w:t>
      </w:r>
      <w:r w:rsidRPr="002401A3">
        <w:rPr>
          <w:rStyle w:val="Emphasis"/>
          <w:b w:val="0"/>
          <w:bCs/>
          <w:highlight w:val="yellow"/>
        </w:rPr>
        <w:t>i</w:t>
      </w:r>
      <w:r w:rsidRPr="00284DF8">
        <w:rPr>
          <w:rStyle w:val="Emphasis"/>
          <w:b w:val="0"/>
          <w:bCs/>
          <w:highlight w:val="cyan"/>
        </w:rPr>
        <w:t>s a piece of land owned by and used by all members of a community</w:t>
      </w:r>
      <w:r w:rsidRPr="002401A3">
        <w:rPr>
          <w:sz w:val="14"/>
        </w:rPr>
        <w:t xml:space="preserve">, as in a pasture used by all residents of a village. Many nations of the </w:t>
      </w:r>
      <w:proofErr w:type="gramStart"/>
      <w:r w:rsidRPr="002401A3">
        <w:rPr>
          <w:sz w:val="14"/>
        </w:rPr>
        <w:t>world view</w:t>
      </w:r>
      <w:proofErr w:type="gramEnd"/>
      <w:r w:rsidRPr="002401A3">
        <w:rPr>
          <w:sz w:val="14"/>
        </w:rPr>
        <w:t xml:space="preserve"> space as a global commons, a resource not owned by any one nation but crucial to the future of all humankind. </w:t>
      </w:r>
    </w:p>
    <w:p w:rsidR="00BE35C5" w:rsidRDefault="00BE35C5" w:rsidP="00BE35C5">
      <w:pPr>
        <w:rPr>
          <w:b/>
          <w:u w:val="single"/>
        </w:rPr>
      </w:pPr>
    </w:p>
    <w:p w:rsidR="00BE35C5" w:rsidRDefault="00BE35C5" w:rsidP="00BE35C5">
      <w:pPr>
        <w:pStyle w:val="Heading2"/>
      </w:pPr>
      <w:r>
        <w:t>1AC – Advantage</w:t>
      </w:r>
    </w:p>
    <w:p w:rsidR="00BE35C5" w:rsidRDefault="00BE35C5" w:rsidP="00BE35C5"/>
    <w:p w:rsidR="00BE35C5" w:rsidRPr="002401A3" w:rsidRDefault="00BE35C5" w:rsidP="00BE35C5">
      <w:pPr>
        <w:pStyle w:val="Heading4"/>
        <w:rPr>
          <w:rFonts w:cs="Calibri"/>
        </w:rPr>
      </w:pPr>
      <w:r w:rsidRPr="002401A3">
        <w:rPr>
          <w:rFonts w:cs="Calibri"/>
        </w:rPr>
        <w:t xml:space="preserve">Private companies are cramming satellites into the Earth’s orbit which are quickly becoming defunct pieces of “space junk.” </w:t>
      </w:r>
    </w:p>
    <w:p w:rsidR="00BE35C5" w:rsidRPr="002401A3" w:rsidRDefault="00BE35C5" w:rsidP="00BE35C5">
      <w:r w:rsidRPr="002401A3">
        <w:t xml:space="preserve">Therese </w:t>
      </w:r>
      <w:r w:rsidRPr="002401A3">
        <w:rPr>
          <w:b/>
          <w:bCs/>
          <w:sz w:val="26"/>
          <w:szCs w:val="26"/>
        </w:rPr>
        <w:t>Wood, 20</w:t>
      </w:r>
      <w:r w:rsidRPr="002401A3">
        <w:t xml:space="preserve"> - ("Who owns our orbit: Just how many satellites are there in space</w:t>
      </w:r>
      <w:proofErr w:type="gramStart"/>
      <w:r w:rsidRPr="002401A3">
        <w:t>?,</w:t>
      </w:r>
      <w:proofErr w:type="gramEnd"/>
      <w:r w:rsidRPr="002401A3">
        <w:t>" World Economic Forum, 10-23-2020, 12-8-2021</w:t>
      </w:r>
      <w:r>
        <w:t xml:space="preserve">, </w:t>
      </w:r>
      <w:r w:rsidRPr="002401A3">
        <w:t>https://www.weforum.org/agenda/2020/10/visualizing-easrth-satellites-sapce-spacex)//AW</w:t>
      </w:r>
    </w:p>
    <w:p w:rsidR="00BE35C5" w:rsidRDefault="00BE35C5" w:rsidP="00BE35C5">
      <w:pPr>
        <w:rPr>
          <w:sz w:val="12"/>
        </w:rPr>
      </w:pPr>
      <w:r w:rsidRPr="00827BA0">
        <w:rPr>
          <w:highlight w:val="cyan"/>
          <w:u w:val="single"/>
        </w:rPr>
        <w:t>There are</w:t>
      </w:r>
      <w:r w:rsidRPr="002401A3">
        <w:rPr>
          <w:sz w:val="12"/>
        </w:rPr>
        <w:t xml:space="preserve"> nearly </w:t>
      </w:r>
      <w:r w:rsidRPr="00827BA0">
        <w:rPr>
          <w:highlight w:val="cyan"/>
          <w:u w:val="single"/>
        </w:rPr>
        <w:t>6,000 satellites circling</w:t>
      </w:r>
      <w:r w:rsidRPr="002401A3">
        <w:rPr>
          <w:sz w:val="12"/>
        </w:rPr>
        <w:t xml:space="preserve"> the </w:t>
      </w:r>
      <w:r w:rsidRPr="00827BA0">
        <w:rPr>
          <w:highlight w:val="cyan"/>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proofErr w:type="gramStart"/>
      <w:r w:rsidRPr="002401A3">
        <w:rPr>
          <w:u w:val="single"/>
        </w:rPr>
        <w:t>infrastructure</w:t>
      </w:r>
      <w:r w:rsidRPr="002401A3">
        <w:rPr>
          <w:sz w:val="12"/>
        </w:rPr>
        <w:t>,</w:t>
      </w:r>
      <w:proofErr w:type="gramEnd"/>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w:t>
      </w:r>
      <w:proofErr w:type="gramStart"/>
      <w:r w:rsidRPr="002401A3">
        <w:rPr>
          <w:sz w:val="12"/>
        </w:rPr>
        <w:t>internet</w:t>
      </w:r>
      <w:proofErr w:type="gramEnd"/>
      <w:r w:rsidRPr="002401A3">
        <w:rPr>
          <w:sz w:val="12"/>
        </w:rPr>
        <w:t xml:space="preserve"> connectivity and precision agriculture, to border security and archaeological study. Right now, there are nearly 6,000 satellites circling our tiny planet. About </w:t>
      </w:r>
      <w:r w:rsidRPr="00827BA0">
        <w:rPr>
          <w:highlight w:val="cyan"/>
          <w:u w:val="single"/>
        </w:rPr>
        <w:t>60%</w:t>
      </w:r>
      <w:r w:rsidRPr="002401A3">
        <w:rPr>
          <w:sz w:val="12"/>
        </w:rPr>
        <w:t xml:space="preserve"> of those </w:t>
      </w:r>
      <w:r w:rsidRPr="00827BA0">
        <w:rPr>
          <w:highlight w:val="cyan"/>
          <w:u w:val="single"/>
        </w:rPr>
        <w:t>are defunct</w:t>
      </w:r>
      <w:r w:rsidRPr="002401A3">
        <w:rPr>
          <w:u w:val="single"/>
        </w:rPr>
        <w:t xml:space="preserve"> </w:t>
      </w:r>
      <w:r w:rsidRPr="002401A3">
        <w:rPr>
          <w:sz w:val="12"/>
        </w:rPr>
        <w:t>satellites—</w:t>
      </w:r>
      <w:r w:rsidRPr="00827BA0">
        <w:rPr>
          <w:highlight w:val="cyan"/>
          <w:u w:val="single"/>
        </w:rPr>
        <w:t>space junk</w:t>
      </w:r>
      <w:r w:rsidRPr="002401A3">
        <w:rPr>
          <w:sz w:val="12"/>
        </w:rPr>
        <w:t>—and roughly 40% are operational. As highlighted in the chart above, The Union of Concerned Scientists (UCS</w:t>
      </w:r>
      <w:proofErr w:type="gramStart"/>
      <w:r w:rsidRPr="002401A3">
        <w:rPr>
          <w:sz w:val="12"/>
        </w:rPr>
        <w:t>),</w:t>
      </w:r>
      <w:proofErr w:type="gramEnd"/>
      <w:r w:rsidRPr="002401A3">
        <w:rPr>
          <w:sz w:val="12"/>
        </w:rPr>
        <w:t xml:space="preserve"> determined that 2,666 operational satellites circled the globe in April of 2020. Over the coming decade, it’s estimated by Euroconsult that 990 satellites will be launched every year. This means </w:t>
      </w:r>
      <w:r w:rsidRPr="00827BA0">
        <w:rPr>
          <w:sz w:val="12"/>
          <w:highlight w:val="cyan"/>
        </w:rPr>
        <w:t xml:space="preserve">that </w:t>
      </w:r>
      <w:r w:rsidRPr="00827BA0">
        <w:rPr>
          <w:highlight w:val="cyan"/>
          <w:u w:val="single"/>
        </w:rPr>
        <w:t xml:space="preserve">by 2028, there could be </w:t>
      </w:r>
      <w:r w:rsidRPr="00827BA0">
        <w:rPr>
          <w:rStyle w:val="Emphasis"/>
          <w:highlight w:val="cyan"/>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w:t>
      </w:r>
      <w:proofErr w:type="gramStart"/>
      <w:r w:rsidRPr="002401A3">
        <w:rPr>
          <w:sz w:val="12"/>
        </w:rPr>
        <w:t>Technology with a purpose Humans have</w:t>
      </w:r>
      <w:proofErr w:type="gramEnd"/>
      <w:r w:rsidRPr="002401A3">
        <w:rPr>
          <w:sz w:val="12"/>
        </w:rPr>
        <w:t xml:space="preserve"> long used space for navigation. While sailors once relied on the stars, today we use satellites for GPS, navigation, and various other applications. </w:t>
      </w:r>
      <w:r w:rsidRPr="00827BA0">
        <w:rPr>
          <w:highlight w:val="cyan"/>
          <w:u w:val="single"/>
        </w:rPr>
        <w:t>More than half</w:t>
      </w:r>
      <w:r w:rsidRPr="002401A3">
        <w:rPr>
          <w:sz w:val="12"/>
        </w:rPr>
        <w:t xml:space="preserve"> of Earth’s operational satellites are launched </w:t>
      </w:r>
      <w:r w:rsidRPr="00827BA0">
        <w:rPr>
          <w:highlight w:val="cyan"/>
          <w:u w:val="single"/>
        </w:rPr>
        <w:t>for commercial purposes</w:t>
      </w:r>
      <w:r w:rsidRPr="00827BA0">
        <w:rPr>
          <w:sz w:val="12"/>
          <w:highlight w:val="cyan"/>
        </w:rPr>
        <w:t>.</w:t>
      </w:r>
      <w:r w:rsidRPr="002401A3">
        <w:rPr>
          <w:sz w:val="12"/>
        </w:rPr>
        <w:t xml:space="preserve"> About 61% of those provide communications, including everything from satellite TV and Internet of Things (IoT) connectivity to global </w:t>
      </w:r>
      <w:proofErr w:type="gramStart"/>
      <w:r w:rsidRPr="002401A3">
        <w:rPr>
          <w:sz w:val="12"/>
        </w:rPr>
        <w:t>internet</w:t>
      </w:r>
      <w:proofErr w:type="gramEnd"/>
      <w:r w:rsidRPr="002401A3">
        <w:rPr>
          <w:sz w:val="12"/>
        </w:rPr>
        <w:t xml:space="preserve">. Over 1,000 satellites are for communication purposes. Image: Visual Capitalist Second to communications, 27% of commercial satellites </w:t>
      </w:r>
      <w:proofErr w:type="gramStart"/>
      <w:r w:rsidRPr="002401A3">
        <w:rPr>
          <w:sz w:val="12"/>
        </w:rPr>
        <w:t>have</w:t>
      </w:r>
      <w:proofErr w:type="gramEnd"/>
      <w:r w:rsidRPr="002401A3">
        <w:rPr>
          <w:sz w:val="12"/>
        </w:rPr>
        <w:t xml:space="preser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w:t>
      </w:r>
      <w:proofErr w:type="gramStart"/>
      <w:r w:rsidRPr="002401A3">
        <w:rPr>
          <w:sz w:val="12"/>
        </w:rPr>
        <w:t xml:space="preserve">Space operators </w:t>
      </w:r>
      <w:r w:rsidRPr="002401A3">
        <w:rPr>
          <w:u w:val="single"/>
        </w:rPr>
        <w:t>SpaceX—</w:t>
      </w:r>
      <w:r w:rsidRPr="002401A3">
        <w:rPr>
          <w:sz w:val="12"/>
        </w:rPr>
        <w:t>founded by Elon Musk—is</w:t>
      </w:r>
      <w:proofErr w:type="gramEnd"/>
      <w:r w:rsidRPr="002401A3">
        <w:rPr>
          <w:sz w:val="12"/>
        </w:rPr>
        <w:t xml:space="preserve">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w:t>
      </w:r>
      <w:proofErr w:type="gramStart"/>
      <w:r w:rsidRPr="002401A3">
        <w:rPr>
          <w:sz w:val="12"/>
        </w:rPr>
        <w:t>internet</w:t>
      </w:r>
      <w:proofErr w:type="gramEnd"/>
      <w:r w:rsidRPr="002401A3">
        <w:rPr>
          <w:sz w:val="12"/>
        </w:rPr>
        <w:t xml:space="preserve">.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Pr>
          <w:sz w:val="12"/>
        </w:rPr>
        <w:t>.</w:t>
      </w:r>
    </w:p>
    <w:p w:rsidR="00BE35C5" w:rsidRPr="002401A3" w:rsidRDefault="00BE35C5" w:rsidP="00BE35C5">
      <w:pPr>
        <w:rPr>
          <w:sz w:val="12"/>
        </w:rPr>
      </w:pPr>
    </w:p>
    <w:p w:rsidR="00BE35C5" w:rsidRPr="002401A3" w:rsidRDefault="00BE35C5" w:rsidP="00BE35C5">
      <w:pPr>
        <w:pStyle w:val="Heading4"/>
        <w:rPr>
          <w:rFonts w:cs="Calibri"/>
        </w:rPr>
      </w:pPr>
      <w:r w:rsidRPr="002401A3">
        <w:rPr>
          <w:rFonts w:cs="Calibri"/>
        </w:rPr>
        <w:t xml:space="preserve">Increasing space debris levels will inevitably set off a chain of collisions.  </w:t>
      </w:r>
    </w:p>
    <w:p w:rsidR="00BE35C5" w:rsidRPr="002401A3" w:rsidRDefault="00BE35C5" w:rsidP="00BE35C5">
      <w:r w:rsidRPr="002401A3">
        <w:t xml:space="preserve">Chelsea </w:t>
      </w:r>
      <w:r>
        <w:rPr>
          <w:b/>
          <w:bCs/>
        </w:rPr>
        <w:t>Muño</w:t>
      </w:r>
      <w:r w:rsidRPr="002401A3">
        <w:rPr>
          <w:b/>
          <w:bCs/>
        </w:rPr>
        <w:t>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rsidR="00BE35C5" w:rsidRDefault="00BE35C5" w:rsidP="00BE35C5">
      <w:pPr>
        <w:rPr>
          <w:sz w:val="10"/>
        </w:rPr>
      </w:pPr>
      <w:r w:rsidRPr="002401A3">
        <w:rPr>
          <w:sz w:val="10"/>
        </w:rPr>
        <w:t xml:space="preserve">Debris poses a threat to functioning space objects and astronauts in space, and may cause damage to the earth’s surface upon re-entry.29 Much of the small </w:t>
      </w:r>
      <w:r w:rsidRPr="00827BA0">
        <w:rPr>
          <w:highlight w:val="cyan"/>
          <w:u w:val="single"/>
        </w:rPr>
        <w:t>debris cannot be tracked due to</w:t>
      </w:r>
      <w:r w:rsidRPr="002401A3">
        <w:rPr>
          <w:sz w:val="10"/>
        </w:rPr>
        <w:t xml:space="preserve"> its </w:t>
      </w:r>
      <w:r w:rsidRPr="00827BA0">
        <w:rPr>
          <w:highlight w:val="cyan"/>
          <w:u w:val="single"/>
        </w:rPr>
        <w:t>size and</w:t>
      </w:r>
      <w:r w:rsidRPr="002401A3">
        <w:rPr>
          <w:sz w:val="10"/>
        </w:rPr>
        <w:t xml:space="preserve"> the </w:t>
      </w:r>
      <w:r w:rsidRPr="00827BA0">
        <w:rPr>
          <w:highlight w:val="cyan"/>
          <w:u w:val="single"/>
        </w:rPr>
        <w:t>velocity</w:t>
      </w:r>
      <w:r w:rsidRPr="002401A3">
        <w:rPr>
          <w:sz w:val="10"/>
        </w:rPr>
        <w:t xml:space="preserve"> at which it travels, </w:t>
      </w:r>
      <w:r w:rsidRPr="00827BA0">
        <w:rPr>
          <w:rStyle w:val="Emphasis"/>
          <w:highlight w:val="cyan"/>
        </w:rPr>
        <w:t>making it impossible to</w:t>
      </w:r>
      <w:r w:rsidRPr="002401A3">
        <w:rPr>
          <w:sz w:val="10"/>
        </w:rPr>
        <w:t xml:space="preserve"> anticipate and maneuver to </w:t>
      </w:r>
      <w:r w:rsidRPr="00827BA0">
        <w:rPr>
          <w:rStyle w:val="Emphasis"/>
          <w:highlight w:val="cyan"/>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27BA0">
        <w:rPr>
          <w:rStyle w:val="StyleUnderline"/>
          <w:highlight w:val="cyan"/>
        </w:rPr>
        <w:t>pieces</w:t>
      </w:r>
      <w:r w:rsidRPr="002401A3">
        <w:rPr>
          <w:sz w:val="10"/>
        </w:rPr>
        <w:t xml:space="preserve"> of debris “continuously </w:t>
      </w:r>
      <w:r w:rsidRPr="00827BA0">
        <w:rPr>
          <w:highlight w:val="cyan"/>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827BA0">
        <w:rPr>
          <w:highlight w:val="cyan"/>
          <w:u w:val="single"/>
        </w:rPr>
        <w:t>and</w:t>
      </w:r>
      <w:r w:rsidRPr="002401A3">
        <w:rPr>
          <w:sz w:val="10"/>
        </w:rPr>
        <w:t xml:space="preserve"> may </w:t>
      </w:r>
      <w:r w:rsidRPr="00827BA0">
        <w:rPr>
          <w:highlight w:val="cyan"/>
          <w:u w:val="single"/>
        </w:rPr>
        <w:t>stay in orbit for</w:t>
      </w:r>
      <w:r w:rsidRPr="002401A3">
        <w:rPr>
          <w:sz w:val="10"/>
        </w:rPr>
        <w:t xml:space="preserve"> decades or even </w:t>
      </w:r>
      <w:r w:rsidRPr="00827BA0">
        <w:rPr>
          <w:highlight w:val="cyan"/>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827BA0">
        <w:rPr>
          <w:rStyle w:val="StyleUnderline"/>
          <w:highlight w:val="cyan"/>
        </w:rPr>
        <w:t>objects</w:t>
      </w:r>
      <w:r w:rsidRPr="002401A3">
        <w:rPr>
          <w:sz w:val="10"/>
        </w:rPr>
        <w:t xml:space="preserve"> remaining in orbit </w:t>
      </w:r>
      <w:r w:rsidRPr="00827BA0">
        <w:rPr>
          <w:highlight w:val="cyan"/>
          <w:u w:val="single"/>
        </w:rPr>
        <w:t>are a collision threat</w:t>
      </w:r>
      <w:r w:rsidRPr="002401A3">
        <w:rPr>
          <w:sz w:val="10"/>
        </w:rPr>
        <w:t xml:space="preserve">, capable of creating huge amounts of space debris and </w:t>
      </w:r>
      <w:r w:rsidRPr="00827BA0">
        <w:rPr>
          <w:highlight w:val="cyan"/>
          <w:u w:val="single"/>
        </w:rPr>
        <w:t>taking up</w:t>
      </w:r>
      <w:r w:rsidRPr="002401A3">
        <w:rPr>
          <w:sz w:val="10"/>
        </w:rPr>
        <w:t xml:space="preserve"> otherwise </w:t>
      </w:r>
      <w:r w:rsidRPr="00827BA0">
        <w:rPr>
          <w:highlight w:val="cyan"/>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827BA0">
        <w:rPr>
          <w:highlight w:val="cyan"/>
          <w:u w:val="single"/>
        </w:rPr>
        <w:t>commercial space tourism will</w:t>
      </w:r>
      <w:r w:rsidRPr="002401A3">
        <w:rPr>
          <w:sz w:val="10"/>
        </w:rPr>
        <w:t xml:space="preserve"> also </w:t>
      </w:r>
      <w:r w:rsidRPr="00827BA0">
        <w:rPr>
          <w:highlight w:val="cyan"/>
          <w:u w:val="single"/>
        </w:rPr>
        <w:t>increase</w:t>
      </w:r>
      <w:r w:rsidRPr="002401A3">
        <w:rPr>
          <w:u w:val="single"/>
        </w:rPr>
        <w:t xml:space="preserve"> the number of objects launched into space and thus the amount of </w:t>
      </w:r>
      <w:r w:rsidRPr="00827BA0">
        <w:rPr>
          <w:highlight w:val="cyan"/>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t>
      </w:r>
      <w:proofErr w:type="gramStart"/>
      <w:r w:rsidRPr="002401A3">
        <w:rPr>
          <w:sz w:val="10"/>
        </w:rPr>
        <w:t>While</w:t>
      </w:r>
      <w:proofErr w:type="gramEnd"/>
      <w:r w:rsidRPr="002401A3">
        <w:rPr>
          <w:sz w:val="10"/>
        </w:rPr>
        <w:t xml:space="preserve"> the guidelines do not address existing debris, they do much to prevent the creation of new debris. The Kessler Syndrome is the biggest concern </w:t>
      </w:r>
      <w:r w:rsidRPr="00827BA0">
        <w:rPr>
          <w:sz w:val="10"/>
        </w:rPr>
        <w:t xml:space="preserve">with space debris. </w:t>
      </w:r>
      <w:r w:rsidRPr="00827BA0">
        <w:rPr>
          <w:u w:val="single"/>
        </w:rPr>
        <w:t xml:space="preserve">The </w:t>
      </w:r>
      <w:r w:rsidRPr="00827BA0">
        <w:rPr>
          <w:rStyle w:val="Emphasis"/>
        </w:rPr>
        <w:t>Kessler Syndrome</w:t>
      </w:r>
      <w:r w:rsidRPr="00827BA0">
        <w:rPr>
          <w:u w:val="single"/>
        </w:rPr>
        <w:t xml:space="preserve"> is</w:t>
      </w:r>
      <w:r w:rsidRPr="00827BA0">
        <w:rPr>
          <w:sz w:val="10"/>
        </w:rPr>
        <w:t xml:space="preserve"> a cascade </w:t>
      </w:r>
      <w:r w:rsidRPr="00827BA0">
        <w:rPr>
          <w:u w:val="single"/>
        </w:rPr>
        <w:t xml:space="preserve">created when </w:t>
      </w:r>
      <w:r w:rsidRPr="00827BA0">
        <w:rPr>
          <w:highlight w:val="cyan"/>
          <w:u w:val="single"/>
        </w:rPr>
        <w:t xml:space="preserve">debris hits a space object, creating new debris and </w:t>
      </w:r>
      <w:r w:rsidRPr="00827BA0">
        <w:rPr>
          <w:rStyle w:val="Emphasis"/>
          <w:highlight w:val="cyan"/>
        </w:rPr>
        <w:t>setting off a chain reaction</w:t>
      </w:r>
      <w:r w:rsidRPr="00827BA0">
        <w:rPr>
          <w:highlight w:val="cyan"/>
          <w:u w:val="single"/>
        </w:rPr>
        <w:t xml:space="preserve"> of collisions that</w:t>
      </w:r>
      <w:r w:rsidRPr="002401A3">
        <w:rPr>
          <w:sz w:val="10"/>
        </w:rPr>
        <w:t xml:space="preserve"> eventually </w:t>
      </w:r>
      <w:r w:rsidRPr="00827BA0">
        <w:rPr>
          <w:rStyle w:val="Emphasis"/>
          <w:highlight w:val="cyan"/>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rsidR="00BE35C5" w:rsidRPr="002401A3" w:rsidRDefault="00BE35C5" w:rsidP="00BE35C5">
      <w:pPr>
        <w:rPr>
          <w:sz w:val="10"/>
        </w:rPr>
      </w:pPr>
    </w:p>
    <w:p w:rsidR="00BE35C5" w:rsidRPr="002401A3" w:rsidRDefault="00BE35C5" w:rsidP="00BE35C5">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rsidR="00BE35C5" w:rsidRPr="002401A3" w:rsidRDefault="00BE35C5" w:rsidP="00BE35C5">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BE35C5" w:rsidRDefault="00BE35C5" w:rsidP="00BE35C5">
      <w:r w:rsidRPr="002401A3">
        <w:rPr>
          <w:sz w:val="12"/>
        </w:rPr>
        <w:t xml:space="preserve">Whatever the initial cause, the result may be the same. </w:t>
      </w:r>
      <w:r w:rsidRPr="00827BA0">
        <w:rPr>
          <w:rStyle w:val="StyleUnderline"/>
          <w:highlight w:val="cyan"/>
        </w:rPr>
        <w:t xml:space="preserve">A </w:t>
      </w:r>
      <w:r w:rsidRPr="00827BA0">
        <w:rPr>
          <w:rStyle w:val="Emphasis"/>
          <w:highlight w:val="cyan"/>
        </w:rPr>
        <w:t>sat</w:t>
      </w:r>
      <w:r w:rsidRPr="00827BA0">
        <w:rPr>
          <w:rStyle w:val="StyleUnderline"/>
          <w:highlight w:val="cyan"/>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827BA0">
        <w:rPr>
          <w:rStyle w:val="StyleUnderline"/>
          <w:highlight w:val="cyan"/>
        </w:rPr>
        <w:t>runaway</w:t>
      </w:r>
      <w:r w:rsidRPr="002401A3">
        <w:rPr>
          <w:rStyle w:val="StyleUnderline"/>
        </w:rPr>
        <w:t xml:space="preserve"> series of </w:t>
      </w:r>
      <w:r w:rsidRPr="00827BA0">
        <w:rPr>
          <w:rStyle w:val="StyleUnderline"/>
          <w:highlight w:val="cyan"/>
        </w:rPr>
        <w:t xml:space="preserve">collisions </w:t>
      </w:r>
      <w:r w:rsidRPr="00827BA0">
        <w:rPr>
          <w:rStyle w:val="Emphasis"/>
          <w:highlight w:val="cyan"/>
        </w:rPr>
        <w:t>begin</w:t>
      </w:r>
      <w:r w:rsidRPr="00827BA0">
        <w:rPr>
          <w:rStyle w:val="StyleUnderline"/>
          <w:highlight w:val="cyan"/>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w:t>
      </w:r>
      <w:r w:rsidRPr="00827BA0">
        <w:rPr>
          <w:sz w:val="12"/>
        </w:rPr>
        <w:t xml:space="preserve">Called </w:t>
      </w:r>
      <w:r w:rsidRPr="00827BA0">
        <w:rPr>
          <w:rStyle w:val="StyleUnderline"/>
        </w:rPr>
        <w:t>the "Kessler Effect</w:t>
      </w:r>
      <w:r w:rsidRPr="002401A3">
        <w:rPr>
          <w:rStyle w:val="StyleUnderline"/>
        </w:rPr>
        <w:t>"</w:t>
      </w:r>
      <w:r w:rsidRPr="002401A3">
        <w:rPr>
          <w:sz w:val="12"/>
        </w:rPr>
        <w:t xml:space="preserve">, after the NASA scientist who first warned of its dangers, these debris objects, now numbering in the millions, </w:t>
      </w:r>
      <w:r w:rsidRPr="00827BA0">
        <w:rPr>
          <w:rStyle w:val="StyleUnderline"/>
          <w:highlight w:val="cyan"/>
        </w:rPr>
        <w:t>cascade</w:t>
      </w:r>
      <w:r w:rsidRPr="002401A3">
        <w:rPr>
          <w:sz w:val="12"/>
        </w:rPr>
        <w:t xml:space="preserve"> around the Earth</w:t>
      </w:r>
      <w:r w:rsidRPr="00827BA0">
        <w:rPr>
          <w:sz w:val="12"/>
          <w:highlight w:val="cyan"/>
        </w:rPr>
        <w:t xml:space="preserve">, </w:t>
      </w:r>
      <w:r w:rsidRPr="00827BA0">
        <w:rPr>
          <w:rStyle w:val="StyleUnderline"/>
          <w:highlight w:val="cyan"/>
        </w:rPr>
        <w:t xml:space="preserve">destroying every </w:t>
      </w:r>
      <w:r w:rsidRPr="00827BA0">
        <w:rPr>
          <w:rStyle w:val="Emphasis"/>
          <w:highlight w:val="cyan"/>
        </w:rPr>
        <w:t>sat</w:t>
      </w:r>
      <w:r w:rsidRPr="00827BA0">
        <w:rPr>
          <w:rStyle w:val="StyleUnderline"/>
          <w:highlight w:val="cyan"/>
        </w:rPr>
        <w:t xml:space="preserve">ellite in </w:t>
      </w:r>
      <w:r w:rsidRPr="00827BA0">
        <w:rPr>
          <w:rStyle w:val="Emphasis"/>
          <w:highlight w:val="cyan"/>
        </w:rPr>
        <w:t>l</w:t>
      </w:r>
      <w:r w:rsidRPr="00827BA0">
        <w:rPr>
          <w:rStyle w:val="StyleUnderline"/>
          <w:highlight w:val="cyan"/>
        </w:rPr>
        <w:t xml:space="preserve">ow </w:t>
      </w:r>
      <w:r w:rsidRPr="00827BA0">
        <w:rPr>
          <w:rStyle w:val="Emphasis"/>
          <w:highlight w:val="cyan"/>
        </w:rPr>
        <w:t>E</w:t>
      </w:r>
      <w:r w:rsidRPr="00827BA0">
        <w:rPr>
          <w:rStyle w:val="StyleUnderline"/>
          <w:highlight w:val="cyan"/>
        </w:rPr>
        <w:t xml:space="preserve">arth </w:t>
      </w:r>
      <w:r w:rsidRPr="00827BA0">
        <w:rPr>
          <w:rStyle w:val="Emphasis"/>
          <w:highlight w:val="cyan"/>
        </w:rPr>
        <w:t>o</w:t>
      </w:r>
      <w:r w:rsidRPr="00827BA0">
        <w:rPr>
          <w:rStyle w:val="StyleUnderline"/>
          <w:highlight w:val="cyan"/>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w:t>
      </w:r>
      <w:proofErr w:type="gramStart"/>
      <w:r w:rsidRPr="002401A3">
        <w:rPr>
          <w:rStyle w:val="StyleUnderline"/>
        </w:rPr>
        <w:t>space,</w:t>
      </w:r>
      <w:proofErr w:type="gramEnd"/>
      <w:r w:rsidRPr="002401A3">
        <w:rPr>
          <w:rStyle w:val="StyleUnderline"/>
        </w:rPr>
        <w:t xml:space="preserve"> effectively </w:t>
      </w:r>
      <w:r w:rsidRPr="00827BA0">
        <w:rPr>
          <w:rStyle w:val="StyleUnderline"/>
          <w:highlight w:val="cyan"/>
        </w:rPr>
        <w:t>rendering</w:t>
      </w:r>
      <w:r w:rsidRPr="002401A3">
        <w:rPr>
          <w:rStyle w:val="StyleUnderline"/>
        </w:rPr>
        <w:t xml:space="preserve"> many Earth </w:t>
      </w:r>
      <w:r w:rsidRPr="00827BA0">
        <w:rPr>
          <w:rStyle w:val="StyleUnderline"/>
          <w:highlight w:val="cyan"/>
        </w:rPr>
        <w:t xml:space="preserve">orbits </w:t>
      </w:r>
      <w:r w:rsidRPr="00827BA0">
        <w:rPr>
          <w:rStyle w:val="Emphasis"/>
          <w:highlight w:val="cyan"/>
        </w:rPr>
        <w:t>unusable</w:t>
      </w:r>
      <w:r w:rsidRPr="002401A3">
        <w:rPr>
          <w:sz w:val="12"/>
        </w:rPr>
        <w:t xml:space="preserve">. </w:t>
      </w:r>
      <w:proofErr w:type="gramStart"/>
      <w:r w:rsidRPr="002401A3">
        <w:rPr>
          <w:sz w:val="12"/>
        </w:rPr>
        <w:t>But what about us on the ground?</w:t>
      </w:r>
      <w:proofErr w:type="gramEnd"/>
      <w:r w:rsidRPr="002401A3">
        <w:rPr>
          <w:sz w:val="12"/>
        </w:rPr>
        <w:t xml:space="preserve">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7BA0">
        <w:rPr>
          <w:rStyle w:val="StyleUnderline"/>
        </w:rPr>
        <w:t>Add</w:t>
      </w:r>
      <w:r w:rsidRPr="002401A3">
        <w:rPr>
          <w:rStyle w:val="StyleUnderline"/>
        </w:rPr>
        <w:t xml:space="preserve"> to this </w:t>
      </w:r>
      <w:r w:rsidRPr="00827BA0">
        <w:rPr>
          <w:rStyle w:val="StyleUnderline"/>
          <w:highlight w:val="cyan"/>
        </w:rPr>
        <w:t>the [disabling]</w:t>
      </w:r>
      <w:r w:rsidRPr="002401A3">
        <w:rPr>
          <w:sz w:val="12"/>
        </w:rPr>
        <w:t xml:space="preserve"> </w:t>
      </w:r>
      <w:r w:rsidRPr="002401A3">
        <w:rPr>
          <w:strike/>
          <w:sz w:val="12"/>
        </w:rPr>
        <w:t>crippling</w:t>
      </w:r>
      <w:r w:rsidRPr="002401A3">
        <w:rPr>
          <w:sz w:val="12"/>
        </w:rPr>
        <w:t xml:space="preserve"> </w:t>
      </w:r>
      <w:r w:rsidRPr="00827BA0">
        <w:rPr>
          <w:rStyle w:val="StyleUnderline"/>
          <w:highlight w:val="cyan"/>
        </w:rPr>
        <w:t>of the US military who</w:t>
      </w:r>
      <w:r w:rsidRPr="002401A3">
        <w:rPr>
          <w:rStyle w:val="StyleUnderline"/>
        </w:rPr>
        <w:t xml:space="preserve"> now </w:t>
      </w:r>
      <w:r w:rsidRPr="00827BA0">
        <w:rPr>
          <w:rStyle w:val="StyleUnderline"/>
          <w:highlight w:val="cyan"/>
        </w:rPr>
        <w:t>depend up</w:t>
      </w:r>
      <w:r w:rsidRPr="00827BA0">
        <w:rPr>
          <w:rStyle w:val="Emphasis"/>
          <w:highlight w:val="cyan"/>
        </w:rPr>
        <w:t>on</w:t>
      </w:r>
      <w:r w:rsidRPr="002401A3">
        <w:rPr>
          <w:rStyle w:val="StyleUnderline"/>
        </w:rPr>
        <w:t xml:space="preserve"> spy </w:t>
      </w:r>
      <w:r w:rsidRPr="00827BA0">
        <w:rPr>
          <w:rStyle w:val="StyleUnderline"/>
          <w:highlight w:val="cyan"/>
        </w:rPr>
        <w:t>satellites</w:t>
      </w:r>
      <w:r w:rsidRPr="002401A3">
        <w:rPr>
          <w:rStyle w:val="StyleUnderline"/>
        </w:rPr>
        <w:t xml:space="preserve">, </w:t>
      </w:r>
      <w:r w:rsidRPr="00827BA0">
        <w:rPr>
          <w:rStyle w:val="StyleUnderline"/>
        </w:rPr>
        <w:t>space</w:t>
      </w:r>
      <w:r w:rsidRPr="002401A3">
        <w:rPr>
          <w:rStyle w:val="StyleUnderline"/>
        </w:rPr>
        <w:t xml:space="preserve">-based communications systems, and GPS to know where their troops and supplies are located at all times and anywhere in the world. </w:t>
      </w:r>
      <w:r w:rsidRPr="00827BA0">
        <w:rPr>
          <w:rStyle w:val="StyleUnderline"/>
          <w:highlight w:val="cyan"/>
        </w:rPr>
        <w:t xml:space="preserve">The result is a </w:t>
      </w:r>
      <w:r w:rsidRPr="00827BA0">
        <w:rPr>
          <w:rStyle w:val="Emphasis"/>
          <w:highlight w:val="cyan"/>
        </w:rPr>
        <w:t>nightmarish world</w:t>
      </w:r>
      <w:r w:rsidRPr="002401A3">
        <w:rPr>
          <w:rStyle w:val="StyleUnderline"/>
        </w:rPr>
        <w:t xml:space="preserve">, one step away from </w:t>
      </w:r>
      <w:r w:rsidRPr="00827BA0">
        <w:rPr>
          <w:rStyle w:val="Emphasis"/>
          <w:highlight w:val="cyan"/>
        </w:rPr>
        <w:t>nuclear war</w:t>
      </w:r>
      <w:r w:rsidRPr="00827BA0">
        <w:rPr>
          <w:rStyle w:val="StyleUnderline"/>
          <w:highlight w:val="cyan"/>
        </w:rPr>
        <w:t xml:space="preserve">, </w:t>
      </w:r>
      <w:r w:rsidRPr="00827BA0">
        <w:rPr>
          <w:rStyle w:val="Emphasis"/>
          <w:highlight w:val="cyan"/>
        </w:rPr>
        <w:t>economic disaster</w:t>
      </w:r>
      <w:r w:rsidRPr="00827BA0">
        <w:rPr>
          <w:rStyle w:val="StyleUnderline"/>
          <w:highlight w:val="cyan"/>
        </w:rPr>
        <w:t>, and</w:t>
      </w:r>
      <w:r w:rsidRPr="002401A3">
        <w:rPr>
          <w:rStyle w:val="StyleUnderline"/>
        </w:rPr>
        <w:t xml:space="preserve"> potential </w:t>
      </w:r>
      <w:r w:rsidRPr="00827BA0">
        <w:rPr>
          <w:rStyle w:val="Emphasis"/>
          <w:highlight w:val="cyan"/>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827BA0">
        <w:rPr>
          <w:rStyle w:val="Emphasis"/>
          <w:highlight w:val="cyan"/>
        </w:rPr>
        <w:t>aviation</w:t>
      </w:r>
      <w:r w:rsidRPr="00827BA0">
        <w:rPr>
          <w:rStyle w:val="StyleUnderline"/>
          <w:highlight w:val="cyan"/>
        </w:rPr>
        <w:t xml:space="preserve">, </w:t>
      </w:r>
      <w:r w:rsidRPr="00827BA0">
        <w:rPr>
          <w:rStyle w:val="Emphasis"/>
          <w:highlight w:val="cyan"/>
        </w:rPr>
        <w:t>shipping</w:t>
      </w:r>
      <w:r w:rsidRPr="00827BA0">
        <w:rPr>
          <w:rStyle w:val="StyleUnderline"/>
          <w:highlight w:val="cyan"/>
        </w:rPr>
        <w:t xml:space="preserve">, </w:t>
      </w:r>
      <w:r w:rsidRPr="00827BA0">
        <w:rPr>
          <w:rStyle w:val="Emphasis"/>
          <w:highlight w:val="cyan"/>
        </w:rPr>
        <w:t>emergency</w:t>
      </w:r>
      <w:r w:rsidRPr="00827BA0">
        <w:rPr>
          <w:rStyle w:val="StyleUnderline"/>
          <w:highlight w:val="cyan"/>
        </w:rPr>
        <w:t xml:space="preserve"> services</w:t>
      </w:r>
      <w:r w:rsidRPr="002401A3">
        <w:rPr>
          <w:rStyle w:val="StyleUnderline"/>
        </w:rPr>
        <w:t xml:space="preserve">, vehicle fleet tracking, </w:t>
      </w:r>
      <w:r w:rsidRPr="00827BA0">
        <w:rPr>
          <w:rStyle w:val="Emphasis"/>
          <w:highlight w:val="cyan"/>
        </w:rPr>
        <w:t>financial</w:t>
      </w:r>
      <w:r w:rsidRPr="00827BA0">
        <w:rPr>
          <w:rStyle w:val="StyleUnderline"/>
          <w:highlight w:val="cyan"/>
        </w:rPr>
        <w:t xml:space="preserve"> transactions, and </w:t>
      </w:r>
      <w:r w:rsidRPr="00827BA0">
        <w:rPr>
          <w:rStyle w:val="Emphasis"/>
          <w:highlight w:val="cyan"/>
        </w:rPr>
        <w:t>ag</w:t>
      </w:r>
      <w:r w:rsidRPr="00827BA0">
        <w:rPr>
          <w:rStyle w:val="StyleUnderline"/>
          <w:highlight w:val="cyan"/>
        </w:rPr>
        <w:t>riculture are</w:t>
      </w:r>
      <w:r w:rsidRPr="002401A3">
        <w:rPr>
          <w:rStyle w:val="StyleUnderline"/>
        </w:rPr>
        <w:t xml:space="preserve"> areas of the economy that are increasingly </w:t>
      </w:r>
      <w:r w:rsidRPr="00827BA0">
        <w:rPr>
          <w:rStyle w:val="Emphasis"/>
          <w:highlight w:val="cyan"/>
        </w:rPr>
        <w:t>reliant</w:t>
      </w:r>
      <w:r w:rsidRPr="00827BA0">
        <w:rPr>
          <w:rStyle w:val="StyleUnderline"/>
          <w:highlight w:val="cyan"/>
        </w:rPr>
        <w:t xml:space="preserve"> on space</w:t>
      </w:r>
      <w:r w:rsidRPr="002401A3">
        <w:rPr>
          <w:rStyle w:val="StyleUnderline"/>
        </w:rPr>
        <w:t xml:space="preserv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gramStart"/>
      <w:r w:rsidRPr="002401A3">
        <w:rPr>
          <w:sz w:val="12"/>
        </w:rPr>
        <w:t>ali</w:t>
      </w:r>
      <w:proofErr w:type="gramEnd"/>
      <w:r w:rsidRPr="002401A3">
        <w:rPr>
          <w:sz w:val="12"/>
        </w:rPr>
        <w:t xml:space="preserve">, of their programming via satellite. </w:t>
      </w:r>
      <w:proofErr w:type="gramStart"/>
      <w:r w:rsidRPr="002401A3">
        <w:rPr>
          <w:sz w:val="12"/>
        </w:rPr>
        <w:t>Cable television signals are received by local providers from satellite relays</w:t>
      </w:r>
      <w:proofErr w:type="gramEnd"/>
      <w:r w:rsidRPr="002401A3">
        <w:rPr>
          <w:sz w:val="12"/>
        </w:rPr>
        <w:t xml:space="preserve">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w:t>
      </w:r>
      <w:proofErr w:type="gramStart"/>
      <w:r w:rsidRPr="002401A3">
        <w:rPr>
          <w:sz w:val="12"/>
        </w:rPr>
        <w:t>video conferences</w:t>
      </w:r>
      <w:proofErr w:type="gramEnd"/>
      <w:r w:rsidRPr="002401A3">
        <w:rPr>
          <w:sz w:val="12"/>
        </w:rPr>
        <w:t xml:space="preserve">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w:t>
      </w:r>
      <w:r w:rsidRPr="00827BA0">
        <w:rPr>
          <w:rStyle w:val="StyleUnderline"/>
        </w:rPr>
        <w:t xml:space="preserve">planning. Spy </w:t>
      </w:r>
      <w:r w:rsidRPr="00827BA0">
        <w:rPr>
          <w:rStyle w:val="Emphasis"/>
        </w:rPr>
        <w:t>sat</w:t>
      </w:r>
      <w:r w:rsidRPr="00827BA0">
        <w:rPr>
          <w:rStyle w:val="StyleUnderline"/>
        </w:rPr>
        <w:t>ellite</w:t>
      </w:r>
      <w:r w:rsidRPr="00827BA0">
        <w:rPr>
          <w:rStyle w:val="Emphasis"/>
        </w:rPr>
        <w:t>s</w:t>
      </w:r>
      <w:r w:rsidRPr="00827BA0">
        <w:rPr>
          <w:rStyle w:val="StyleUnderline"/>
        </w:rPr>
        <w:t xml:space="preserve"> are used to monitor compliance with international arms treaties and to assess the military activities of countries such as </w:t>
      </w:r>
      <w:r w:rsidRPr="00827BA0">
        <w:rPr>
          <w:rStyle w:val="Emphasis"/>
        </w:rPr>
        <w:t>China</w:t>
      </w:r>
      <w:r w:rsidRPr="00827BA0">
        <w:rPr>
          <w:rStyle w:val="StyleUnderline"/>
        </w:rPr>
        <w:t xml:space="preserve">, </w:t>
      </w:r>
      <w:r w:rsidRPr="00827BA0">
        <w:rPr>
          <w:rStyle w:val="Emphasis"/>
        </w:rPr>
        <w:t>Russia</w:t>
      </w:r>
      <w:r w:rsidRPr="00827BA0">
        <w:rPr>
          <w:rStyle w:val="StyleUnderline"/>
        </w:rPr>
        <w:t xml:space="preserve">, </w:t>
      </w:r>
      <w:r w:rsidRPr="00827BA0">
        <w:rPr>
          <w:rStyle w:val="Emphasis"/>
        </w:rPr>
        <w:t>Iran</w:t>
      </w:r>
      <w:r w:rsidRPr="00827BA0">
        <w:rPr>
          <w:rStyle w:val="StyleUnderline"/>
        </w:rPr>
        <w:t xml:space="preserve">, and </w:t>
      </w:r>
      <w:r w:rsidRPr="00827BA0">
        <w:rPr>
          <w:rStyle w:val="Emphasis"/>
        </w:rPr>
        <w:t>North Korea</w:t>
      </w:r>
      <w:r w:rsidRPr="00827BA0">
        <w:rPr>
          <w:sz w:val="12"/>
        </w:rPr>
        <w:t>. Figure</w:t>
      </w:r>
      <w:r w:rsidRPr="002401A3">
        <w:rPr>
          <w:sz w:val="12"/>
        </w:rPr>
        <w:t xml:space="preserve"> 1.2 shows the capability of modem unclassified space-based imaging. The capability of the classified systems is presumed to be significantly better, providing much more detail. </w:t>
      </w:r>
      <w:r w:rsidRPr="00827BA0">
        <w:rPr>
          <w:rStyle w:val="StyleUnderline"/>
          <w:highlight w:val="cyan"/>
        </w:rPr>
        <w:t>Losing these</w:t>
      </w:r>
      <w:r w:rsidRPr="002401A3">
        <w:rPr>
          <w:rStyle w:val="StyleUnderline"/>
        </w:rPr>
        <w:t xml:space="preserve"> </w:t>
      </w:r>
      <w:r w:rsidRPr="00827BA0">
        <w:rPr>
          <w:rStyle w:val="StyleUnderline"/>
          <w:highlight w:val="cyan"/>
        </w:rPr>
        <w:t>satellites would place</w:t>
      </w:r>
      <w:r w:rsidRPr="002401A3">
        <w:rPr>
          <w:rStyle w:val="StyleUnderline"/>
        </w:rPr>
        <w:t xml:space="preserve"> global </w:t>
      </w:r>
      <w:r w:rsidRPr="00827BA0">
        <w:rPr>
          <w:rStyle w:val="StyleUnderline"/>
          <w:highlight w:val="cyan"/>
        </w:rPr>
        <w:t xml:space="preserve">militaries on </w:t>
      </w:r>
      <w:r w:rsidRPr="00827BA0">
        <w:rPr>
          <w:rStyle w:val="Emphasis"/>
          <w:highlight w:val="cyan"/>
        </w:rPr>
        <w:t>high alert</w:t>
      </w:r>
      <w:r w:rsidRPr="002401A3">
        <w:rPr>
          <w:sz w:val="12"/>
        </w:rPr>
        <w:t xml:space="preserve"> and have them operating, literally, in the blind. </w:t>
      </w:r>
      <w:r w:rsidRPr="002401A3">
        <w:rPr>
          <w:rStyle w:val="StyleUnderline"/>
        </w:rPr>
        <w:t xml:space="preserve">Our military would suddenly become vulnerable in other areas </w:t>
      </w:r>
      <w:r w:rsidRPr="00827BA0">
        <w:rPr>
          <w:rStyle w:val="StyleUnderline"/>
        </w:rPr>
        <w:t>as well. GPS</w:t>
      </w:r>
      <w:r w:rsidRPr="00827BA0">
        <w:rPr>
          <w:sz w:val="12"/>
        </w:rPr>
        <w:t xml:space="preserve">, a network of 24-32 satellites in medium-Earth orbit, </w:t>
      </w:r>
      <w:r w:rsidRPr="00827BA0">
        <w:rPr>
          <w:rStyle w:val="StyleUnderline"/>
        </w:rPr>
        <w:t xml:space="preserve">was developed to provide precise position </w:t>
      </w:r>
      <w:r w:rsidRPr="00827BA0">
        <w:rPr>
          <w:rStyle w:val="Emphasis"/>
        </w:rPr>
        <w:t>info</w:t>
      </w:r>
      <w:r w:rsidRPr="00827BA0">
        <w:rPr>
          <w:rStyle w:val="StyleUnderline"/>
        </w:rPr>
        <w:t>rmation to the military, and it is now in common use by individuals and industry. The network</w:t>
      </w:r>
      <w:r w:rsidRPr="00827BA0">
        <w:rPr>
          <w:sz w:val="12"/>
        </w:rPr>
        <w:t xml:space="preserve">, which became fully operational in 1993, </w:t>
      </w:r>
      <w:r w:rsidRPr="00827BA0">
        <w:rPr>
          <w:rStyle w:val="StyleUnderline"/>
        </w:rPr>
        <w:t>allows</w:t>
      </w:r>
      <w:r w:rsidRPr="00827BA0">
        <w:rPr>
          <w:sz w:val="12"/>
        </w:rPr>
        <w:t xml:space="preserve"> our </w:t>
      </w:r>
      <w:r w:rsidRPr="00827BA0">
        <w:rPr>
          <w:rStyle w:val="StyleUnderline"/>
        </w:rPr>
        <w:t>armed forces to know their exact locations anywhere in the world. It is used to guide bombs to</w:t>
      </w:r>
      <w:r w:rsidRPr="00827BA0">
        <w:rPr>
          <w:sz w:val="12"/>
        </w:rPr>
        <w:t xml:space="preserve"> their </w:t>
      </w:r>
      <w:r w:rsidRPr="00827BA0">
        <w:rPr>
          <w:rStyle w:val="StyleUnderline"/>
        </w:rPr>
        <w:t>targets with unprecedented accuracy</w:t>
      </w:r>
      <w:r w:rsidRPr="00827BA0">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827BA0">
        <w:rPr>
          <w:rStyle w:val="StyleUnderline"/>
        </w:rPr>
        <w:t xml:space="preserve">It allows soldiers to navigate in the dark or in adverse weather or sandstorms. Without GPS, our </w:t>
      </w:r>
      <w:r w:rsidRPr="00827BA0">
        <w:rPr>
          <w:rStyle w:val="Emphasis"/>
        </w:rPr>
        <w:t>military advantage</w:t>
      </w:r>
      <w:r w:rsidRPr="00827BA0">
        <w:rPr>
          <w:rStyle w:val="StyleUnderline"/>
        </w:rPr>
        <w:t xml:space="preserve"> over</w:t>
      </w:r>
      <w:r w:rsidRPr="00827BA0">
        <w:rPr>
          <w:sz w:val="12"/>
        </w:rPr>
        <w:t xml:space="preserve"> potential </w:t>
      </w:r>
      <w:r w:rsidRPr="00827BA0">
        <w:rPr>
          <w:rStyle w:val="StyleUnderline"/>
        </w:rPr>
        <w:t>adversaries would be</w:t>
      </w:r>
      <w:r w:rsidRPr="00827BA0">
        <w:rPr>
          <w:sz w:val="12"/>
        </w:rPr>
        <w:t xml:space="preserve"> dramatically reduced or </w:t>
      </w:r>
      <w:r w:rsidRPr="00827BA0">
        <w:rPr>
          <w:rStyle w:val="Emphasis"/>
        </w:rPr>
        <w:t>eliminated</w:t>
      </w:r>
      <w:r w:rsidRPr="00827BA0">
        <w:rPr>
          <w:sz w:val="12"/>
        </w:rPr>
        <w:t>.</w:t>
      </w:r>
    </w:p>
    <w:p w:rsidR="00BE35C5" w:rsidRDefault="00BE35C5" w:rsidP="00BE35C5"/>
    <w:p w:rsidR="00BE35C5" w:rsidRPr="002401A3" w:rsidRDefault="00BE35C5" w:rsidP="00BE35C5">
      <w:pPr>
        <w:pStyle w:val="Heading4"/>
        <w:rPr>
          <w:rFonts w:cs="Calibri"/>
        </w:rPr>
      </w:pPr>
      <w:r w:rsidRPr="002401A3">
        <w:rPr>
          <w:rFonts w:cs="Calibri"/>
        </w:rPr>
        <w:t>Treating space as a commons solves orbital debris. States already agree to a limited regime of this type.</w:t>
      </w:r>
    </w:p>
    <w:p w:rsidR="00BE35C5" w:rsidRPr="002401A3" w:rsidRDefault="00BE35C5" w:rsidP="00BE35C5">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proofErr w:type="gramStart"/>
      <w:r w:rsidRPr="002401A3">
        <w:rPr>
          <w:i/>
        </w:rPr>
        <w:t>Carnegie Endowment for International Peace</w:t>
      </w:r>
      <w:r w:rsidRPr="002401A3">
        <w:t xml:space="preserve"> (Web).</w:t>
      </w:r>
      <w:proofErr w:type="gramEnd"/>
      <w:r w:rsidRPr="002401A3">
        <w:t xml:space="preserve"> March 9, 2021. Accessed Dec. 13, 2021. &lt;</w:t>
      </w:r>
      <w:hyperlink r:id="rId29" w:history="1">
        <w:r w:rsidRPr="002401A3">
          <w:rPr>
            <w:rStyle w:val="Hyperlink"/>
          </w:rPr>
          <w:t>https://carnegieendowment.org/2021/03/09/space-is-great-commons.-it-s-time-to-treat-it-as-such-pub-84018</w:t>
        </w:r>
      </w:hyperlink>
      <w:r w:rsidRPr="002401A3">
        <w:t>&gt; AT</w:t>
      </w:r>
    </w:p>
    <w:p w:rsidR="00BE35C5" w:rsidRPr="007B5838" w:rsidRDefault="00BE35C5" w:rsidP="00BE35C5">
      <w:r w:rsidRPr="00C97895">
        <w:rPr>
          <w:sz w:val="16"/>
        </w:rPr>
        <w:t xml:space="preserve">The </w:t>
      </w:r>
      <w:r w:rsidRPr="00C97895">
        <w:rPr>
          <w:rStyle w:val="StyleUnderline"/>
          <w:sz w:val="24"/>
        </w:rPr>
        <w:t>failure to manage</w:t>
      </w:r>
      <w:r w:rsidRPr="00C97895">
        <w:rPr>
          <w:sz w:val="16"/>
        </w:rPr>
        <w:t xml:space="preserve"> Earth </w:t>
      </w:r>
      <w:r w:rsidRPr="00C97895">
        <w:rPr>
          <w:rStyle w:val="StyleUnderline"/>
          <w:sz w:val="24"/>
        </w:rPr>
        <w:t>orbits as a commons undermines safety and predictability, exposing</w:t>
      </w:r>
      <w:r w:rsidRPr="00C97895">
        <w:rPr>
          <w:sz w:val="16"/>
        </w:rPr>
        <w:t xml:space="preserve"> space </w:t>
      </w:r>
      <w:r w:rsidRPr="00C97895">
        <w:rPr>
          <w:rStyle w:val="StyleUnderline"/>
          <w:sz w:val="24"/>
        </w:rPr>
        <w:t>operators to</w:t>
      </w:r>
      <w:r w:rsidRPr="00C97895">
        <w:rPr>
          <w:sz w:val="16"/>
        </w:rPr>
        <w:t xml:space="preserve"> growing risks such as </w:t>
      </w:r>
      <w:r w:rsidRPr="00C97895">
        <w:rPr>
          <w:rStyle w:val="StyleUnderline"/>
          <w:sz w:val="24"/>
        </w:rPr>
        <w:t>collisions with other satellites and debris.</w:t>
      </w:r>
      <w:r w:rsidRPr="00C97895">
        <w:rPr>
          <w:sz w:val="16"/>
        </w:rPr>
        <w:t xml:space="preserve"> The long-standing debris problem has been building for decades and demands an international solution</w:t>
      </w:r>
      <w:proofErr w:type="gramStart"/>
      <w:r w:rsidRPr="00C97895">
        <w:rPr>
          <w:sz w:val="16"/>
        </w:rPr>
        <w:t>.¶</w:t>
      </w:r>
      <w:proofErr w:type="gramEnd"/>
      <w:r w:rsidRPr="00C97895">
        <w:rPr>
          <w:sz w:val="16"/>
        </w:rPr>
        <w:t xml:space="preserve"> Competing </w:t>
      </w:r>
      <w:r w:rsidRPr="00C97895">
        <w:rPr>
          <w:rStyle w:val="StyleUnderline"/>
          <w:sz w:val="24"/>
        </w:rPr>
        <w:t>states need to coalesce behind a commons-based understanding of</w:t>
      </w:r>
      <w:r w:rsidRPr="00C97895">
        <w:rPr>
          <w:sz w:val="16"/>
        </w:rPr>
        <w:t xml:space="preserve"> Earth </w:t>
      </w:r>
      <w:r w:rsidRPr="00C97895">
        <w:rPr>
          <w:rStyle w:val="StyleUnderline"/>
          <w:sz w:val="24"/>
        </w:rPr>
        <w:t>orbits to set the table for a governance system to organize space traffic and address rampant debris.</w:t>
      </w:r>
      <w:r w:rsidRPr="00C97895">
        <w:rPr>
          <w:sz w:val="16"/>
        </w:rPr>
        <w:t xml:space="preserve"> New leadership in the United States can spur progress on space governance by affirming that Earth orbits are a great commons. So far, President Joe Biden and his administration have focused on major space projects, but </w:t>
      </w:r>
      <w:r w:rsidRPr="00C97895">
        <w:rPr>
          <w:rStyle w:val="StyleUnderline"/>
          <w:sz w:val="24"/>
          <w:highlight w:val="cyan"/>
        </w:rPr>
        <w:t>a</w:t>
      </w:r>
      <w:r w:rsidRPr="00C97895">
        <w:rPr>
          <w:sz w:val="16"/>
        </w:rPr>
        <w:t xml:space="preserve"> relatively simple </w:t>
      </w:r>
      <w:r w:rsidRPr="00C97895">
        <w:rPr>
          <w:rStyle w:val="StyleUnderline"/>
          <w:sz w:val="24"/>
          <w:highlight w:val="cyan"/>
        </w:rPr>
        <w:t>policy</w:t>
      </w:r>
      <w:r w:rsidRPr="00C97895">
        <w:rPr>
          <w:sz w:val="16"/>
        </w:rPr>
        <w:t xml:space="preserve"> declaration </w:t>
      </w:r>
      <w:r w:rsidRPr="00C97895">
        <w:rPr>
          <w:rStyle w:val="StyleUnderline"/>
          <w:sz w:val="24"/>
          <w:highlight w:val="cyan"/>
        </w:rPr>
        <w:t>that frames</w:t>
      </w:r>
      <w:r w:rsidRPr="00C97895">
        <w:rPr>
          <w:rStyle w:val="StyleUnderline"/>
          <w:sz w:val="24"/>
        </w:rPr>
        <w:t xml:space="preserve"> </w:t>
      </w:r>
      <w:r w:rsidRPr="00C97895">
        <w:rPr>
          <w:sz w:val="16"/>
        </w:rPr>
        <w:t xml:space="preserve">Earth </w:t>
      </w:r>
      <w:r w:rsidRPr="00C97895">
        <w:rPr>
          <w:rStyle w:val="StyleUnderline"/>
          <w:sz w:val="24"/>
          <w:highlight w:val="cyan"/>
        </w:rPr>
        <w:t>orbits as a</w:t>
      </w:r>
      <w:r w:rsidRPr="00C97895">
        <w:rPr>
          <w:sz w:val="16"/>
        </w:rPr>
        <w:t xml:space="preserve"> great </w:t>
      </w:r>
      <w:r w:rsidRPr="00C97895">
        <w:rPr>
          <w:rStyle w:val="StyleUnderline"/>
          <w:sz w:val="24"/>
          <w:highlight w:val="cyan"/>
        </w:rPr>
        <w:t>commons can support efforts to negotiate space governance models for</w:t>
      </w:r>
      <w:r w:rsidRPr="00C97895">
        <w:rPr>
          <w:sz w:val="16"/>
        </w:rPr>
        <w:t xml:space="preserve"> issues like </w:t>
      </w:r>
      <w:r w:rsidRPr="00C97895">
        <w:rPr>
          <w:rStyle w:val="StyleUnderline"/>
          <w:sz w:val="24"/>
          <w:highlight w:val="cyan"/>
        </w:rPr>
        <w:t>debris mitigation and remediation.</w:t>
      </w:r>
      <w:r w:rsidRPr="00C97895">
        <w:rPr>
          <w:sz w:val="16"/>
        </w:rPr>
        <w:t xml:space="preserve"> The Biden administration can set the stage to pursue broad space policy goals by establishing a consensus among states, particularly those with the most invested in Earth orbits, that space is a great commons</w:t>
      </w:r>
      <w:proofErr w:type="gramStart"/>
      <w:r w:rsidRPr="00C97895">
        <w:rPr>
          <w:sz w:val="16"/>
        </w:rPr>
        <w:t>.¶</w:t>
      </w:r>
      <w:proofErr w:type="gramEnd"/>
      <w:r w:rsidRPr="00C97895">
        <w:rPr>
          <w:sz w:val="16"/>
        </w:rPr>
        <w:t xml:space="preserve"> 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w:t>
      </w:r>
      <w:proofErr w:type="gramStart"/>
      <w:r w:rsidRPr="00C97895">
        <w:rPr>
          <w:sz w:val="16"/>
        </w:rPr>
        <w:t>.¶</w:t>
      </w:r>
      <w:proofErr w:type="gramEnd"/>
      <w:r w:rsidRPr="00C97895">
        <w:rPr>
          <w:sz w:val="16"/>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w:t>
      </w:r>
      <w:proofErr w:type="gramStart"/>
      <w:r w:rsidRPr="00C97895">
        <w:rPr>
          <w:sz w:val="16"/>
        </w:rPr>
        <w:t>.¶</w:t>
      </w:r>
      <w:proofErr w:type="gramEnd"/>
      <w:r w:rsidRPr="00C97895">
        <w:rPr>
          <w:sz w:val="16"/>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w:t>
      </w:r>
      <w:proofErr w:type="gramStart"/>
      <w:r w:rsidRPr="00C97895">
        <w:rPr>
          <w:sz w:val="16"/>
        </w:rPr>
        <w:t>.¶</w:t>
      </w:r>
      <w:proofErr w:type="gramEnd"/>
      <w:r w:rsidRPr="00C97895">
        <w:rPr>
          <w:sz w:val="16"/>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proofErr w:type="gramStart"/>
      <w:r w:rsidRPr="00C97895">
        <w:rPr>
          <w:sz w:val="16"/>
        </w:rPr>
        <w:t>.¶</w:t>
      </w:r>
      <w:proofErr w:type="gramEnd"/>
      <w:r w:rsidRPr="00C97895">
        <w:rPr>
          <w:sz w:val="16"/>
        </w:rPr>
        <w:t xml:space="preserve"> </w:t>
      </w:r>
      <w:r w:rsidRPr="00C97895">
        <w:rPr>
          <w:rStyle w:val="StyleUnderline"/>
          <w:sz w:val="24"/>
        </w:rPr>
        <w:t>Without new governance</w:t>
      </w:r>
      <w:r w:rsidRPr="00C97895">
        <w:rPr>
          <w:sz w:val="16"/>
        </w:rPr>
        <w:t xml:space="preserve"> agreements, problems related to </w:t>
      </w:r>
      <w:r w:rsidRPr="00C97895">
        <w:rPr>
          <w:rStyle w:val="StyleUnderline"/>
          <w:sz w:val="24"/>
        </w:rPr>
        <w:t>debris, heavy orbital traffic, and harmful interference will only intensify.</w:t>
      </w:r>
      <w:r w:rsidRPr="00C97895">
        <w:rPr>
          <w:sz w:val="16"/>
        </w:rPr>
        <w:t xml:space="preserve"> Debris in higher orbits can persist for a century or more. </w:t>
      </w:r>
      <w:r w:rsidRPr="00C97895">
        <w:rPr>
          <w:rStyle w:val="StyleUnderline"/>
          <w:sz w:val="24"/>
        </w:rPr>
        <w:t>The costs of adapting to</w:t>
      </w:r>
      <w:r w:rsidRPr="00C97895">
        <w:rPr>
          <w:sz w:val="16"/>
        </w:rPr>
        <w:t xml:space="preserve"> increasingly </w:t>
      </w:r>
      <w:r w:rsidRPr="00C97895">
        <w:rPr>
          <w:rStyle w:val="StyleUnderline"/>
          <w:sz w:val="24"/>
        </w:rPr>
        <w:t>polluted orbits would be immense, and the opportunity costs would be even higher</w:t>
      </w:r>
      <w:r w:rsidRPr="00C97895">
        <w:rPr>
          <w:sz w:val="16"/>
        </w:rPr>
        <w:t xml:space="preserve">. For instance, all else being equal, hardening satellites against collisions increases their mass and volume, in turn </w:t>
      </w:r>
      <w:proofErr w:type="gramStart"/>
      <w:r w:rsidRPr="00C97895">
        <w:rPr>
          <w:sz w:val="16"/>
        </w:rPr>
        <w:t>raising</w:t>
      </w:r>
      <w:proofErr w:type="gramEnd"/>
      <w:r w:rsidRPr="00C97895">
        <w:rPr>
          <w:sz w:val="16"/>
        </w:rPr>
        <w:t xml:space="preserve"> launch costs per satellite. These costs, rooted in a failure to govern space as a commons, will be </w:t>
      </w:r>
      <w:r w:rsidRPr="00C97895">
        <w:rPr>
          <w:rStyle w:val="StyleUnderline"/>
          <w:sz w:val="24"/>
        </w:rPr>
        <w:t>borne by all space actors, including emerging states and commercial entities</w:t>
      </w:r>
      <w:proofErr w:type="gramStart"/>
      <w:r w:rsidRPr="00C97895">
        <w:rPr>
          <w:rStyle w:val="StyleUnderline"/>
          <w:sz w:val="24"/>
        </w:rPr>
        <w:t>.</w:t>
      </w:r>
      <w:r w:rsidRPr="00C97895">
        <w:rPr>
          <w:sz w:val="16"/>
        </w:rPr>
        <w:t>¶</w:t>
      </w:r>
      <w:proofErr w:type="gramEnd"/>
      <w:r w:rsidRPr="00C97895">
        <w:rPr>
          <w:sz w:val="16"/>
        </w:rPr>
        <w:t xml:space="preserve"> EXISTING FORMS OF SPACE GOVERNANCE¶ A well-designed governance system, founded on a widespread understanding of Earth orbits as a great commons, could temper these risks. Currently, space is not wholly unregulated, but </w:t>
      </w:r>
      <w:r w:rsidRPr="00C97895">
        <w:rPr>
          <w:rStyle w:val="StyleUnderline"/>
          <w:sz w:val="24"/>
        </w:rPr>
        <w:t>existing regulations are limited</w:t>
      </w:r>
      <w:r w:rsidRPr="00C97895">
        <w:rPr>
          <w:sz w:val="16"/>
        </w:rPr>
        <w:t xml:space="preserve"> both </w:t>
      </w:r>
      <w:r w:rsidRPr="00C97895">
        <w:rPr>
          <w:rStyle w:val="StyleUnderline"/>
          <w:sz w:val="24"/>
        </w:rPr>
        <w:t>in scope and implementation.</w:t>
      </w:r>
      <w:r w:rsidRPr="00C97895">
        <w:rPr>
          <w:sz w:val="16"/>
        </w:rPr>
        <w:t xml:space="preserve"> Many </w:t>
      </w:r>
      <w:r w:rsidRPr="00C97895">
        <w:rPr>
          <w:rStyle w:val="StyleUnderline"/>
          <w:sz w:val="24"/>
        </w:rPr>
        <w:t xml:space="preserve">operators pledge to follow national regulations and international guidelines, but </w:t>
      </w:r>
      <w:r w:rsidRPr="00C97895">
        <w:rPr>
          <w:rStyle w:val="StyleUnderline"/>
          <w:sz w:val="24"/>
          <w:highlight w:val="cyan"/>
        </w:rPr>
        <w:t>decentralized accountability mechanisms limit enforcement.</w:t>
      </w:r>
      <w:r w:rsidRPr="00C97895">
        <w:rPr>
          <w:sz w:val="16"/>
        </w:rPr>
        <w:t xml:space="preserve"> These </w:t>
      </w:r>
      <w:r w:rsidRPr="00C97895">
        <w:rPr>
          <w:rStyle w:val="StyleUnderline"/>
          <w:sz w:val="24"/>
          <w:highlight w:val="cyan"/>
        </w:rPr>
        <w:t>guidelines</w:t>
      </w:r>
      <w:r w:rsidRPr="00C97895">
        <w:rPr>
          <w:sz w:val="16"/>
        </w:rPr>
        <w:t xml:space="preserve"> also </w:t>
      </w:r>
      <w:r w:rsidRPr="00C97895">
        <w:rPr>
          <w:rStyle w:val="StyleUnderline"/>
          <w:sz w:val="24"/>
          <w:highlight w:val="cyan"/>
        </w:rPr>
        <w:t xml:space="preserve">do not cover the full range of </w:t>
      </w:r>
      <w:r w:rsidRPr="00C97895">
        <w:rPr>
          <w:sz w:val="16"/>
        </w:rPr>
        <w:t>potentially</w:t>
      </w:r>
      <w:r w:rsidRPr="00C97895">
        <w:rPr>
          <w:rStyle w:val="StyleUnderline"/>
          <w:sz w:val="24"/>
          <w:highlight w:val="cyan"/>
        </w:rPr>
        <w:t xml:space="preserve"> risky behaviors in space.</w:t>
      </w:r>
      <w:r w:rsidRPr="00C97895">
        <w:rPr>
          <w:sz w:val="16"/>
        </w:rPr>
        <w:t xml:space="preserve"> For example, while some space operators can maneuver satellites to avoid collisions, there are no compulsory rules or standards on who has the right of way</w:t>
      </w:r>
      <w:proofErr w:type="gramStart"/>
      <w:r w:rsidRPr="00C97895">
        <w:rPr>
          <w:sz w:val="16"/>
        </w:rPr>
        <w:t>.¶</w:t>
      </w:r>
      <w:proofErr w:type="gramEnd"/>
      <w:r w:rsidRPr="00C97895">
        <w:rPr>
          <w:sz w:val="16"/>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w:t>
      </w:r>
      <w:proofErr w:type="gramStart"/>
      <w:r w:rsidRPr="00C97895">
        <w:rPr>
          <w:sz w:val="16"/>
        </w:rPr>
        <w:t>.¶</w:t>
      </w:r>
      <w:proofErr w:type="gramEnd"/>
      <w:r w:rsidRPr="00C97895">
        <w:rPr>
          <w:sz w:val="16"/>
        </w:rPr>
        <w:t xml:space="preserve"> </w:t>
      </w:r>
      <w:r w:rsidRPr="00C97895">
        <w:rPr>
          <w:rStyle w:val="StyleUnderline"/>
          <w:sz w:val="24"/>
          <w:highlight w:val="cyan"/>
        </w:rPr>
        <w:t>States have acceded to supranational regulations of the most limited</w:t>
      </w:r>
      <w:r w:rsidRPr="00C97895">
        <w:rPr>
          <w:sz w:val="16"/>
        </w:rPr>
        <w:t xml:space="preserve"> (and thus most valuable) Earth </w:t>
      </w:r>
      <w:r w:rsidRPr="00C97895">
        <w:rPr>
          <w:rStyle w:val="StyleUnderline"/>
          <w:sz w:val="24"/>
          <w:highlight w:val="cyan"/>
        </w:rPr>
        <w:t>orbits.</w:t>
      </w:r>
      <w:r w:rsidRPr="00C97895">
        <w:rPr>
          <w:sz w:val="16"/>
          <w:highlight w:val="cyan"/>
        </w:rPr>
        <w:t xml:space="preserve"> </w:t>
      </w:r>
      <w:r w:rsidRPr="00C97895">
        <w:rPr>
          <w:rStyle w:val="StyleUnderline"/>
          <w:sz w:val="24"/>
          <w:highlight w:val="cyan"/>
        </w:rPr>
        <w:t>The</w:t>
      </w:r>
      <w:r w:rsidRPr="00C97895">
        <w:rPr>
          <w:sz w:val="16"/>
        </w:rPr>
        <w:t xml:space="preserve"> International Telecommunication </w:t>
      </w:r>
      <w:r w:rsidRPr="002401A3">
        <w:rPr>
          <w:sz w:val="12"/>
        </w:rPr>
        <w:t>Union (</w:t>
      </w:r>
      <w:r w:rsidRPr="00284DF8">
        <w:rPr>
          <w:rStyle w:val="StyleUnderline"/>
          <w:highlight w:val="cyan"/>
        </w:rPr>
        <w:t>ITU</w:t>
      </w:r>
      <w:r w:rsidRPr="00284DF8">
        <w:rPr>
          <w:sz w:val="12"/>
          <w:highlight w:val="cyan"/>
        </w:rPr>
        <w:t xml:space="preserve">) </w:t>
      </w:r>
      <w:r w:rsidRPr="00284DF8">
        <w:rPr>
          <w:rStyle w:val="StyleUnderline"/>
          <w:highlight w:val="cyan"/>
        </w:rPr>
        <w:t>coordinates</w:t>
      </w:r>
      <w:r w:rsidRPr="002401A3">
        <w:rPr>
          <w:sz w:val="12"/>
        </w:rPr>
        <w:t>, but does not authorize</w:t>
      </w:r>
      <w:r w:rsidRPr="002401A3">
        <w:rPr>
          <w:sz w:val="12"/>
          <w:highlight w:val="yellow"/>
        </w:rPr>
        <w:t xml:space="preserve">, </w:t>
      </w:r>
      <w:r w:rsidRPr="00284DF8">
        <w:rPr>
          <w:sz w:val="26"/>
          <w:szCs w:val="26"/>
          <w:highlight w:val="cyan"/>
        </w:rPr>
        <w:t>s</w:t>
      </w:r>
      <w:r w:rsidRPr="00284DF8">
        <w:rPr>
          <w:rStyle w:val="StyleUnderline"/>
          <w:sz w:val="26"/>
          <w:szCs w:val="26"/>
          <w:highlight w:val="cyan"/>
        </w:rPr>
        <w:t>atellite</w:t>
      </w:r>
      <w:r w:rsidRPr="00284DF8">
        <w:rPr>
          <w:rStyle w:val="StyleUnderline"/>
          <w:highlight w:val="cyan"/>
        </w:rPr>
        <w:t xml:space="preserve"> deployments and operations in geosynchronous orbits and manages radiofrequency spectrum assignments</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4434521"/>
    <w:multiLevelType w:val="hybridMultilevel"/>
    <w:tmpl w:val="3AFAE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E35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5C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35C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E35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5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35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BE35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5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5C5"/>
  </w:style>
  <w:style w:type="character" w:customStyle="1" w:styleId="Heading1Char">
    <w:name w:val="Heading 1 Char"/>
    <w:aliases w:val="Pocket Char"/>
    <w:basedOn w:val="DefaultParagraphFont"/>
    <w:link w:val="Heading1"/>
    <w:uiPriority w:val="9"/>
    <w:rsid w:val="00BE35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5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35C5"/>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E35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35C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E35C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E35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5C5"/>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BE35C5"/>
    <w:rPr>
      <w:color w:val="auto"/>
      <w:u w:val="none"/>
    </w:rPr>
  </w:style>
  <w:style w:type="paragraph" w:styleId="DocumentMap">
    <w:name w:val="Document Map"/>
    <w:basedOn w:val="Normal"/>
    <w:link w:val="DocumentMapChar"/>
    <w:uiPriority w:val="99"/>
    <w:semiHidden/>
    <w:unhideWhenUsed/>
    <w:rsid w:val="00BE35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35C5"/>
    <w:rPr>
      <w:rFonts w:ascii="Lucida Grande" w:hAnsi="Lucida Grande" w:cs="Lucida Grande"/>
    </w:rPr>
  </w:style>
  <w:style w:type="paragraph" w:styleId="ListParagraph">
    <w:name w:val="List Paragraph"/>
    <w:aliases w:val="6 font"/>
    <w:basedOn w:val="Normal"/>
    <w:uiPriority w:val="34"/>
    <w:qFormat/>
    <w:rsid w:val="00BE35C5"/>
    <w:pPr>
      <w:ind w:left="720"/>
      <w:contextualSpacing/>
    </w:pPr>
  </w:style>
  <w:style w:type="paragraph" w:customStyle="1" w:styleId="Emphasis1">
    <w:name w:val="Emphasis1"/>
    <w:basedOn w:val="Normal"/>
    <w:link w:val="Emphasis"/>
    <w:autoRedefine/>
    <w:uiPriority w:val="20"/>
    <w:qFormat/>
    <w:rsid w:val="00BE35C5"/>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35C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E35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5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35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BE35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5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5C5"/>
  </w:style>
  <w:style w:type="character" w:customStyle="1" w:styleId="Heading1Char">
    <w:name w:val="Heading 1 Char"/>
    <w:aliases w:val="Pocket Char"/>
    <w:basedOn w:val="DefaultParagraphFont"/>
    <w:link w:val="Heading1"/>
    <w:uiPriority w:val="9"/>
    <w:rsid w:val="00BE35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5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35C5"/>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E35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35C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E35C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E35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5C5"/>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BE35C5"/>
    <w:rPr>
      <w:color w:val="auto"/>
      <w:u w:val="none"/>
    </w:rPr>
  </w:style>
  <w:style w:type="paragraph" w:styleId="DocumentMap">
    <w:name w:val="Document Map"/>
    <w:basedOn w:val="Normal"/>
    <w:link w:val="DocumentMapChar"/>
    <w:uiPriority w:val="99"/>
    <w:semiHidden/>
    <w:unhideWhenUsed/>
    <w:rsid w:val="00BE35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35C5"/>
    <w:rPr>
      <w:rFonts w:ascii="Lucida Grande" w:hAnsi="Lucida Grande" w:cs="Lucida Grande"/>
    </w:rPr>
  </w:style>
  <w:style w:type="paragraph" w:styleId="ListParagraph">
    <w:name w:val="List Paragraph"/>
    <w:aliases w:val="6 font"/>
    <w:basedOn w:val="Normal"/>
    <w:uiPriority w:val="34"/>
    <w:qFormat/>
    <w:rsid w:val="00BE35C5"/>
    <w:pPr>
      <w:ind w:left="720"/>
      <w:contextualSpacing/>
    </w:pPr>
  </w:style>
  <w:style w:type="paragraph" w:customStyle="1" w:styleId="Emphasis1">
    <w:name w:val="Emphasis1"/>
    <w:basedOn w:val="Normal"/>
    <w:link w:val="Emphasis"/>
    <w:autoRedefine/>
    <w:uiPriority w:val="20"/>
    <w:qFormat/>
    <w:rsid w:val="00BE35C5"/>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salon.com/2016/12/15/exxonmobil-ceo-and-trump-pick-rex-tillerson-my-philosophy-is-to-make-money_partner/" TargetMode="External"/><Relationship Id="rId21" Type="http://schemas.openxmlformats.org/officeDocument/2006/relationships/hyperlink" Target="https://www.jacobinmag.com/2017/02/mars-elon-musk-space-exploration-nasa-colonization" TargetMode="External"/><Relationship Id="rId22" Type="http://schemas.openxmlformats.org/officeDocument/2006/relationships/hyperlink" Target="http://www.dailykos.com/story/2015/5/5/1372730/-Skylab-and-the-Sit-Down-Strike-in-Space" TargetMode="External"/><Relationship Id="rId23" Type="http://schemas.openxmlformats.org/officeDocument/2006/relationships/hyperlink" Target="https://www.jacobinmag.com/2015/11/philanthropy-charity-banga-carnegie-gates-foundation-development" TargetMode="External"/><Relationship Id="rId24" Type="http://schemas.openxmlformats.org/officeDocument/2006/relationships/hyperlink" Target="https://www.jacobinmag.com/2015/11/philanthropy-charity-banga-carnegie-gates-foundation-development" TargetMode="External"/><Relationship Id="rId25" Type="http://schemas.openxmlformats.org/officeDocument/2006/relationships/hyperlink" Target="http://www.peterfrase.com/2011/08/the-decay-of-the-capitalist-class/" TargetMode="External"/><Relationship Id="rId26" Type="http://schemas.openxmlformats.org/officeDocument/2006/relationships/hyperlink" Target="https://www.salon.com/2016/02/21/corporate_reformers_wreck_public_schools_billionaire_foundations_and_wall_street_financiers_are_not_out_to_help_your_kids_learn/" TargetMode="External"/><Relationship Id="rId27" Type="http://schemas.openxmlformats.org/officeDocument/2006/relationships/hyperlink" Target="https://www.jacobinmag.com/2017/02/mars-elon-musk-space-exploration-nasa-colonization" TargetMode="External"/><Relationship Id="rId28" Type="http://schemas.openxmlformats.org/officeDocument/2006/relationships/hyperlink" Target="http://www.businessinsider.com/working-with-elon-musk-tesla-2015-5" TargetMode="External"/><Relationship Id="rId29" Type="http://schemas.openxmlformats.org/officeDocument/2006/relationships/hyperlink" Target="https://carnegieendowment.org/2021/03/09/space-is-great-commons.-it-s-time-to-treat-it-as-such-pub-84018"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citeseerx.ist.psu.edu/viewdoc/download?doi=10.1.1.985.4088&amp;rep=rep1&amp;type=pdf" TargetMode="External"/><Relationship Id="rId11" Type="http://schemas.openxmlformats.org/officeDocument/2006/relationships/hyperlink" Target="https://track5.mixtape.moe/qdkkdt.pdf" TargetMode="External"/><Relationship Id="rId12" Type="http://schemas.openxmlformats.org/officeDocument/2006/relationships/hyperlink" Target="https://sok.bz/content/3-clanky/10-2010/20101023-michael-hardt-antonio-negri-commonwealth/hardtcommon.pdf%20//" TargetMode="External"/><Relationship Id="rId13" Type="http://schemas.openxmlformats.org/officeDocument/2006/relationships/hyperlink" Target="https://newleftreview.org/issues/ii120/articles/empire-twenty-years-on.pdf%20//" TargetMode="External"/><Relationship Id="rId14" Type="http://schemas.openxmlformats.org/officeDocument/2006/relationships/hyperlink" Target="https://jacobinmag.com/2015/03/space-industry-extraction-levine" TargetMode="External"/><Relationship Id="rId15" Type="http://schemas.openxmlformats.org/officeDocument/2006/relationships/hyperlink" Target="https://www.e-ir.info/2020/07/20/legal-black-holes-in-outer-space-the-regulation-of-private-space-companies/" TargetMode="External"/><Relationship Id="rId16"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8/06/tacoma-the-next-video-game-from-gone-home-creators-imagines-the-gig-economy-in-space/" TargetMode="External"/><Relationship Id="rId18" Type="http://schemas.openxmlformats.org/officeDocument/2006/relationships/hyperlink" Target="https://www.theguardian.com/world/2015/mar/04/east-india-company-original-corporate-raiders" TargetMode="External"/><Relationship Id="rId19" Type="http://schemas.openxmlformats.org/officeDocument/2006/relationships/hyperlink" Target="https://www.salon.com/2017/09/19/trumps-interior-secretary-on-national-monuments-sell-em-and-strip-e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824C03-F8D6-9942-B2FA-80687CD0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Pages>
  <Words>15749</Words>
  <Characters>89773</Characters>
  <Application>Microsoft Macintosh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2022-01-07T19:42:00Z</dcterms:created>
  <dcterms:modified xsi:type="dcterms:W3CDTF">2022-01-07T19:43:00Z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