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4126F" w14:textId="14174BDF" w:rsidR="00774F3E" w:rsidRPr="00774F3E" w:rsidRDefault="00774F3E" w:rsidP="00774F3E">
      <w:pPr>
        <w:pStyle w:val="Heading3"/>
        <w:rPr>
          <w:rFonts w:cs="Calibri"/>
        </w:rPr>
      </w:pPr>
      <w:r>
        <w:rPr>
          <w:rFonts w:cs="Calibri"/>
        </w:rPr>
        <w:t xml:space="preserve">1AC - Contention 1: </w:t>
      </w:r>
      <w:r w:rsidRPr="00774F3E">
        <w:rPr>
          <w:rFonts w:cs="Calibri"/>
        </w:rPr>
        <w:t>Disease War</w:t>
      </w:r>
    </w:p>
    <w:p w14:paraId="1AC402CB" w14:textId="77777777" w:rsidR="00774F3E" w:rsidRPr="00774F3E" w:rsidRDefault="00774F3E" w:rsidP="00774F3E">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6CABF0BF" w14:textId="77777777" w:rsidR="00774F3E" w:rsidRPr="00774F3E" w:rsidRDefault="00774F3E" w:rsidP="00774F3E">
      <w:pPr>
        <w:rPr>
          <w:rFonts w:eastAsia="Times New Roman"/>
          <w:b/>
          <w:bCs/>
        </w:rPr>
      </w:pPr>
      <w:bookmarkStart w:id="0" w:name="OLE_LINK1"/>
      <w:bookmarkStart w:id="1" w:name="OLE_LINK2"/>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bookmarkEnd w:id="0"/>
      <w:bookmarkEnd w:id="1"/>
    </w:p>
    <w:p w14:paraId="1B3FC8C6" w14:textId="77777777" w:rsidR="00774F3E" w:rsidRPr="00774F3E" w:rsidRDefault="00774F3E" w:rsidP="00774F3E">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7906114B" w14:textId="77777777" w:rsidR="00774F3E" w:rsidRPr="00774F3E" w:rsidRDefault="00774F3E" w:rsidP="00774F3E">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w:t>
      </w:r>
      <w:proofErr w:type="spellStart"/>
      <w:r w:rsidRPr="00774F3E">
        <w:rPr>
          <w:rFonts w:eastAsia="Times New Roman"/>
        </w:rPr>
        <w:t>colour</w:t>
      </w:r>
      <w:proofErr w:type="spellEnd"/>
      <w:r w:rsidRPr="00774F3E">
        <w:rPr>
          <w:rFonts w:eastAsia="Times New Roman"/>
        </w:rPr>
        <w:t xml:space="preserve">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78D26161" w14:textId="77777777" w:rsidR="00774F3E" w:rsidRPr="00774F3E" w:rsidRDefault="00774F3E" w:rsidP="00774F3E">
      <w:pPr>
        <w:rPr>
          <w:rFonts w:eastAsia="Times New Roman"/>
        </w:rPr>
      </w:pPr>
      <w:r w:rsidRPr="00774F3E">
        <w:rPr>
          <w:rFonts w:eastAsia="Times New Roman"/>
        </w:rPr>
        <w:t>council of receipt. Fulfilling these requirements would needlessly delay the vital task of vaccinating the world.</w:t>
      </w:r>
    </w:p>
    <w:p w14:paraId="39EEBF40" w14:textId="7F9E839E" w:rsidR="00774F3E" w:rsidRPr="00774F3E" w:rsidRDefault="00774F3E" w:rsidP="00774F3E">
      <w:pPr>
        <w:rPr>
          <w:rStyle w:val="Emphasis"/>
        </w:rPr>
      </w:pPr>
      <w:r w:rsidRPr="00774F3E">
        <w:rPr>
          <w:rFonts w:eastAsia="Times New Roman"/>
        </w:rPr>
        <w:t xml:space="preserve">Finally, </w:t>
      </w:r>
      <w:r w:rsidRPr="00774F3E">
        <w:rPr>
          <w:rFonts w:eastAsia="Times New Roman"/>
          <w:highlight w:val="green"/>
          <w:u w:val="single"/>
        </w:rPr>
        <w:t xml:space="preserve">critics might point to the case of </w:t>
      </w:r>
      <w:proofErr w:type="spellStart"/>
      <w:r w:rsidRPr="00774F3E">
        <w:rPr>
          <w:rFonts w:eastAsia="Times New Roman"/>
          <w:highlight w:val="green"/>
          <w:u w:val="single"/>
        </w:rPr>
        <w:t>Moderna</w:t>
      </w:r>
      <w:proofErr w:type="spellEnd"/>
      <w:r w:rsidRPr="00774F3E">
        <w:rPr>
          <w:rFonts w:eastAsia="Times New Roman"/>
          <w:highlight w:val="green"/>
          <w:u w:val="single"/>
        </w:rPr>
        <w:t>,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w:t>
      </w:r>
      <w:proofErr w:type="spellStart"/>
      <w:r w:rsidRPr="00774F3E">
        <w:rPr>
          <w:rFonts w:eastAsia="Times New Roman"/>
        </w:rPr>
        <w:t>Moderna’s</w:t>
      </w:r>
      <w:proofErr w:type="spellEnd"/>
      <w:r w:rsidRPr="00774F3E">
        <w:rPr>
          <w:rFonts w:eastAsia="Times New Roman"/>
        </w:rPr>
        <w:t xml:space="preserve">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w:t>
      </w:r>
      <w:proofErr w:type="spellStart"/>
      <w:r w:rsidRPr="00774F3E">
        <w:rPr>
          <w:rFonts w:eastAsia="Times New Roman"/>
          <w:u w:val="single"/>
        </w:rPr>
        <w:t>catalyse</w:t>
      </w:r>
      <w:proofErr w:type="spellEnd"/>
      <w:r w:rsidRPr="00774F3E">
        <w:rPr>
          <w:rFonts w:eastAsia="Times New Roman"/>
          <w:u w:val="single"/>
        </w:rPr>
        <w:t xml:space="preserve"> the global changes needed.</w:t>
      </w:r>
      <w:r w:rsidRPr="00774F3E">
        <w:rPr>
          <w:rFonts w:eastAsia="Times New Roman"/>
        </w:rPr>
        <w:t xml:space="preserve"> In conclusion, loosening the grip of IP protections is not a miracle fix, and there are many other bar</w:t>
      </w:r>
      <w:r w:rsidR="00E902E2">
        <w:rPr>
          <w:rFonts w:eastAsia="Times New Roman"/>
        </w:rPr>
        <w:t xml:space="preserve"> </w:t>
      </w:r>
      <w:proofErr w:type="spellStart"/>
      <w:r w:rsidRPr="00774F3E">
        <w:rPr>
          <w:rFonts w:eastAsia="Times New Roman"/>
        </w:rPr>
        <w:t>riers</w:t>
      </w:r>
      <w:proofErr w:type="spellEnd"/>
      <w:r w:rsidRPr="00774F3E">
        <w:rPr>
          <w:rFonts w:eastAsia="Times New Roman"/>
        </w:rPr>
        <w:t xml:space="preserve">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172BBB37" w14:textId="77777777" w:rsidR="00774F3E" w:rsidRPr="00774F3E" w:rsidRDefault="00774F3E" w:rsidP="00774F3E"/>
    <w:p w14:paraId="03B9F2F8" w14:textId="77777777" w:rsidR="00774F3E" w:rsidRPr="00774F3E" w:rsidRDefault="00774F3E" w:rsidP="00774F3E">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0FAABA3C" w14:textId="77777777" w:rsidR="00774F3E" w:rsidRPr="00774F3E" w:rsidRDefault="00774F3E" w:rsidP="00774F3E">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10" w:history="1">
        <w:r w:rsidRPr="00774F3E">
          <w:rPr>
            <w:rStyle w:val="Hyperlink"/>
            <w:sz w:val="16"/>
          </w:rPr>
          <w:t>https://www.forbes.com/sites/judystone/2021/05/11/vaccine-equitydeveloping-countries-need-our-help/?sh=10939a363ec8</w:t>
        </w:r>
      </w:hyperlink>
      <w:r w:rsidRPr="00774F3E">
        <w:rPr>
          <w:sz w:val="16"/>
        </w:rPr>
        <w:t xml:space="preserve"> //</w:t>
      </w:r>
      <w:proofErr w:type="spellStart"/>
      <w:r w:rsidRPr="00774F3E">
        <w:rPr>
          <w:sz w:val="16"/>
        </w:rPr>
        <w:t>advay</w:t>
      </w:r>
      <w:proofErr w:type="spellEnd"/>
    </w:p>
    <w:p w14:paraId="23B754BC" w14:textId="77777777" w:rsidR="00774F3E" w:rsidRPr="00774F3E" w:rsidRDefault="00774F3E" w:rsidP="00774F3E">
      <w:pPr>
        <w:rPr>
          <w:rStyle w:val="StyleUnderline"/>
        </w:rPr>
      </w:pPr>
      <w:r w:rsidRPr="00774F3E">
        <w:rPr>
          <w:rStyle w:val="Emphasis"/>
        </w:rPr>
        <w:t xml:space="preserve">A few months </w:t>
      </w:r>
      <w:proofErr w:type="gramStart"/>
      <w:r w:rsidRPr="00774F3E">
        <w:rPr>
          <w:rStyle w:val="Emphasis"/>
        </w:rPr>
        <w:t>ago</w:t>
      </w:r>
      <w:proofErr w:type="gramEnd"/>
      <w:r w:rsidRPr="00774F3E">
        <w:rPr>
          <w:rStyle w:val="Emphasis"/>
        </w:rPr>
        <w:t xml:space="preserve">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Laos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w:t>
      </w:r>
      <w:r w:rsidRPr="00774F3E">
        <w:lastRenderedPageBreak/>
        <w:t xml:space="preserve">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4B3A67F8" w14:textId="77777777" w:rsidR="00774F3E" w:rsidRPr="00774F3E" w:rsidRDefault="00774F3E" w:rsidP="00774F3E"/>
    <w:p w14:paraId="1AB36D5D" w14:textId="77777777" w:rsidR="00774F3E" w:rsidRPr="00774F3E" w:rsidRDefault="00774F3E" w:rsidP="00774F3E">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70773B36"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1"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292769D3" w14:textId="77777777" w:rsidR="00774F3E" w:rsidRPr="00774F3E" w:rsidRDefault="00774F3E" w:rsidP="00774F3E">
      <w:pPr>
        <w:rPr>
          <w:rStyle w:val="Style13ptBold"/>
          <w:b w:val="0"/>
          <w:bCs/>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w:t>
      </w:r>
      <w:proofErr w:type="gramStart"/>
      <w:r w:rsidRPr="00774F3E">
        <w:rPr>
          <w:rStyle w:val="Style13ptBold"/>
          <w:sz w:val="22"/>
        </w:rPr>
        <w:t>First of all</w:t>
      </w:r>
      <w:proofErr w:type="gramEnd"/>
      <w:r w:rsidRPr="00774F3E">
        <w:rPr>
          <w:rStyle w:val="Style13ptBold"/>
          <w:sz w:val="22"/>
        </w:rPr>
        <w:t xml:space="preserve">,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12"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68138A02" w14:textId="77777777" w:rsidR="00774F3E" w:rsidRPr="00774F3E" w:rsidRDefault="00774F3E" w:rsidP="00774F3E">
      <w:pPr>
        <w:rPr>
          <w:rStyle w:val="Emphasis"/>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50A25E12" w14:textId="77777777" w:rsidR="00774F3E" w:rsidRPr="00774F3E" w:rsidRDefault="00774F3E" w:rsidP="00774F3E">
      <w:pPr>
        <w:rPr>
          <w:rFonts w:eastAsia="Times New Roman"/>
          <w:sz w:val="24"/>
        </w:rPr>
      </w:pPr>
    </w:p>
    <w:p w14:paraId="7FFFAF3A" w14:textId="77777777" w:rsidR="00774F3E" w:rsidRPr="00774F3E" w:rsidRDefault="00774F3E" w:rsidP="00774F3E">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0EF24A5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w:t>
      </w:r>
      <w:r w:rsidRPr="00774F3E">
        <w:rPr>
          <w:rFonts w:eastAsia="Times New Roman"/>
        </w:rPr>
        <w:lastRenderedPageBreak/>
        <w:t xml:space="preserve">University of Johannesburg, Auckland Park, Gauteng, South Africa, “What’s yours is ours: waiving intellectual property protections for COVID-19 vaccines,” Journal of Medical Ethics, July 6, 2021, </w:t>
      </w:r>
      <w:hyperlink r:id="rId13"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001AD8A1" w14:textId="77777777" w:rsidR="00774F3E" w:rsidRPr="00774F3E" w:rsidRDefault="00774F3E" w:rsidP="00774F3E">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20F556FB" w14:textId="77777777" w:rsidR="00774F3E" w:rsidRPr="00774F3E" w:rsidRDefault="00774F3E" w:rsidP="00774F3E">
      <w:pPr>
        <w:rPr>
          <w:rFonts w:eastAsia="Times New Roman"/>
        </w:rPr>
      </w:pPr>
      <w:r w:rsidRPr="00774F3E">
        <w:rPr>
          <w:rFonts w:eastAsia="Times New Roman"/>
        </w:rPr>
        <w:t xml:space="preserve">Against our proposal </w:t>
      </w:r>
      <w:r w:rsidRPr="00774F3E">
        <w:rPr>
          <w:rFonts w:eastAsia="Times New Roman"/>
          <w:u w:val="single"/>
        </w:rPr>
        <w:t>it might be claimed a temporary waiver is not enough. Manufacturing COVID-19 vaccines requires technical know-how, technology, raw materials and equipment, which are lacking in many LMICs</w:t>
      </w:r>
      <w:r w:rsidRPr="00774F3E">
        <w:rPr>
          <w:rFonts w:eastAsia="Times New Roman"/>
        </w:rPr>
        <w:t xml:space="preserve">. Pfizer, for example, says its vaccine requires 280 components from 86 suppliers in 19 countries, along with </w:t>
      </w:r>
      <w:proofErr w:type="spellStart"/>
      <w:r w:rsidRPr="00774F3E">
        <w:rPr>
          <w:rFonts w:eastAsia="Times New Roman"/>
        </w:rPr>
        <w:t>specialised</w:t>
      </w:r>
      <w:proofErr w:type="spellEnd"/>
      <w:r w:rsidRPr="00774F3E">
        <w:rPr>
          <w:rFonts w:eastAsia="Times New Roman"/>
        </w:rPr>
        <w:t xml:space="preserve"> equipment and trained personnel.27 </w:t>
      </w:r>
      <w:r w:rsidRPr="00774F3E">
        <w:rPr>
          <w:rFonts w:eastAsia="Times New Roman"/>
          <w:u w:val="single"/>
        </w:rPr>
        <w:t>Since it takes more than simply waiving IP to vaccinate the world, what good is a temporary waiver?</w:t>
      </w:r>
    </w:p>
    <w:p w14:paraId="7F16A164" w14:textId="77777777" w:rsidR="00774F3E" w:rsidRPr="00774F3E" w:rsidRDefault="00774F3E" w:rsidP="00774F3E">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xml:space="preserve">, creating a climate </w:t>
      </w:r>
      <w:proofErr w:type="spellStart"/>
      <w:r w:rsidRPr="00774F3E">
        <w:rPr>
          <w:rFonts w:eastAsia="Times New Roman"/>
          <w:u w:val="single"/>
        </w:rPr>
        <w:t>favourable</w:t>
      </w:r>
      <w:proofErr w:type="spellEnd"/>
      <w:r w:rsidRPr="00774F3E">
        <w:rPr>
          <w:rFonts w:eastAsia="Times New Roman"/>
          <w:u w:val="single"/>
        </w:rPr>
        <w:t xml:space="preserv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223A6920" w14:textId="77777777" w:rsidR="00774F3E" w:rsidRPr="00774F3E" w:rsidRDefault="00774F3E" w:rsidP="00774F3E">
      <w:pPr>
        <w:rPr>
          <w:rFonts w:eastAsia="Times New Roman"/>
        </w:rPr>
      </w:pPr>
    </w:p>
    <w:p w14:paraId="35DFA467" w14:textId="32A64803" w:rsidR="00774F3E" w:rsidRPr="00774F3E" w:rsidRDefault="00774F3E" w:rsidP="00774F3E">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sidR="001921C9">
        <w:rPr>
          <w:rFonts w:eastAsia="Times New Roman" w:cs="Calibri"/>
        </w:rPr>
        <w:t>- extinction</w:t>
      </w:r>
    </w:p>
    <w:p w14:paraId="5FB2CA99" w14:textId="77777777" w:rsidR="00774F3E" w:rsidRPr="00774F3E" w:rsidRDefault="00774F3E" w:rsidP="00774F3E">
      <w:pPr>
        <w:rPr>
          <w:sz w:val="16"/>
        </w:rPr>
      </w:pPr>
      <w:r w:rsidRPr="00774F3E">
        <w:rPr>
          <w:rStyle w:val="Style13ptBold"/>
        </w:rPr>
        <w:t>Ceballos 5/27</w:t>
      </w:r>
      <w:r w:rsidRPr="00774F3E">
        <w:rPr>
          <w:sz w:val="16"/>
        </w:rPr>
        <w:t xml:space="preserve"> Gerardo Ceballos [PhD, Dr Gerardo Ceballos is an ecologist and conservationist at the Universidad Nacional </w:t>
      </w:r>
      <w:proofErr w:type="spellStart"/>
      <w:r w:rsidRPr="00774F3E">
        <w:rPr>
          <w:sz w:val="16"/>
        </w:rPr>
        <w:t>Autonoma</w:t>
      </w:r>
      <w:proofErr w:type="spellEnd"/>
      <w:r w:rsidRPr="00774F3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774F3E">
          <w:rPr>
            <w:rStyle w:val="Hyperlink"/>
            <w:sz w:val="16"/>
          </w:rPr>
          <w:t>https://populationmatters.org/news/2021/05/sixth-mass-extinction-and-future-humanity</w:t>
        </w:r>
      </w:hyperlink>
      <w:r w:rsidRPr="00774F3E">
        <w:rPr>
          <w:sz w:val="16"/>
        </w:rPr>
        <w:t xml:space="preserve"> DD AG</w:t>
      </w:r>
    </w:p>
    <w:p w14:paraId="69133ED9" w14:textId="77777777" w:rsidR="00774F3E" w:rsidRPr="00774F3E" w:rsidRDefault="00774F3E" w:rsidP="00774F3E">
      <w:pPr>
        <w:rPr>
          <w:rStyle w:val="StyleUnderline"/>
        </w:rPr>
      </w:pPr>
      <w:r w:rsidRPr="00774F3E">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774F3E">
        <w:rPr>
          <w:sz w:val="16"/>
        </w:rPr>
        <w:t>particular event</w:t>
      </w:r>
      <w:proofErr w:type="gramEnd"/>
      <w:r w:rsidRPr="00774F3E">
        <w:rPr>
          <w:sz w:val="16"/>
        </w:rPr>
        <w:t xml:space="preserve"> was somehow different. The coronavirus became an epidemic first and a pandemic later</w:t>
      </w:r>
      <w:r w:rsidRPr="00774F3E">
        <w:rPr>
          <w:rStyle w:val="StyleUnderline"/>
        </w:rPr>
        <w:t xml:space="preserve">. </w:t>
      </w:r>
      <w:r w:rsidRPr="00774F3E">
        <w:rPr>
          <w:rStyle w:val="StyleUnderline"/>
          <w:highlight w:val="green"/>
        </w:rPr>
        <w:lastRenderedPageBreak/>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and its economic, social and political impacts, are still unraveling</w:t>
      </w:r>
      <w:r w:rsidRPr="00774F3E">
        <w:rPr>
          <w:rStyle w:val="StyleUnderline"/>
        </w:rPr>
        <w:t>.</w:t>
      </w:r>
    </w:p>
    <w:p w14:paraId="225F00EC" w14:textId="77777777" w:rsidR="00774F3E" w:rsidRPr="00774F3E" w:rsidRDefault="00774F3E" w:rsidP="00774F3E">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31B31B67" w14:textId="77777777" w:rsidR="00774F3E" w:rsidRPr="00774F3E" w:rsidRDefault="00774F3E" w:rsidP="00774F3E">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urine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3F2F04B3" w14:textId="77777777" w:rsidR="00774F3E" w:rsidRPr="00774F3E" w:rsidRDefault="00774F3E" w:rsidP="00774F3E">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 xml:space="preserve">have caused the extinction of thousands of </w:t>
      </w:r>
      <w:proofErr w:type="gramStart"/>
      <w:r w:rsidRPr="00774F3E">
        <w:rPr>
          <w:rStyle w:val="StyleUnderline"/>
          <w:highlight w:val="green"/>
        </w:rPr>
        <w:t>species</w:t>
      </w:r>
      <w:proofErr w:type="gramEnd"/>
      <w:r w:rsidRPr="00774F3E">
        <w:rPr>
          <w:rStyle w:val="StyleUnderline"/>
        </w:rPr>
        <w:t xml:space="preserve"> and threaten many more. Indeed, most people are unaware that the current extinction crisis is unprecedented in human history. </w:t>
      </w:r>
      <w:r w:rsidRPr="00774F3E">
        <w:rPr>
          <w:sz w:val="16"/>
        </w:rPr>
        <w:t>Extinction occurs when the last individual of a species dies. The UN recently estimated that one million species, such as the panda, the orangutan and the Sumatran rhino, are at risk of extinction.</w:t>
      </w:r>
    </w:p>
    <w:p w14:paraId="09D42F68" w14:textId="77777777" w:rsidR="00774F3E" w:rsidRPr="00774F3E" w:rsidRDefault="00774F3E" w:rsidP="00774F3E">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C2B5D3C" w14:textId="77777777" w:rsidR="00774F3E" w:rsidRPr="00774F3E" w:rsidRDefault="00774F3E" w:rsidP="00774F3E">
      <w:pPr>
        <w:rPr>
          <w:sz w:val="16"/>
        </w:rPr>
      </w:pPr>
      <w:r w:rsidRPr="00774F3E">
        <w:rPr>
          <w:sz w:val="16"/>
        </w:rPr>
        <w:t xml:space="preserve">Finally, our third finding indicates that the magnitude of the extinction crisis is underestimated because there are thousands of </w:t>
      </w:r>
      <w:proofErr w:type="gramStart"/>
      <w:r w:rsidRPr="00774F3E">
        <w:rPr>
          <w:sz w:val="16"/>
        </w:rPr>
        <w:t>species</w:t>
      </w:r>
      <w:proofErr w:type="gramEnd"/>
      <w:r w:rsidRPr="00774F3E">
        <w:rPr>
          <w:sz w:val="16"/>
        </w:rPr>
        <w:t xml:space="preserve"> on the brink of extinction (Ceballos et al., 2020). Those species will likely become extinct </w:t>
      </w:r>
      <w:proofErr w:type="gramStart"/>
      <w:r w:rsidRPr="00774F3E">
        <w:rPr>
          <w:sz w:val="16"/>
        </w:rPr>
        <w:t>in the near future</w:t>
      </w:r>
      <w:proofErr w:type="gramEnd"/>
      <w:r w:rsidRPr="00774F3E">
        <w:rPr>
          <w:sz w:val="16"/>
        </w:rPr>
        <w:t xml:space="preserve"> unless a massive conservation effort is launched soon.</w:t>
      </w:r>
    </w:p>
    <w:p w14:paraId="16A47FF8" w14:textId="77777777" w:rsidR="00774F3E" w:rsidRPr="00774F3E" w:rsidRDefault="00774F3E" w:rsidP="00774F3E">
      <w:pPr>
        <w:rPr>
          <w:rStyle w:val="StyleUnderline"/>
        </w:rPr>
      </w:pPr>
      <w:r w:rsidRPr="00774F3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 xml:space="preserve">Every time a species is lost, ecosystem services are likely to </w:t>
      </w:r>
      <w:proofErr w:type="gramStart"/>
      <w:r w:rsidRPr="00774F3E">
        <w:rPr>
          <w:rStyle w:val="StyleUnderline"/>
        </w:rPr>
        <w:t>erode</w:t>
      </w:r>
      <w:proofErr w:type="gramEnd"/>
      <w:r w:rsidRPr="00774F3E">
        <w:rPr>
          <w:rStyle w:val="StyleUnderline"/>
        </w:rPr>
        <w:t xml:space="preserve"> and human well-being is reduced.</w:t>
      </w:r>
    </w:p>
    <w:p w14:paraId="3FCE1746" w14:textId="77777777" w:rsidR="00774F3E" w:rsidRPr="00774F3E" w:rsidRDefault="00774F3E" w:rsidP="00774F3E">
      <w:pPr>
        <w:rPr>
          <w:sz w:val="16"/>
        </w:rPr>
      </w:pPr>
      <w:r w:rsidRPr="00774F3E">
        <w:rPr>
          <w:rStyle w:val="StyleUnderline"/>
        </w:rPr>
        <w:t xml:space="preserve">The </w:t>
      </w:r>
      <w:r w:rsidRPr="00774F3E">
        <w:rPr>
          <w:rStyle w:val="StyleUnderline"/>
          <w:highlight w:val="green"/>
        </w:rPr>
        <w:t xml:space="preserve">loss of so many ecosystems and species </w:t>
      </w:r>
      <w:proofErr w:type="gramStart"/>
      <w:r w:rsidRPr="00774F3E">
        <w:rPr>
          <w:rStyle w:val="StyleUnderline"/>
          <w:highlight w:val="green"/>
        </w:rPr>
        <w:t>is</w:t>
      </w:r>
      <w:proofErr w:type="gramEnd"/>
      <w:r w:rsidRPr="00774F3E">
        <w:rPr>
          <w:rStyle w:val="StyleUnderline"/>
          <w:highlight w:val="green"/>
        </w:rPr>
        <w:t xml:space="preserve">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05FAB86" w14:textId="1F4B569F" w:rsidR="00774F3E" w:rsidRPr="00774F3E" w:rsidRDefault="00774F3E" w:rsidP="00774F3E">
      <w:pPr>
        <w:rPr>
          <w:rFonts w:eastAsia="Times New Roman"/>
        </w:rPr>
      </w:pPr>
    </w:p>
    <w:p w14:paraId="3FFDB054" w14:textId="085AE4D7" w:rsidR="00774F3E" w:rsidRPr="00774F3E" w:rsidRDefault="00774F3E" w:rsidP="00774F3E">
      <w:pPr>
        <w:pStyle w:val="Heading3"/>
        <w:rPr>
          <w:rFonts w:cs="Calibri"/>
        </w:rPr>
      </w:pPr>
      <w:r w:rsidRPr="00774F3E">
        <w:rPr>
          <w:rFonts w:cs="Calibri"/>
        </w:rPr>
        <w:lastRenderedPageBreak/>
        <w:t>1AC – Contention 2: WTO Credibility</w:t>
      </w:r>
    </w:p>
    <w:p w14:paraId="02626BBF" w14:textId="77777777" w:rsidR="00774F3E" w:rsidRPr="00774F3E" w:rsidRDefault="00774F3E" w:rsidP="00774F3E">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14CC4113" w14:textId="77777777" w:rsidR="00774F3E" w:rsidRPr="00774F3E" w:rsidRDefault="00774F3E" w:rsidP="00774F3E">
      <w:proofErr w:type="spellStart"/>
      <w:r w:rsidRPr="00774F3E">
        <w:rPr>
          <w:rStyle w:val="Style13ptBold"/>
        </w:rPr>
        <w:t>Baschuk</w:t>
      </w:r>
      <w:proofErr w:type="spellEnd"/>
      <w:r w:rsidRPr="00774F3E">
        <w:rPr>
          <w:rStyle w:val="Style13ptBold"/>
        </w:rPr>
        <w:t xml:space="preserve"> 4-27</w:t>
      </w:r>
      <w:r w:rsidRPr="00774F3E">
        <w:t xml:space="preserve"> – Bryce </w:t>
      </w:r>
      <w:proofErr w:type="spellStart"/>
      <w:r w:rsidRPr="00774F3E">
        <w:t>Baschuk</w:t>
      </w:r>
      <w:proofErr w:type="spellEnd"/>
      <w:r w:rsidRPr="00774F3E">
        <w:t xml:space="preserve"> is a Bloomberg Reporter; </w:t>
      </w:r>
      <w:hyperlink r:id="rId15" w:history="1">
        <w:r w:rsidRPr="00774F3E">
          <w:rPr>
            <w:rStyle w:val="Hyperlink"/>
          </w:rPr>
          <w:t>"WTO Chief Pursues a ‘Hectic’ Agenda to Fix World Trade’s Referee"; Bloomberg, April 27, 2021; https://www.bloomberg.com/news/articles/2021-04-27/wto-chief-pursues-a-hectic-agenda-to-fix-world-trade-s-referee</w:t>
        </w:r>
      </w:hyperlink>
      <w:r w:rsidRPr="00774F3E">
        <w:t xml:space="preserve"> //</w:t>
      </w:r>
      <w:proofErr w:type="spellStart"/>
      <w:r w:rsidRPr="00774F3E">
        <w:t>advay</w:t>
      </w:r>
      <w:proofErr w:type="spellEnd"/>
    </w:p>
    <w:p w14:paraId="7AE942B4" w14:textId="77777777" w:rsidR="00774F3E" w:rsidRPr="00774F3E" w:rsidRDefault="00774F3E" w:rsidP="00774F3E">
      <w:pPr>
        <w:rPr>
          <w:rStyle w:val="StyleUnderline"/>
        </w:rPr>
      </w:pPr>
      <w:r w:rsidRPr="00774F3E">
        <w:rPr>
          <w:rStyle w:val="Emphasis"/>
          <w:highlight w:val="green"/>
        </w:rPr>
        <w:t>The head of the W</w:t>
      </w:r>
      <w:r w:rsidRPr="00774F3E">
        <w:rPr>
          <w:rStyle w:val="Emphasis"/>
        </w:rPr>
        <w:t xml:space="preserve">orld </w:t>
      </w:r>
      <w:r w:rsidRPr="00774F3E">
        <w:rPr>
          <w:rStyle w:val="Emphasis"/>
          <w:highlight w:val="green"/>
        </w:rPr>
        <w:t>T</w:t>
      </w:r>
      <w:r w:rsidRPr="00774F3E">
        <w:rPr>
          <w:rStyle w:val="Emphasis"/>
        </w:rPr>
        <w:t xml:space="preserve">rade </w:t>
      </w:r>
      <w:r w:rsidRPr="00774F3E">
        <w:rPr>
          <w:rStyle w:val="Emphasis"/>
          <w:highlight w:val="green"/>
        </w:rPr>
        <w:t>O</w:t>
      </w:r>
      <w:r w:rsidRPr="00774F3E">
        <w:rPr>
          <w:rStyle w:val="Emphasis"/>
        </w:rPr>
        <w:t xml:space="preserve">rganization </w:t>
      </w:r>
      <w:r w:rsidRPr="00774F3E">
        <w:rPr>
          <w:rStyle w:val="Emphasis"/>
          <w:highlight w:val="green"/>
        </w:rPr>
        <w:t>raised</w:t>
      </w:r>
      <w:r w:rsidRPr="00774F3E">
        <w:rPr>
          <w:rStyle w:val="Emphasis"/>
        </w:rPr>
        <w:t xml:space="preserve"> an </w:t>
      </w:r>
      <w:r w:rsidRPr="00774F3E">
        <w:rPr>
          <w:rStyle w:val="Emphasis"/>
          <w:highlight w:val="green"/>
        </w:rPr>
        <w:t xml:space="preserve">alarm about </w:t>
      </w:r>
      <w:r w:rsidRPr="00774F3E">
        <w:rPr>
          <w:rStyle w:val="Emphasis"/>
        </w:rPr>
        <w:t xml:space="preserve">the </w:t>
      </w:r>
      <w:r w:rsidRPr="00774F3E">
        <w:rPr>
          <w:rStyle w:val="Emphasis"/>
          <w:highlight w:val="green"/>
        </w:rPr>
        <w:t>credibility of the multilateral trading system</w:t>
      </w:r>
      <w:r w:rsidRPr="00774F3E">
        <w:rPr>
          <w:rStyle w:val="Emphasis"/>
        </w:rPr>
        <w:t>, urging leaders to act fast to bolster the global economy with steps like fairer vaccine distribution and cooperate to resolve longer-term problems like overfishing</w:t>
      </w:r>
      <w:r w:rsidRPr="00774F3E">
        <w:t xml:space="preserve">. During her first two months, WTO Director-General Ngozi </w:t>
      </w:r>
      <w:proofErr w:type="spellStart"/>
      <w:r w:rsidRPr="00774F3E">
        <w:t>Okonjo</w:t>
      </w:r>
      <w:proofErr w:type="spellEnd"/>
      <w:r w:rsidRPr="00774F3E">
        <w:t>-Iweala has met with trade ministers around the globe to communicate a message that the WTO is important, it needs to be reformed and it needs to deliver results</w:t>
      </w:r>
      <w:r w:rsidRPr="00774F3E">
        <w:rPr>
          <w:rStyle w:val="StyleUnderline"/>
        </w:rPr>
        <w:t xml:space="preserve">. So far, she says the </w:t>
      </w:r>
      <w:r w:rsidRPr="00774F3E">
        <w:rPr>
          <w:rStyle w:val="StyleUnderline"/>
          <w:highlight w:val="green"/>
        </w:rPr>
        <w:t>reception from world leaders has been positive</w:t>
      </w:r>
      <w:r w:rsidRPr="00774F3E">
        <w:rPr>
          <w:rStyle w:val="StyleUnderline"/>
        </w:rPr>
        <w:t xml:space="preserve">, </w:t>
      </w:r>
      <w:r w:rsidRPr="00774F3E">
        <w:rPr>
          <w:rStyle w:val="StyleUnderline"/>
          <w:highlight w:val="green"/>
        </w:rPr>
        <w:t>but</w:t>
      </w:r>
      <w:r w:rsidRPr="00774F3E">
        <w:rPr>
          <w:rStyle w:val="StyleUnderline"/>
        </w:rPr>
        <w:t xml:space="preserve"> quickly </w:t>
      </w:r>
      <w:r w:rsidRPr="00774F3E">
        <w:rPr>
          <w:rStyle w:val="StyleUnderline"/>
          <w:highlight w:val="green"/>
        </w:rPr>
        <w:t>translating</w:t>
      </w:r>
      <w:r w:rsidRPr="00774F3E">
        <w:rPr>
          <w:rStyle w:val="StyleUnderline"/>
        </w:rPr>
        <w:t xml:space="preserve"> that goodwill </w:t>
      </w:r>
      <w:r w:rsidRPr="00774F3E">
        <w:rPr>
          <w:rStyle w:val="StyleUnderline"/>
          <w:highlight w:val="green"/>
        </w:rPr>
        <w:t>into substantive outcomes</w:t>
      </w:r>
      <w:r w:rsidRPr="00774F3E">
        <w:rPr>
          <w:rStyle w:val="StyleUnderline"/>
        </w:rPr>
        <w:t xml:space="preserve"> during a global pandemic </w:t>
      </w:r>
      <w:r w:rsidRPr="00774F3E">
        <w:rPr>
          <w:rStyle w:val="StyleUnderline"/>
          <w:highlight w:val="green"/>
        </w:rPr>
        <w:t>is</w:t>
      </w:r>
      <w:r w:rsidRPr="00774F3E">
        <w:rPr>
          <w:rStyle w:val="StyleUnderline"/>
        </w:rPr>
        <w:t xml:space="preserve"> just as </w:t>
      </w:r>
      <w:r w:rsidRPr="00774F3E">
        <w:rPr>
          <w:rStyle w:val="StyleUnderline"/>
          <w:highlight w:val="green"/>
        </w:rPr>
        <w:t>daunting</w:t>
      </w:r>
      <w:r w:rsidRPr="00774F3E">
        <w:rPr>
          <w:rStyle w:val="StyleUnderline"/>
        </w:rPr>
        <w:t xml:space="preserve"> as she anticipated</w:t>
      </w:r>
      <w:r w:rsidRPr="00774F3E">
        <w:t xml:space="preserve">. “The word I would use to describe it is absolutely hectic,” </w:t>
      </w:r>
      <w:proofErr w:type="spellStart"/>
      <w:r w:rsidRPr="00774F3E">
        <w:t>Okonjo</w:t>
      </w:r>
      <w:proofErr w:type="spellEnd"/>
      <w:r w:rsidRPr="00774F3E">
        <w:t xml:space="preserve">-Iweala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Pr>
        <w:t>Countries need to move past the notion that one country’s gain in international commerce is another’s loss, she said.</w:t>
      </w:r>
      <w:r w:rsidRPr="00774F3E">
        <w:t xml:space="preserve"> “We need to break out of the zero-sum deadlock,” </w:t>
      </w:r>
      <w:proofErr w:type="spellStart"/>
      <w:r w:rsidRPr="00774F3E">
        <w:t>Okonjo</w:t>
      </w:r>
      <w:proofErr w:type="spellEnd"/>
      <w:r w:rsidRPr="00774F3E">
        <w:t xml:space="preserve">-Iweala said. </w:t>
      </w:r>
      <w:r w:rsidRPr="00774F3E">
        <w:rPr>
          <w:rStyle w:val="Emphasis"/>
        </w:rPr>
        <w:t xml:space="preserve">“We need to remind the countries and members that </w:t>
      </w:r>
      <w:r w:rsidRPr="00774F3E">
        <w:rPr>
          <w:rStyle w:val="Emphasis"/>
          <w:highlight w:val="green"/>
        </w:rPr>
        <w:t>the WTO is here to deliver</w:t>
      </w:r>
      <w:r w:rsidRPr="00774F3E">
        <w:rPr>
          <w:rStyle w:val="Emphasis"/>
        </w:rPr>
        <w:t xml:space="preserve"> for people. </w:t>
      </w:r>
      <w:r w:rsidRPr="00774F3E">
        <w:rPr>
          <w:rStyle w:val="Emphasis"/>
          <w:highlight w:val="green"/>
        </w:rPr>
        <w:t>We can’t take 20 years</w:t>
      </w:r>
      <w:r w:rsidRPr="00774F3E">
        <w:rPr>
          <w:rStyle w:val="Emphasis"/>
        </w:rPr>
        <w:t xml:space="preserve"> to negotiate something</w:t>
      </w:r>
      <w:r w:rsidRPr="00774F3E">
        <w:t xml:space="preserve">.” </w:t>
      </w:r>
      <w:proofErr w:type="spellStart"/>
      <w:r w:rsidRPr="00774F3E">
        <w:t>Okonjo</w:t>
      </w:r>
      <w:proofErr w:type="spellEnd"/>
      <w:r w:rsidRPr="00774F3E">
        <w:t xml:space="preserve">-Iweala said her </w:t>
      </w:r>
      <w:r w:rsidRPr="00774F3E">
        <w:rPr>
          <w:rStyle w:val="StyleUnderline"/>
        </w:rPr>
        <w:t>top priority is to use trade to alleviate the pandemic and said her recent meeting with trade ministers and vaccine manufacturers provided a positive step in the right direction.</w:t>
      </w:r>
      <w:r w:rsidRPr="00774F3E">
        <w:t xml:space="preserve"> ‘More Pragmatism’ “That meeting yielded quite a lot,” she said. “I see more pragmatism on both sides.” </w:t>
      </w:r>
      <w:r w:rsidRPr="00774F3E">
        <w:rPr>
          <w:rStyle w:val="StyleUnderline"/>
          <w:highlight w:val="green"/>
        </w:rPr>
        <w:t>An important component</w:t>
      </w:r>
      <w:r w:rsidRPr="00774F3E">
        <w:rPr>
          <w:rStyle w:val="StyleUnderline"/>
        </w:rPr>
        <w:t xml:space="preserve"> of the WTO’s trade and health agenda </w:t>
      </w:r>
      <w:r w:rsidRPr="00774F3E">
        <w:rPr>
          <w:rStyle w:val="StyleUnderline"/>
          <w:highlight w:val="green"/>
        </w:rPr>
        <w:t>is a proposal</w:t>
      </w:r>
      <w:r w:rsidRPr="00774F3E">
        <w:rPr>
          <w:rStyle w:val="StyleUnderline"/>
        </w:rPr>
        <w:t xml:space="preserve"> from India and South Africa that seeks </w:t>
      </w:r>
      <w:r w:rsidRPr="00774F3E">
        <w:rPr>
          <w:rStyle w:val="StyleUnderline"/>
          <w:highlight w:val="green"/>
        </w:rPr>
        <w:t>to</w:t>
      </w:r>
      <w:r w:rsidRPr="00774F3E">
        <w:rPr>
          <w:rStyle w:val="StyleUnderline"/>
        </w:rPr>
        <w:t xml:space="preserve"> temporarily </w:t>
      </w:r>
      <w:r w:rsidRPr="00774F3E">
        <w:rPr>
          <w:rStyle w:val="StyleUnderline"/>
          <w:highlight w:val="green"/>
        </w:rPr>
        <w:t>waive</w:t>
      </w:r>
      <w:r w:rsidRPr="00774F3E">
        <w:rPr>
          <w:rStyle w:val="StyleUnderline"/>
        </w:rPr>
        <w:t xml:space="preserve"> enforcement of the WTO’s rules governing </w:t>
      </w:r>
      <w:r w:rsidRPr="00774F3E">
        <w:rPr>
          <w:rStyle w:val="StyleUnderline"/>
          <w:highlight w:val="green"/>
        </w:rPr>
        <w:t>intellectual property for vaccines</w:t>
      </w:r>
      <w:r w:rsidRPr="00774F3E">
        <w:rPr>
          <w:rStyle w:val="StyleUnderline"/>
        </w:rPr>
        <w:t xml:space="preserve"> and other essential medical products. </w:t>
      </w:r>
      <w:r w:rsidRPr="00774F3E">
        <w:t xml:space="preserve">Read More: U.S. Trade Chief Meets Pfizer, AstraZeneca About Vaccine Supply </w:t>
      </w:r>
      <w:r w:rsidRPr="00774F3E">
        <w:rPr>
          <w:rStyle w:val="StyleUnderline"/>
        </w:rPr>
        <w:t xml:space="preserve">As of this week there are fresh signals that </w:t>
      </w:r>
      <w:r w:rsidRPr="00774F3E">
        <w:rPr>
          <w:rStyle w:val="StyleUnderline"/>
          <w:highlight w:val="green"/>
        </w:rPr>
        <w:t>the Biden administration</w:t>
      </w:r>
      <w:r w:rsidRPr="00774F3E">
        <w:rPr>
          <w:rStyle w:val="StyleUnderline"/>
        </w:rPr>
        <w:t xml:space="preserve">, which currently opposes a </w:t>
      </w:r>
      <w:r w:rsidRPr="00774F3E">
        <w:rPr>
          <w:rStyle w:val="StyleUnderline"/>
        </w:rPr>
        <w:lastRenderedPageBreak/>
        <w:t xml:space="preserve">waiver to the WTO agreement on Trade-Related Aspects of Intellectual Property Rights, </w:t>
      </w:r>
      <w:r w:rsidRPr="00774F3E">
        <w:rPr>
          <w:rStyle w:val="StyleUnderline"/>
          <w:highlight w:val="green"/>
        </w:rPr>
        <w:t>wants vaccine manufacturers</w:t>
      </w:r>
      <w:r w:rsidRPr="00774F3E">
        <w:rPr>
          <w:rStyle w:val="StyleUnderline"/>
        </w:rPr>
        <w:t xml:space="preserve"> like Pfizer Inc. and AstraZeneca Plc </w:t>
      </w:r>
      <w:r w:rsidRPr="00774F3E">
        <w:rPr>
          <w:rStyle w:val="StyleUnderline"/>
          <w:highlight w:val="green"/>
        </w:rPr>
        <w:t>to help ramp up U.S. pandemic assistance</w:t>
      </w:r>
      <w:r w:rsidRPr="00774F3E">
        <w:rPr>
          <w:rStyle w:val="StyleUnderline"/>
        </w:rPr>
        <w:t xml:space="preserve"> to the rest of the world</w:t>
      </w:r>
      <w:r w:rsidRPr="00774F3E">
        <w:t>. “</w:t>
      </w:r>
      <w:r w:rsidRPr="00774F3E">
        <w:rPr>
          <w:rStyle w:val="Emphasis"/>
        </w:rPr>
        <w:t>There is movement</w:t>
      </w:r>
      <w:r w:rsidRPr="00774F3E">
        <w:t xml:space="preserve">,” </w:t>
      </w:r>
      <w:proofErr w:type="spellStart"/>
      <w:r w:rsidRPr="00774F3E">
        <w:t>Okonjo</w:t>
      </w:r>
      <w:proofErr w:type="spellEnd"/>
      <w:r w:rsidRPr="00774F3E">
        <w:t>-Iweala said. “</w:t>
      </w:r>
      <w:r w:rsidRPr="00774F3E">
        <w:rPr>
          <w:rStyle w:val="StyleUnderline"/>
        </w:rPr>
        <w:t>Are we there yet? No, but there is a little bit of change in the air among members. I think hopefully we will be able to come to some sort of a framework for the WTO ministers to bless</w:t>
      </w:r>
      <w:r w:rsidRPr="00774F3E">
        <w:t xml:space="preserve">.” “We don’t have time,” she added. “People are dying.” </w:t>
      </w:r>
      <w:proofErr w:type="spellStart"/>
      <w:r w:rsidRPr="00774F3E">
        <w:t>Okonjo</w:t>
      </w:r>
      <w:proofErr w:type="spellEnd"/>
      <w:r w:rsidRPr="00774F3E">
        <w:t xml:space="preserve">-Iweala said </w:t>
      </w:r>
      <w:r w:rsidRPr="00774F3E">
        <w:rPr>
          <w:rStyle w:val="StyleUnderline"/>
        </w:rPr>
        <w:t xml:space="preserve">this month’s vaccine meeting also revealed areas where </w:t>
      </w:r>
      <w:r w:rsidRPr="00774F3E">
        <w:rPr>
          <w:rStyle w:val="StyleUnderline"/>
          <w:highlight w:val="green"/>
        </w:rPr>
        <w:t xml:space="preserve">the developing world can increase </w:t>
      </w:r>
      <w:r w:rsidRPr="00774F3E">
        <w:rPr>
          <w:rStyle w:val="StyleUnderline"/>
        </w:rPr>
        <w:t xml:space="preserve">its </w:t>
      </w:r>
      <w:r w:rsidRPr="00774F3E">
        <w:rPr>
          <w:rStyle w:val="StyleUnderline"/>
          <w:highlight w:val="green"/>
        </w:rPr>
        <w:t>capacity to produce</w:t>
      </w:r>
      <w:r w:rsidRPr="00774F3E">
        <w:rPr>
          <w:rStyle w:val="StyleUnderline"/>
        </w:rPr>
        <w:t xml:space="preserve"> more </w:t>
      </w:r>
      <w:r w:rsidRPr="00774F3E">
        <w:rPr>
          <w:rStyle w:val="StyleUnderline"/>
          <w:highlight w:val="green"/>
        </w:rPr>
        <w:t>doses</w:t>
      </w:r>
      <w:r w:rsidRPr="00774F3E">
        <w:rPr>
          <w:rStyle w:val="StyleUnderline"/>
        </w:rPr>
        <w:t xml:space="preserve"> rather than waiting for rich countries to send them their excess supplies</w:t>
      </w:r>
      <w:r w:rsidRPr="00774F3E">
        <w:t xml:space="preserve">. She said various </w:t>
      </w:r>
      <w:r w:rsidRPr="00774F3E">
        <w:rPr>
          <w:rStyle w:val="Emphasis"/>
        </w:rPr>
        <w:t>emerging markets</w:t>
      </w:r>
      <w:r w:rsidRPr="00774F3E">
        <w:t xml:space="preserve"> such as India, Pakistan, Bangladesh, Senegal, Indonesia and Egypt already </w:t>
      </w:r>
      <w:r w:rsidRPr="00774F3E">
        <w:rPr>
          <w:rStyle w:val="StyleUnderline"/>
        </w:rPr>
        <w:t>have some capacity to begin producing vaccines for people living in developing economies.</w:t>
      </w:r>
    </w:p>
    <w:p w14:paraId="61B0EB33" w14:textId="77777777" w:rsidR="00774F3E" w:rsidRPr="00774F3E" w:rsidRDefault="00774F3E" w:rsidP="00774F3E">
      <w:pPr>
        <w:rPr>
          <w:rStyle w:val="StyleUnderline"/>
        </w:rPr>
      </w:pPr>
    </w:p>
    <w:p w14:paraId="5B3BEE73" w14:textId="77777777" w:rsidR="00774F3E" w:rsidRPr="00774F3E" w:rsidRDefault="00774F3E" w:rsidP="00774F3E">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further reform, and </w:t>
      </w:r>
      <w:r w:rsidRPr="00774F3E">
        <w:rPr>
          <w:rFonts w:cs="Calibri"/>
          <w:u w:val="single"/>
        </w:rPr>
        <w:t>solve stalemates</w:t>
      </w:r>
      <w:r w:rsidRPr="00774F3E">
        <w:rPr>
          <w:rFonts w:cs="Calibri"/>
        </w:rPr>
        <w:t xml:space="preserve"> in current talks</w:t>
      </w:r>
    </w:p>
    <w:p w14:paraId="25379356" w14:textId="77777777" w:rsidR="00774F3E" w:rsidRPr="00774F3E" w:rsidRDefault="00774F3E" w:rsidP="00774F3E">
      <w:pPr>
        <w:rPr>
          <w:sz w:val="16"/>
        </w:rPr>
      </w:pPr>
      <w:r w:rsidRPr="00774F3E">
        <w:rPr>
          <w:rStyle w:val="Style13ptBold"/>
        </w:rPr>
        <w:t>Meyer 6-18-21</w:t>
      </w:r>
      <w:r w:rsidRPr="00774F3E">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774F3E">
          <w:rPr>
            <w:rStyle w:val="Hyperlink"/>
            <w:sz w:val="16"/>
          </w:rPr>
          <w:t>https://fortune.com/2021/06/18/wto-covid-vaccines-patents-waiver-south-africa-trips/</w:t>
        </w:r>
      </w:hyperlink>
      <w:r w:rsidRPr="00774F3E">
        <w:rPr>
          <w:sz w:val="16"/>
        </w:rPr>
        <w:t xml:space="preserve"> //</w:t>
      </w:r>
      <w:proofErr w:type="spellStart"/>
      <w:r w:rsidRPr="00774F3E">
        <w:rPr>
          <w:sz w:val="16"/>
        </w:rPr>
        <w:t>advay</w:t>
      </w:r>
      <w:proofErr w:type="spellEnd"/>
    </w:p>
    <w:p w14:paraId="601C10C0" w14:textId="77777777" w:rsidR="00774F3E" w:rsidRPr="00774F3E" w:rsidRDefault="00774F3E" w:rsidP="00774F3E">
      <w:pPr>
        <w:rPr>
          <w:sz w:val="16"/>
        </w:rPr>
      </w:pPr>
      <w:r w:rsidRPr="00774F3E">
        <w:rPr>
          <w:rStyle w:val="StyleUnderline"/>
          <w:highlight w:val="green"/>
        </w:rPr>
        <w:t>The W</w:t>
      </w:r>
      <w:r w:rsidRPr="00774F3E">
        <w:rPr>
          <w:rStyle w:val="StyleUnderline"/>
        </w:rPr>
        <w:t xml:space="preserve">orld </w:t>
      </w:r>
      <w:r w:rsidRPr="00774F3E">
        <w:rPr>
          <w:rStyle w:val="StyleUnderline"/>
          <w:highlight w:val="green"/>
        </w:rPr>
        <w:t>T</w:t>
      </w:r>
      <w:r w:rsidRPr="00774F3E">
        <w:rPr>
          <w:rStyle w:val="StyleUnderline"/>
        </w:rPr>
        <w:t xml:space="preserve">rade </w:t>
      </w:r>
      <w:r w:rsidRPr="00774F3E">
        <w:rPr>
          <w:rStyle w:val="StyleUnderline"/>
          <w:highlight w:val="green"/>
        </w:rPr>
        <w:t>O</w:t>
      </w:r>
      <w:r w:rsidRPr="00774F3E">
        <w:rPr>
          <w:rStyle w:val="StyleUnderline"/>
        </w:rPr>
        <w:t xml:space="preserve">rganization </w:t>
      </w:r>
      <w:r w:rsidRPr="00774F3E">
        <w:rPr>
          <w:rStyle w:val="StyleUnderline"/>
          <w:highlight w:val="green"/>
        </w:rPr>
        <w:t>knows</w:t>
      </w:r>
      <w:r w:rsidRPr="00774F3E">
        <w:rPr>
          <w:rStyle w:val="StyleUnderline"/>
        </w:rPr>
        <w:t xml:space="preserve"> all </w:t>
      </w:r>
      <w:r w:rsidRPr="00774F3E">
        <w:rPr>
          <w:rStyle w:val="StyleUnderline"/>
          <w:highlight w:val="green"/>
        </w:rPr>
        <w:t xml:space="preserve">about </w:t>
      </w:r>
      <w:r w:rsidRPr="00774F3E">
        <w:rPr>
          <w:rStyle w:val="StyleUnderline"/>
        </w:rPr>
        <w:t>crises</w:t>
      </w:r>
      <w:r w:rsidRPr="00774F3E">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774F3E">
        <w:rPr>
          <w:sz w:val="16"/>
        </w:rPr>
        <w:t>Okonjo</w:t>
      </w:r>
      <w:proofErr w:type="spellEnd"/>
      <w:r w:rsidRPr="00774F3E">
        <w:rPr>
          <w:sz w:val="16"/>
        </w:rPr>
        <w:t>-Iweala, has a lot to fix</w:t>
      </w:r>
      <w:r w:rsidRPr="00774F3E">
        <w:rPr>
          <w:rStyle w:val="StyleUnderline"/>
        </w:rPr>
        <w:t xml:space="preserve">. However, one crisis is more pressing than the others: </w:t>
      </w:r>
      <w:r w:rsidRPr="00774F3E">
        <w:rPr>
          <w:rStyle w:val="StyleUnderline"/>
          <w:highlight w:val="green"/>
        </w:rPr>
        <w:t>the battle over COVID</w:t>
      </w:r>
      <w:r w:rsidRPr="00774F3E">
        <w:rPr>
          <w:rStyle w:val="StyleUnderline"/>
        </w:rPr>
        <w:t xml:space="preserve">-19 </w:t>
      </w:r>
      <w:r w:rsidRPr="00774F3E">
        <w:rPr>
          <w:rStyle w:val="StyleUnderline"/>
          <w:highlight w:val="green"/>
        </w:rPr>
        <w:t>vaccines</w:t>
      </w:r>
      <w:r w:rsidRPr="00774F3E">
        <w:rPr>
          <w:rStyle w:val="StyleUnderline"/>
        </w:rPr>
        <w:t xml:space="preserve">, </w:t>
      </w:r>
      <w:r w:rsidRPr="00774F3E">
        <w:rPr>
          <w:rStyle w:val="StyleUnderline"/>
          <w:highlight w:val="green"/>
        </w:rPr>
        <w:t>and</w:t>
      </w:r>
      <w:r w:rsidRPr="00774F3E">
        <w:rPr>
          <w:rStyle w:val="StyleUnderline"/>
        </w:rPr>
        <w:t xml:space="preserve"> whether </w:t>
      </w:r>
      <w:r w:rsidRPr="00774F3E">
        <w:rPr>
          <w:rStyle w:val="StyleUnderline"/>
          <w:highlight w:val="green"/>
        </w:rPr>
        <w:t xml:space="preserve">the protection of </w:t>
      </w:r>
      <w:r w:rsidRPr="00774F3E">
        <w:rPr>
          <w:rStyle w:val="StyleUnderline"/>
        </w:rPr>
        <w:t xml:space="preserve">their </w:t>
      </w:r>
      <w:r w:rsidRPr="00774F3E">
        <w:rPr>
          <w:rStyle w:val="StyleUnderline"/>
          <w:highlight w:val="green"/>
        </w:rPr>
        <w:t>patents</w:t>
      </w:r>
      <w:r w:rsidRPr="00774F3E">
        <w:rPr>
          <w:rStyle w:val="StyleUnderline"/>
        </w:rPr>
        <w:t xml:space="preserve"> and other intellectual property should be temporarily lifted to boost production and end the pandemic sooner rather than late</w:t>
      </w:r>
      <w:r w:rsidRPr="00774F3E">
        <w:rPr>
          <w:sz w:val="16"/>
        </w:rPr>
        <w:t>r. According to some of those pushing for the waiver—which was originally proposed last year by India and South Africa—the WTO's future rests on what happens next. "</w:t>
      </w:r>
      <w:r w:rsidRPr="00774F3E">
        <w:rPr>
          <w:rStyle w:val="Emphasis"/>
          <w:highlight w:val="green"/>
        </w:rPr>
        <w:t>The credibility of the WTO will depend on</w:t>
      </w:r>
      <w:r w:rsidRPr="00774F3E">
        <w:rPr>
          <w:rStyle w:val="Emphasis"/>
        </w:rPr>
        <w:t xml:space="preserve"> its ability to find </w:t>
      </w:r>
      <w:r w:rsidRPr="00774F3E">
        <w:rPr>
          <w:rStyle w:val="Emphasis"/>
          <w:highlight w:val="green"/>
        </w:rPr>
        <w:t>a meaningful outcome</w:t>
      </w:r>
      <w:r w:rsidRPr="00774F3E">
        <w:rPr>
          <w:rStyle w:val="Emphasis"/>
        </w:rPr>
        <w:t xml:space="preserve"> on this issue that truly ramps-up and diversifies production," says </w:t>
      </w:r>
      <w:proofErr w:type="spellStart"/>
      <w:r w:rsidRPr="00774F3E">
        <w:rPr>
          <w:rStyle w:val="Emphasis"/>
        </w:rPr>
        <w:t>Xolelwa</w:t>
      </w:r>
      <w:proofErr w:type="spellEnd"/>
      <w:r w:rsidRPr="00774F3E">
        <w:rPr>
          <w:rStyle w:val="Emphasis"/>
        </w:rPr>
        <w:t xml:space="preserve"> </w:t>
      </w:r>
      <w:proofErr w:type="spellStart"/>
      <w:r w:rsidRPr="00774F3E">
        <w:rPr>
          <w:rStyle w:val="Emphasis"/>
        </w:rPr>
        <w:t>Mlumbi</w:t>
      </w:r>
      <w:proofErr w:type="spellEnd"/>
      <w:r w:rsidRPr="00774F3E">
        <w:rPr>
          <w:rStyle w:val="Emphasis"/>
        </w:rPr>
        <w:t>-Peter, South Africa's ambassador to the WTO</w:t>
      </w:r>
      <w:r w:rsidRPr="00774F3E">
        <w:rPr>
          <w:sz w:val="16"/>
        </w:rPr>
        <w:t>. "Final nail in the coffin</w:t>
      </w:r>
      <w:r w:rsidRPr="00774F3E">
        <w:rPr>
          <w:rStyle w:val="StyleUnderline"/>
        </w:rPr>
        <w:t>" The Geneva-based WTO isn't an organization with power, as such—it's a framework within which countries make big decisions about trade, generally by consensus</w:t>
      </w:r>
      <w:r w:rsidRPr="00774F3E">
        <w:rPr>
          <w:sz w:val="16"/>
        </w:rPr>
        <w:t xml:space="preserve">. It's supposed to be </w:t>
      </w:r>
      <w:r w:rsidRPr="00774F3E">
        <w:rPr>
          <w:rStyle w:val="Emphasis"/>
        </w:rPr>
        <w:t>the forum where disputes get settled</w:t>
      </w:r>
      <w:r w:rsidRPr="00774F3E">
        <w:rPr>
          <w:sz w:val="16"/>
        </w:rPr>
        <w:t>, because all its members have signed up to the same rules. And one of its most important rulebooks is the Agreement on Trade-Related Aspects of Intellectual Property Rights, or TRIPS, which sprang to life alongside the WTO in 1995</w:t>
      </w:r>
      <w:r w:rsidRPr="00774F3E">
        <w:rPr>
          <w:rStyle w:val="StyleUnderline"/>
        </w:rPr>
        <w:t xml:space="preserve">. The WTO's founding agreement allows for rules to be waived in exceptional circumstances, and indeed this has happened before: its </w:t>
      </w:r>
      <w:r w:rsidRPr="00774F3E">
        <w:rPr>
          <w:rStyle w:val="StyleUnderline"/>
          <w:highlight w:val="green"/>
        </w:rPr>
        <w:t xml:space="preserve">members agreed in 2003 to waive TRIPS </w:t>
      </w:r>
      <w:r w:rsidRPr="00774F3E">
        <w:rPr>
          <w:rStyle w:val="StyleUnderline"/>
        </w:rPr>
        <w:t xml:space="preserve">obligations </w:t>
      </w:r>
      <w:r w:rsidRPr="00774F3E">
        <w:rPr>
          <w:rStyle w:val="StyleUnderline"/>
          <w:highlight w:val="green"/>
        </w:rPr>
        <w:t xml:space="preserve">that </w:t>
      </w:r>
      <w:r w:rsidRPr="00774F3E">
        <w:rPr>
          <w:rStyle w:val="StyleUnderline"/>
          <w:highlight w:val="green"/>
        </w:rPr>
        <w:lastRenderedPageBreak/>
        <w:t xml:space="preserve">were blocking </w:t>
      </w:r>
      <w:r w:rsidRPr="00774F3E">
        <w:rPr>
          <w:rStyle w:val="StyleUnderline"/>
        </w:rPr>
        <w:t xml:space="preserve">the </w:t>
      </w:r>
      <w:r w:rsidRPr="00774F3E">
        <w:rPr>
          <w:rStyle w:val="StyleUnderline"/>
          <w:highlight w:val="green"/>
        </w:rPr>
        <w:t xml:space="preserve">importation of </w:t>
      </w:r>
      <w:r w:rsidRPr="00774F3E">
        <w:rPr>
          <w:rStyle w:val="StyleUnderline"/>
        </w:rPr>
        <w:t>cheap</w:t>
      </w:r>
      <w:r w:rsidRPr="00774F3E">
        <w:rPr>
          <w:rStyle w:val="StyleUnderline"/>
          <w:highlight w:val="green"/>
        </w:rPr>
        <w:t xml:space="preserve">, generic drugs into developing countries </w:t>
      </w:r>
      <w:r w:rsidRPr="00774F3E">
        <w:rPr>
          <w:rStyle w:val="StyleUnderline"/>
        </w:rPr>
        <w:t>that lack manufacturing capacity</w:t>
      </w:r>
      <w:r w:rsidRPr="00774F3E">
        <w:rPr>
          <w:sz w:val="16"/>
        </w:rPr>
        <w:t xml:space="preserve">. (That waiver was effectively made permanent in 2017.) </w:t>
      </w:r>
      <w:r w:rsidRPr="00774F3E">
        <w:rPr>
          <w:rStyle w:val="Emphasis"/>
        </w:rPr>
        <w:t>Consensus is the key here</w:t>
      </w:r>
      <w:r w:rsidRPr="00774F3E">
        <w:rPr>
          <w:sz w:val="16"/>
        </w:rPr>
        <w:t xml:space="preserve">. </w:t>
      </w:r>
      <w:r w:rsidRPr="00774F3E">
        <w:rPr>
          <w:rStyle w:val="StyleUnderline"/>
        </w:rPr>
        <w:t xml:space="preserve">Although </w:t>
      </w:r>
      <w:r w:rsidRPr="00774F3E">
        <w:rPr>
          <w:rStyle w:val="StyleUnderline"/>
          <w:highlight w:val="green"/>
        </w:rPr>
        <w:t>the failure to reach consensus on a waiver could be</w:t>
      </w:r>
      <w:r w:rsidRPr="00774F3E">
        <w:rPr>
          <w:rStyle w:val="StyleUnderline"/>
        </w:rPr>
        <w:t xml:space="preserve"> overcome with a 75% supermajority vote by the WTO's membership, this would be an unprecedented and </w:t>
      </w:r>
      <w:r w:rsidRPr="00774F3E">
        <w:rPr>
          <w:rStyle w:val="StyleUnderline"/>
          <w:highlight w:val="green"/>
        </w:rPr>
        <w:t>seismic</w:t>
      </w:r>
      <w:r w:rsidRPr="00774F3E">
        <w:rPr>
          <w:rStyle w:val="StyleUnderline"/>
        </w:rPr>
        <w:t xml:space="preserve"> event. In the case of the COVID-19 vaccine IP waiver, it would mean standing up to the </w:t>
      </w:r>
      <w:r w:rsidRPr="00774F3E">
        <w:rPr>
          <w:rStyle w:val="Emphasis"/>
        </w:rPr>
        <w:t>E</w:t>
      </w:r>
      <w:r w:rsidRPr="00774F3E">
        <w:rPr>
          <w:rStyle w:val="StyleUnderline"/>
        </w:rPr>
        <w:t xml:space="preserve">uropean </w:t>
      </w:r>
      <w:r w:rsidRPr="00774F3E">
        <w:rPr>
          <w:rStyle w:val="Emphasis"/>
        </w:rPr>
        <w:t>U</w:t>
      </w:r>
      <w:r w:rsidRPr="00774F3E">
        <w:rPr>
          <w:rStyle w:val="StyleUnderline"/>
        </w:rPr>
        <w:t>nion, and Germany in particular, as well as countries such as Canada and the U.K.—the U.S. recently flipped from opposing the idea of a waiver to supporting it, as did France</w:t>
      </w:r>
      <w:r w:rsidRPr="00774F3E">
        <w:rPr>
          <w:sz w:val="16"/>
        </w:rPr>
        <w:t xml:space="preserve">. It's a dispute between countries, but the result will be on the </w:t>
      </w:r>
      <w:proofErr w:type="gramStart"/>
      <w:r w:rsidRPr="00774F3E">
        <w:rPr>
          <w:sz w:val="16"/>
        </w:rPr>
        <w:t>WTO as a whole, say</w:t>
      </w:r>
      <w:proofErr w:type="gramEnd"/>
      <w:r w:rsidRPr="00774F3E">
        <w:rPr>
          <w:sz w:val="16"/>
        </w:rPr>
        <w:t xml:space="preserve"> waiver advocates. "</w:t>
      </w:r>
      <w:r w:rsidRPr="00774F3E">
        <w:rPr>
          <w:rStyle w:val="Emphasis"/>
          <w:highlight w:val="green"/>
        </w:rPr>
        <w:t>If</w:t>
      </w:r>
      <w:r w:rsidRPr="00774F3E">
        <w:rPr>
          <w:rStyle w:val="Emphasis"/>
        </w:rPr>
        <w:t xml:space="preserve">, </w:t>
      </w:r>
      <w:r w:rsidRPr="00774F3E">
        <w:rPr>
          <w:rStyle w:val="Emphasis"/>
          <w:highlight w:val="green"/>
        </w:rPr>
        <w:t xml:space="preserve">in the face of </w:t>
      </w:r>
      <w:r w:rsidRPr="00774F3E">
        <w:rPr>
          <w:rStyle w:val="Emphasis"/>
        </w:rPr>
        <w:t xml:space="preserve">one of </w:t>
      </w:r>
      <w:r w:rsidRPr="00774F3E">
        <w:rPr>
          <w:rStyle w:val="Emphasis"/>
          <w:highlight w:val="green"/>
        </w:rPr>
        <w:t>humanity's greatest challenges</w:t>
      </w:r>
      <w:r w:rsidRPr="00774F3E">
        <w:rPr>
          <w:rStyle w:val="Emphasis"/>
        </w:rPr>
        <w:t xml:space="preserve"> in a century, </w:t>
      </w:r>
      <w:r w:rsidRPr="00774F3E">
        <w:rPr>
          <w:rStyle w:val="Emphasis"/>
          <w:highlight w:val="green"/>
        </w:rPr>
        <w:t xml:space="preserve">the WTO </w:t>
      </w:r>
      <w:r w:rsidRPr="00774F3E">
        <w:rPr>
          <w:rStyle w:val="Emphasis"/>
        </w:rPr>
        <w:t xml:space="preserve">functionally </w:t>
      </w:r>
      <w:r w:rsidRPr="00774F3E">
        <w:rPr>
          <w:rStyle w:val="Emphasis"/>
          <w:highlight w:val="green"/>
        </w:rPr>
        <w:t>becomes an obstacle</w:t>
      </w:r>
      <w:r w:rsidRPr="00774F3E">
        <w:rPr>
          <w:rStyle w:val="Emphasis"/>
        </w:rPr>
        <w:t xml:space="preserve"> as in contrast to part of the solution</w:t>
      </w:r>
      <w:r w:rsidRPr="00774F3E">
        <w:rPr>
          <w:sz w:val="16"/>
        </w:rPr>
        <w:t xml:space="preserve">, I think </w:t>
      </w:r>
      <w:r w:rsidRPr="00774F3E">
        <w:rPr>
          <w:rStyle w:val="StyleUnderline"/>
          <w:highlight w:val="green"/>
        </w:rPr>
        <w:t>it could be the final nail in the coffin</w:t>
      </w:r>
      <w:r w:rsidRPr="00774F3E">
        <w:rPr>
          <w:sz w:val="16"/>
        </w:rPr>
        <w:t>" for the organization, says Lori Wallach, the founder of Public Citizen's Global Trade Watch, a U.S. campaigning group that focuses on the WTO and trade agreements. "</w:t>
      </w:r>
      <w:r w:rsidRPr="00774F3E">
        <w:rPr>
          <w:rStyle w:val="Emphasis"/>
          <w:highlight w:val="green"/>
        </w:rPr>
        <w:t>If the</w:t>
      </w:r>
      <w:r w:rsidRPr="00774F3E">
        <w:rPr>
          <w:rStyle w:val="Emphasis"/>
        </w:rPr>
        <w:t xml:space="preserve"> TRIPS </w:t>
      </w:r>
      <w:r w:rsidRPr="00774F3E">
        <w:rPr>
          <w:rStyle w:val="Emphasis"/>
          <w:highlight w:val="green"/>
        </w:rPr>
        <w:t>waiver is successful</w:t>
      </w:r>
      <w:r w:rsidRPr="00774F3E">
        <w:rPr>
          <w:rStyle w:val="Emphasis"/>
        </w:rPr>
        <w:t xml:space="preserve">, and </w:t>
      </w:r>
      <w:r w:rsidRPr="00774F3E">
        <w:rPr>
          <w:rStyle w:val="Emphasis"/>
          <w:highlight w:val="green"/>
        </w:rPr>
        <w:t>people see the WTO as</w:t>
      </w:r>
      <w:r w:rsidRPr="00774F3E">
        <w:rPr>
          <w:rStyle w:val="Emphasis"/>
        </w:rPr>
        <w:t xml:space="preserve"> being </w:t>
      </w:r>
      <w:r w:rsidRPr="00774F3E">
        <w:rPr>
          <w:rStyle w:val="Emphasis"/>
          <w:highlight w:val="green"/>
        </w:rPr>
        <w:t>part of the solution</w:t>
      </w:r>
      <w:r w:rsidRPr="00774F3E">
        <w:rPr>
          <w:rStyle w:val="Emphasis"/>
        </w:rPr>
        <w:t xml:space="preserve">—saving lives </w:t>
      </w:r>
      <w:r w:rsidRPr="00774F3E">
        <w:rPr>
          <w:rStyle w:val="Emphasis"/>
          <w:highlight w:val="green"/>
        </w:rPr>
        <w:t>and</w:t>
      </w:r>
      <w:r w:rsidRPr="00774F3E">
        <w:rPr>
          <w:rStyle w:val="Emphasis"/>
        </w:rPr>
        <w:t xml:space="preserve"> livelihoods—it could </w:t>
      </w:r>
      <w:r w:rsidRPr="00774F3E">
        <w:rPr>
          <w:rStyle w:val="Emphasis"/>
          <w:highlight w:val="green"/>
        </w:rPr>
        <w:t>create goodwill and momentum to address</w:t>
      </w:r>
      <w:r w:rsidRPr="00774F3E">
        <w:rPr>
          <w:rStyle w:val="Emphasis"/>
        </w:rPr>
        <w:t xml:space="preserve"> what are still </w:t>
      </w:r>
      <w:r w:rsidRPr="00774F3E">
        <w:rPr>
          <w:rStyle w:val="Emphasis"/>
          <w:highlight w:val="green"/>
        </w:rPr>
        <w:t>daunting structural problems</w:t>
      </w:r>
      <w:r w:rsidRPr="00774F3E">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774F3E">
        <w:rPr>
          <w:sz w:val="16"/>
        </w:rPr>
        <w:t>ended</w:t>
      </w:r>
      <w:proofErr w:type="gramEnd"/>
      <w:r w:rsidRPr="00774F3E">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Pr>
        <w:t xml:space="preserve">As members know, </w:t>
      </w:r>
      <w:r w:rsidRPr="00774F3E">
        <w:rPr>
          <w:rStyle w:val="Emphasis"/>
          <w:highlight w:val="green"/>
        </w:rPr>
        <w:t>the United States</w:t>
      </w:r>
      <w:r w:rsidRPr="00774F3E">
        <w:rPr>
          <w:rStyle w:val="Emphasis"/>
        </w:rPr>
        <w:t xml:space="preserve"> has </w:t>
      </w:r>
      <w:r w:rsidRPr="00774F3E">
        <w:rPr>
          <w:rStyle w:val="Emphasis"/>
          <w:highlight w:val="green"/>
        </w:rPr>
        <w:t>raised</w:t>
      </w:r>
      <w:r w:rsidRPr="00774F3E">
        <w:rPr>
          <w:rStyle w:val="Emphasis"/>
        </w:rPr>
        <w:t xml:space="preserve"> and explained its </w:t>
      </w:r>
      <w:r w:rsidRPr="00774F3E">
        <w:rPr>
          <w:rStyle w:val="Emphasis"/>
          <w:highlight w:val="green"/>
        </w:rPr>
        <w:t>systemic concerns</w:t>
      </w:r>
      <w:r w:rsidRPr="00774F3E">
        <w:rPr>
          <w:rStyle w:val="Emphasis"/>
        </w:rPr>
        <w:t xml:space="preserve"> for more than 16 years and </w:t>
      </w:r>
      <w:r w:rsidRPr="00774F3E">
        <w:rPr>
          <w:rStyle w:val="Emphasis"/>
          <w:highlight w:val="green"/>
        </w:rPr>
        <w:t>across multiple</w:t>
      </w:r>
      <w:r w:rsidRPr="00774F3E">
        <w:rPr>
          <w:rStyle w:val="Emphasis"/>
        </w:rPr>
        <w:t xml:space="preserve"> U.S. </w:t>
      </w:r>
      <w:r w:rsidRPr="00774F3E">
        <w:rPr>
          <w:rStyle w:val="Emphasis"/>
          <w:highlight w:val="green"/>
        </w:rPr>
        <w:t>administrations</w:t>
      </w:r>
      <w:r w:rsidRPr="00774F3E">
        <w:rPr>
          <w:rStyle w:val="Emphasis"/>
        </w:rPr>
        <w:t>.</w:t>
      </w:r>
      <w:r w:rsidRPr="00774F3E">
        <w:rPr>
          <w:sz w:val="16"/>
        </w:rPr>
        <w:t xml:space="preserve">" At her confirmation hearing in February, </w:t>
      </w:r>
      <w:r w:rsidRPr="00774F3E">
        <w:rPr>
          <w:rStyle w:val="StyleUnderline"/>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sz w:val="16"/>
        </w:rPr>
        <w:t>," and accused it of dragging its heels in settling disputes. "</w:t>
      </w:r>
      <w:r w:rsidRPr="00774F3E">
        <w:rPr>
          <w:rStyle w:val="Emphasis"/>
        </w:rPr>
        <w:t>Reforms are needed to ensure that the underlying causes of such problems do not resurface</w:t>
      </w:r>
      <w:r w:rsidRPr="00774F3E">
        <w:rPr>
          <w:sz w:val="16"/>
        </w:rPr>
        <w:t xml:space="preserve">," Tai said. "While the U.S. [has] been engaging [with the WTO] it hasn't indicated it would move quickly on allowing appointments to the Appellate Body," says Bryan </w:t>
      </w:r>
      <w:proofErr w:type="spellStart"/>
      <w:r w:rsidRPr="00774F3E">
        <w:rPr>
          <w:sz w:val="16"/>
        </w:rPr>
        <w:t>Mercurio</w:t>
      </w:r>
      <w:proofErr w:type="spellEnd"/>
      <w:r w:rsidRPr="00774F3E">
        <w:rPr>
          <w:sz w:val="16"/>
        </w:rPr>
        <w:t>, an economic-law professor at the Chinese University of Hong Kong, who opposes the vaccine waiver. "</w:t>
      </w:r>
      <w:r w:rsidRPr="00774F3E">
        <w:rPr>
          <w:rStyle w:val="StyleUnderline"/>
        </w:rPr>
        <w:t>This is not a good sign. In terms of WTO governance, it's a much more important step than supporting negotiations on an [intellectual property] waiver</w:t>
      </w:r>
      <w:r w:rsidRPr="00774F3E">
        <w:rPr>
          <w:sz w:val="16"/>
        </w:rPr>
        <w:t xml:space="preserve">." </w:t>
      </w:r>
      <w:r w:rsidRPr="00774F3E">
        <w:rPr>
          <w:rStyle w:val="Emphasis"/>
        </w:rPr>
        <w:t xml:space="preserve">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w:t>
      </w:r>
      <w:r w:rsidRPr="00774F3E">
        <w:rPr>
          <w:rStyle w:val="Emphasis"/>
        </w:rPr>
        <w:lastRenderedPageBreak/>
        <w:t>relationship between the U.S. and China, two of the three largest WTO members, is currently largely managed outside WTO disciplines." China is one of the key problems here.</w:t>
      </w:r>
      <w:r w:rsidRPr="00774F3E">
        <w:rPr>
          <w:sz w:val="16"/>
        </w:rPr>
        <w:t xml:space="preserve"> It became a WTO member in 2001 but, </w:t>
      </w:r>
      <w:r w:rsidRPr="00774F3E">
        <w:rPr>
          <w:rStyle w:val="StyleUnderline"/>
        </w:rPr>
        <w:t>although this entailed significant liberalization of the Chinese economy, it did not become a full market economy.</w:t>
      </w:r>
      <w:r w:rsidRPr="00774F3E">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rPr>
          <w:sz w:val="16"/>
        </w:rPr>
        <w:t>Mercurio</w:t>
      </w:r>
      <w:proofErr w:type="spellEnd"/>
      <w:r w:rsidRPr="00774F3E">
        <w:rPr>
          <w:sz w:val="16"/>
        </w:rPr>
        <w:t xml:space="preserve">. </w:t>
      </w:r>
      <w:r w:rsidRPr="00774F3E">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774F3E">
        <w:rPr>
          <w:rStyle w:val="StyleUnderline"/>
        </w:rPr>
        <w:t>have to</w:t>
      </w:r>
      <w:proofErr w:type="gramEnd"/>
      <w:r w:rsidRPr="00774F3E">
        <w:rPr>
          <w:rStyle w:val="StyleUnderline"/>
        </w:rPr>
        <w:t xml:space="preserve"> partner with Chinese firms to access the country's market, in a way that leads to the transfer of technological knowhow. </w:t>
      </w:r>
      <w:r w:rsidRPr="00774F3E">
        <w:rPr>
          <w:sz w:val="16"/>
        </w:rPr>
        <w:t xml:space="preserve">They also oppose China's industrial subsidies. </w:t>
      </w:r>
      <w:proofErr w:type="spellStart"/>
      <w:r w:rsidRPr="00774F3E">
        <w:rPr>
          <w:sz w:val="16"/>
        </w:rPr>
        <w:t>Mercurio</w:t>
      </w:r>
      <w:proofErr w:type="spellEnd"/>
      <w:r w:rsidRPr="00774F3E">
        <w:rPr>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sz w:val="16"/>
        </w:rPr>
        <w:t xml:space="preserve"> statement read in its section about WTO reform. </w:t>
      </w:r>
      <w:proofErr w:type="spellStart"/>
      <w:r w:rsidRPr="00774F3E">
        <w:rPr>
          <w:sz w:val="16"/>
        </w:rPr>
        <w:t>Okonjo</w:t>
      </w:r>
      <w:proofErr w:type="spellEnd"/>
      <w:r w:rsidRPr="00774F3E">
        <w:rPr>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rPr>
          <w:sz w:val="16"/>
        </w:rPr>
        <w:t xml:space="preserve">, Ngozi </w:t>
      </w:r>
      <w:proofErr w:type="spellStart"/>
      <w:r w:rsidRPr="00774F3E">
        <w:rPr>
          <w:sz w:val="16"/>
        </w:rPr>
        <w:t>Okonjo</w:t>
      </w:r>
      <w:proofErr w:type="spellEnd"/>
      <w:r w:rsidRPr="00774F3E">
        <w:rPr>
          <w:sz w:val="16"/>
        </w:rPr>
        <w:t xml:space="preserve">-Iweala, director general of the World Trade Organization, has said. </w:t>
      </w:r>
      <w:proofErr w:type="spellStart"/>
      <w:r w:rsidRPr="00774F3E">
        <w:rPr>
          <w:sz w:val="16"/>
        </w:rPr>
        <w:t>Dursun</w:t>
      </w:r>
      <w:proofErr w:type="spellEnd"/>
      <w:r w:rsidRPr="00774F3E">
        <w:rPr>
          <w:sz w:val="16"/>
        </w:rPr>
        <w:t xml:space="preserve"> </w:t>
      </w:r>
      <w:proofErr w:type="spellStart"/>
      <w:r w:rsidRPr="00774F3E">
        <w:rPr>
          <w:sz w:val="16"/>
        </w:rPr>
        <w:t>Aydemir</w:t>
      </w:r>
      <w:proofErr w:type="spellEnd"/>
      <w:r w:rsidRPr="00774F3E">
        <w:rPr>
          <w:sz w:val="16"/>
        </w:rPr>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rPr>
          <w:sz w:val="16"/>
        </w:rPr>
        <w:t xml:space="preserve">." However, </w:t>
      </w:r>
      <w:proofErr w:type="spellStart"/>
      <w:r w:rsidRPr="00774F3E">
        <w:rPr>
          <w:sz w:val="16"/>
        </w:rPr>
        <w:t>Mercurio</w:t>
      </w:r>
      <w:proofErr w:type="spellEnd"/>
      <w:r w:rsidRPr="00774F3E">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2FBB6CAB" w14:textId="77777777" w:rsidR="00774F3E" w:rsidRPr="00774F3E" w:rsidRDefault="00774F3E" w:rsidP="00774F3E"/>
    <w:p w14:paraId="4444AA92" w14:textId="77777777" w:rsidR="00774F3E" w:rsidRPr="00774F3E" w:rsidRDefault="00774F3E" w:rsidP="00774F3E">
      <w:pPr>
        <w:pStyle w:val="Heading4"/>
        <w:rPr>
          <w:rFonts w:cs="Calibri"/>
        </w:rPr>
      </w:pPr>
      <w:r w:rsidRPr="00774F3E">
        <w:rPr>
          <w:rFonts w:cs="Calibri"/>
        </w:rPr>
        <w:t>Post Covid WTO legitimacy and credibility are necessary to prevent a downward spiral of protectionism – U.S. action ensures best implementation</w:t>
      </w:r>
    </w:p>
    <w:p w14:paraId="195083B3" w14:textId="77777777" w:rsidR="00774F3E" w:rsidRPr="00774F3E" w:rsidRDefault="00774F3E" w:rsidP="00774F3E">
      <w:r w:rsidRPr="00774F3E">
        <w:rPr>
          <w:rStyle w:val="Style13ptBold"/>
        </w:rPr>
        <w:t>Solís 20</w:t>
      </w:r>
      <w:r w:rsidRPr="00774F3E">
        <w:t xml:space="preserve"> – Mireya Solís is director of the Center for East Asia Policy Studies, Philip Knight Chair in Japan Studies, and a senior fellow in the Foreign Policy program at </w:t>
      </w:r>
      <w:r w:rsidRPr="00774F3E">
        <w:lastRenderedPageBreak/>
        <w:t xml:space="preserve">Brookings; “The post COVID-19 world: Economic nationalism triumphant?”; July 10, 2020; </w:t>
      </w:r>
      <w:hyperlink r:id="rId17" w:history="1">
        <w:r w:rsidRPr="00774F3E">
          <w:rPr>
            <w:rStyle w:val="Hyperlink"/>
          </w:rPr>
          <w:t>https://www.brookings.edu/blog/order-from-chaos/2020/07/10/the-post-covid-19-world-economic-nationalism-triumphant/</w:t>
        </w:r>
      </w:hyperlink>
      <w:r w:rsidRPr="00774F3E">
        <w:t xml:space="preserve"> //</w:t>
      </w:r>
      <w:proofErr w:type="spellStart"/>
      <w:r w:rsidRPr="00774F3E">
        <w:t>advay</w:t>
      </w:r>
      <w:proofErr w:type="spellEnd"/>
    </w:p>
    <w:p w14:paraId="40D929A4" w14:textId="77777777" w:rsidR="00774F3E" w:rsidRPr="00774F3E" w:rsidRDefault="00774F3E" w:rsidP="00774F3E">
      <w:pPr>
        <w:rPr>
          <w:sz w:val="14"/>
        </w:rPr>
      </w:pPr>
      <w:r w:rsidRPr="00774F3E">
        <w:rPr>
          <w:rStyle w:val="Emphasis"/>
        </w:rPr>
        <w:t xml:space="preserve">The </w:t>
      </w:r>
      <w:r w:rsidRPr="00774F3E">
        <w:rPr>
          <w:rStyle w:val="Emphasis"/>
          <w:highlight w:val="green"/>
        </w:rPr>
        <w:t>damage caused by the</w:t>
      </w:r>
      <w:r w:rsidRPr="00774F3E">
        <w:rPr>
          <w:rStyle w:val="Emphasis"/>
        </w:rPr>
        <w:t xml:space="preserve"> worst global health </w:t>
      </w:r>
      <w:r w:rsidRPr="00774F3E">
        <w:rPr>
          <w:rStyle w:val="Emphasis"/>
          <w:highlight w:val="green"/>
        </w:rPr>
        <w:t xml:space="preserve">crisis </w:t>
      </w:r>
      <w:r w:rsidRPr="00774F3E">
        <w:rPr>
          <w:rStyle w:val="Emphasis"/>
        </w:rPr>
        <w:t xml:space="preserve">in a century </w:t>
      </w:r>
      <w:r w:rsidRPr="00774F3E">
        <w:rPr>
          <w:rStyle w:val="Emphasis"/>
          <w:highlight w:val="green"/>
        </w:rPr>
        <w:t>is vast</w:t>
      </w:r>
      <w:r w:rsidRPr="00774F3E">
        <w:rPr>
          <w:rStyle w:val="Emphasis"/>
        </w:rPr>
        <w:t>.</w:t>
      </w:r>
      <w:r w:rsidRPr="00774F3E">
        <w:rPr>
          <w:sz w:val="14"/>
        </w:rPr>
        <w:t xml:space="preserve"> The new coronavirus has traveled far and fast, infecting more than 8.7 million people and killing more than 460,000. </w:t>
      </w:r>
      <w:r w:rsidRPr="00774F3E">
        <w:rPr>
          <w:rStyle w:val="StyleUnderline"/>
        </w:rPr>
        <w:t xml:space="preserve">One after another, </w:t>
      </w:r>
      <w:r w:rsidRPr="00774F3E">
        <w:rPr>
          <w:rStyle w:val="StyleUnderline"/>
          <w:highlight w:val="green"/>
        </w:rPr>
        <w:t>economies have gone into lockdown</w:t>
      </w:r>
      <w:r w:rsidRPr="00774F3E">
        <w:rPr>
          <w:rStyle w:val="StyleUnderline"/>
        </w:rPr>
        <w:t xml:space="preserve"> to slow down the spread of the disease</w:t>
      </w:r>
      <w:r w:rsidRPr="00774F3E">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highlight w:val="green"/>
        </w:rPr>
        <w:t>The pandemic has</w:t>
      </w:r>
      <w:r w:rsidRPr="00774F3E">
        <w:rPr>
          <w:rStyle w:val="StyleUnderline"/>
        </w:rPr>
        <w:t xml:space="preserve"> cost lives and livelihoods and has </w:t>
      </w:r>
      <w:r w:rsidRPr="00774F3E">
        <w:rPr>
          <w:rStyle w:val="StyleUnderline"/>
          <w:highlight w:val="green"/>
        </w:rPr>
        <w:t xml:space="preserve">erased </w:t>
      </w:r>
      <w:r w:rsidRPr="00774F3E">
        <w:rPr>
          <w:rStyle w:val="StyleUnderline"/>
        </w:rPr>
        <w:t xml:space="preserve">the </w:t>
      </w:r>
      <w:r w:rsidRPr="00774F3E">
        <w:rPr>
          <w:rStyle w:val="StyleUnderline"/>
          <w:highlight w:val="green"/>
        </w:rPr>
        <w:t>chances of returning to the status quo</w:t>
      </w:r>
      <w:r w:rsidRPr="00774F3E">
        <w:rPr>
          <w:rStyle w:val="StyleUnderline"/>
        </w:rPr>
        <w:t xml:space="preserve"> ante, but it has also brought little clarity regarding what kind of international order it will usher in</w:t>
      </w:r>
      <w:r w:rsidRPr="00774F3E">
        <w:rPr>
          <w:rStyle w:val="Emphasis"/>
        </w:rPr>
        <w:t xml:space="preserve">. Is the future one of deglobalization, decoupling, and reshoring of economic activity? </w:t>
      </w:r>
      <w:r w:rsidRPr="00774F3E">
        <w:rPr>
          <w:rStyle w:val="Emphasis"/>
          <w:highlight w:val="green"/>
        </w:rPr>
        <w:t>The pandemic hit an already wounded multilateral trading system</w:t>
      </w:r>
      <w:r w:rsidRPr="00774F3E">
        <w:rPr>
          <w:rStyle w:val="Emphasis"/>
        </w:rPr>
        <w:t xml:space="preserve">. The </w:t>
      </w:r>
      <w:r w:rsidRPr="00774F3E">
        <w:rPr>
          <w:rStyle w:val="Emphasis"/>
          <w:highlight w:val="green"/>
        </w:rPr>
        <w:t>chances</w:t>
      </w:r>
      <w:r w:rsidRPr="00774F3E">
        <w:rPr>
          <w:rStyle w:val="Emphasis"/>
        </w:rPr>
        <w:t xml:space="preserve"> </w:t>
      </w:r>
      <w:r w:rsidRPr="00774F3E">
        <w:rPr>
          <w:rStyle w:val="Emphasis"/>
          <w:highlight w:val="green"/>
        </w:rPr>
        <w:t>that the</w:t>
      </w:r>
      <w:r w:rsidRPr="00774F3E">
        <w:rPr>
          <w:rStyle w:val="Emphasis"/>
        </w:rPr>
        <w:t xml:space="preserve"> World Trade Organization (</w:t>
      </w:r>
      <w:r w:rsidRPr="00774F3E">
        <w:rPr>
          <w:rStyle w:val="Emphasis"/>
          <w:highlight w:val="green"/>
        </w:rPr>
        <w:t>WTO</w:t>
      </w:r>
      <w:r w:rsidRPr="00774F3E">
        <w:rPr>
          <w:rStyle w:val="Emphasis"/>
        </w:rPr>
        <w:t xml:space="preserve">) </w:t>
      </w:r>
      <w:r w:rsidRPr="00774F3E">
        <w:rPr>
          <w:rStyle w:val="Emphasis"/>
          <w:highlight w:val="green"/>
        </w:rPr>
        <w:t>can deliver a multilateral round of trade negotiations</w:t>
      </w:r>
      <w:r w:rsidRPr="00774F3E">
        <w:rPr>
          <w:rStyle w:val="Emphasis"/>
        </w:rPr>
        <w:t xml:space="preserve"> to slash tariffs across the board and update the trade and investment rulebook </w:t>
      </w:r>
      <w:r w:rsidRPr="00774F3E">
        <w:rPr>
          <w:rStyle w:val="Emphasis"/>
          <w:highlight w:val="green"/>
        </w:rPr>
        <w:t>are nil</w:t>
      </w:r>
      <w:r w:rsidRPr="00774F3E">
        <w:rPr>
          <w:rStyle w:val="Emphasis"/>
        </w:rPr>
        <w:t>.</w:t>
      </w:r>
      <w:r w:rsidRPr="00774F3E">
        <w:rPr>
          <w:sz w:val="14"/>
        </w:rPr>
        <w:t xml:space="preserve"> But </w:t>
      </w:r>
      <w:r w:rsidRPr="00774F3E">
        <w:rPr>
          <w:rStyle w:val="Emphasis"/>
          <w:highlight w:val="green"/>
        </w:rPr>
        <w:t>the WTO has also lost its central role</w:t>
      </w:r>
      <w:r w:rsidRPr="00774F3E">
        <w:rPr>
          <w:rStyle w:val="Emphasis"/>
        </w:rPr>
        <w:t xml:space="preserve"> as arbiter of trade disputes among its members.</w:t>
      </w:r>
      <w:r w:rsidRPr="00774F3E">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Pr>
        <w:t xml:space="preserve">Longstanding </w:t>
      </w:r>
      <w:r w:rsidRPr="00774F3E">
        <w:rPr>
          <w:rStyle w:val="StyleUnderline"/>
          <w:highlight w:val="green"/>
        </w:rPr>
        <w:t>challenges to the WTO have been exacerbated by an abdication</w:t>
      </w:r>
      <w:r w:rsidRPr="00774F3E">
        <w:rPr>
          <w:rStyle w:val="StyleUnderline"/>
        </w:rPr>
        <w:t xml:space="preserve"> of leadership </w:t>
      </w:r>
      <w:r w:rsidRPr="00774F3E">
        <w:rPr>
          <w:rStyle w:val="StyleUnderline"/>
          <w:highlight w:val="green"/>
        </w:rPr>
        <w:t>from the great powers</w:t>
      </w:r>
      <w:r w:rsidRPr="00774F3E">
        <w:rPr>
          <w:rStyle w:val="StyleUnderline"/>
        </w:rPr>
        <w:t xml:space="preserve"> to ensure its survival</w:t>
      </w:r>
      <w:r w:rsidRPr="00774F3E">
        <w:rPr>
          <w:sz w:val="14"/>
        </w:rPr>
        <w:t xml:space="preserve">. China has been the godchild of globalization, leveraging its accession to the WTO to become workshop for the world and a huge domestic market coveted by foreign firms. But </w:t>
      </w:r>
      <w:r w:rsidRPr="00774F3E">
        <w:rPr>
          <w:rStyle w:val="StyleUnderline"/>
          <w:highlight w:val="green"/>
        </w:rPr>
        <w:t>China lost its appetite</w:t>
      </w:r>
      <w:r w:rsidRPr="00774F3E">
        <w:rPr>
          <w:rStyle w:val="StyleUnderline"/>
        </w:rPr>
        <w:t xml:space="preserve"> for economic reform</w:t>
      </w:r>
      <w:r w:rsidRPr="00774F3E">
        <w:rPr>
          <w:sz w:val="14"/>
        </w:rPr>
        <w:t xml:space="preserve">, </w:t>
      </w:r>
      <w:r w:rsidRPr="00774F3E">
        <w:rPr>
          <w:rStyle w:val="StyleUnderline"/>
        </w:rPr>
        <w:t>reinvesting on a state capitalism model that imposes heavy costs on other nations</w:t>
      </w:r>
      <w:r w:rsidRPr="00774F3E">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highlight w:val="green"/>
        </w:rPr>
        <w:t>Trade spats</w:t>
      </w:r>
      <w:r w:rsidRPr="00774F3E">
        <w:rPr>
          <w:rStyle w:val="StyleUnderline"/>
        </w:rPr>
        <w:t xml:space="preserve"> as other countries </w:t>
      </w:r>
      <w:r w:rsidRPr="00774F3E">
        <w:rPr>
          <w:rStyle w:val="StyleUnderline"/>
          <w:highlight w:val="green"/>
        </w:rPr>
        <w:t>retaliate</w:t>
      </w:r>
      <w:r w:rsidRPr="00774F3E">
        <w:rPr>
          <w:rStyle w:val="StyleUnderline"/>
        </w:rPr>
        <w:t xml:space="preserve"> in kind is a more likely result. </w:t>
      </w:r>
      <w:r w:rsidRPr="00774F3E">
        <w:rPr>
          <w:rStyle w:val="StyleUnderline"/>
          <w:highlight w:val="green"/>
        </w:rPr>
        <w:t>Tariff wars and the battle for tech</w:t>
      </w:r>
      <w:r w:rsidRPr="00774F3E">
        <w:rPr>
          <w:rStyle w:val="StyleUnderline"/>
        </w:rPr>
        <w:t xml:space="preserve">nology supremacy have come to </w:t>
      </w:r>
      <w:r w:rsidRPr="00774F3E">
        <w:rPr>
          <w:rStyle w:val="StyleUnderline"/>
          <w:highlight w:val="green"/>
        </w:rPr>
        <w:t>define</w:t>
      </w:r>
      <w:r w:rsidRPr="00774F3E">
        <w:rPr>
          <w:rStyle w:val="StyleUnderline"/>
        </w:rPr>
        <w:t xml:space="preserve"> U.S.-China </w:t>
      </w:r>
      <w:r w:rsidRPr="00774F3E">
        <w:rPr>
          <w:rStyle w:val="StyleUnderline"/>
          <w:highlight w:val="green"/>
        </w:rPr>
        <w:t>great power competition</w:t>
      </w:r>
      <w:r w:rsidRPr="00774F3E">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774F3E">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highlight w:val="green"/>
        </w:rPr>
        <w:lastRenderedPageBreak/>
        <w:t xml:space="preserve">National security concerns are </w:t>
      </w:r>
      <w:r w:rsidRPr="00774F3E">
        <w:rPr>
          <w:rStyle w:val="Emphasis"/>
        </w:rPr>
        <w:t xml:space="preserve">increasingly </w:t>
      </w:r>
      <w:r w:rsidRPr="00774F3E">
        <w:rPr>
          <w:rStyle w:val="Emphasis"/>
          <w:highlight w:val="green"/>
        </w:rPr>
        <w:t xml:space="preserve">encroaching on </w:t>
      </w:r>
      <w:r w:rsidRPr="00774F3E">
        <w:rPr>
          <w:rStyle w:val="Emphasis"/>
        </w:rPr>
        <w:t xml:space="preserve">existing </w:t>
      </w:r>
      <w:r w:rsidRPr="00774F3E">
        <w:rPr>
          <w:rStyle w:val="Emphasis"/>
          <w:highlight w:val="green"/>
        </w:rPr>
        <w:t>webs of economic interdependence</w:t>
      </w:r>
      <w:r w:rsidRPr="00774F3E">
        <w:rPr>
          <w:rStyle w:val="Emphasis"/>
        </w:rPr>
        <w:t xml:space="preserve">. </w:t>
      </w:r>
      <w:r w:rsidRPr="00774F3E">
        <w:rPr>
          <w:sz w:val="14"/>
        </w:rPr>
        <w:t xml:space="preserve">Wary of China’s acquisition of critical technology, countries like the United States, Australia, and Japan have tightened their screening of foreign direct investment. </w:t>
      </w:r>
      <w:r w:rsidRPr="00774F3E">
        <w:rPr>
          <w:rStyle w:val="Emphasis"/>
          <w:highlight w:val="green"/>
        </w:rPr>
        <w:t>The pandemic has only exacerbated concerns</w:t>
      </w:r>
      <w:r w:rsidRPr="00774F3E">
        <w:rPr>
          <w:rStyle w:val="Emphasis"/>
        </w:rPr>
        <w:t xml:space="preserve"> that weakened companies in strategic sectors are at risk of foreign takeover. </w:t>
      </w:r>
      <w:r w:rsidRPr="00774F3E">
        <w:rPr>
          <w:rStyle w:val="Emphasis"/>
          <w:highlight w:val="green"/>
        </w:rPr>
        <w:t>COVID</w:t>
      </w:r>
      <w:r w:rsidRPr="00774F3E">
        <w:rPr>
          <w:rStyle w:val="Emphasis"/>
        </w:rPr>
        <w:t>-19</w:t>
      </w:r>
      <w:r w:rsidRPr="00774F3E">
        <w:rPr>
          <w:rStyle w:val="Emphasis"/>
          <w:highlight w:val="green"/>
        </w:rPr>
        <w:t>’s impact</w:t>
      </w:r>
      <w:r w:rsidRPr="00774F3E">
        <w:rPr>
          <w:rStyle w:val="Emphasis"/>
        </w:rPr>
        <w:t xml:space="preserve"> on the international trading system </w:t>
      </w:r>
      <w:r w:rsidRPr="00774F3E">
        <w:rPr>
          <w:rStyle w:val="Emphasis"/>
          <w:highlight w:val="green"/>
        </w:rPr>
        <w:t>is twofold</w:t>
      </w:r>
      <w:r w:rsidRPr="00774F3E">
        <w:rPr>
          <w:rStyle w:val="Emphasis"/>
        </w:rPr>
        <w:t>.</w:t>
      </w:r>
      <w:r w:rsidRPr="00774F3E">
        <w:rPr>
          <w:sz w:val="14"/>
        </w:rPr>
        <w:t xml:space="preserve"> </w:t>
      </w:r>
      <w:r w:rsidRPr="00774F3E">
        <w:rPr>
          <w:rStyle w:val="StyleUnderline"/>
          <w:highlight w:val="green"/>
        </w:rPr>
        <w:t>It</w:t>
      </w:r>
      <w:r w:rsidRPr="00774F3E">
        <w:rPr>
          <w:rStyle w:val="StyleUnderline"/>
        </w:rPr>
        <w:t xml:space="preserve"> has </w:t>
      </w:r>
      <w:r w:rsidRPr="00774F3E">
        <w:rPr>
          <w:rStyle w:val="StyleUnderline"/>
          <w:highlight w:val="green"/>
        </w:rPr>
        <w:t>reinforced existing trends</w:t>
      </w:r>
      <w:r w:rsidRPr="00774F3E">
        <w:rPr>
          <w:rStyle w:val="StyleUnderline"/>
        </w:rPr>
        <w:t xml:space="preserve"> such as the deceleration and now drop in the volume of international trade, the rise of economic security as governments </w:t>
      </w:r>
      <w:proofErr w:type="gramStart"/>
      <w:r w:rsidRPr="00774F3E">
        <w:rPr>
          <w:rStyle w:val="StyleUnderline"/>
        </w:rPr>
        <w:t>expand</w:t>
      </w:r>
      <w:proofErr w:type="gramEnd"/>
      <w:r w:rsidRPr="00774F3E">
        <w:rPr>
          <w:rStyle w:val="StyleUnderline"/>
        </w:rPr>
        <w:t xml:space="preserve"> their toolkit to restrict trade and investment flows, </w:t>
      </w:r>
      <w:r w:rsidRPr="00774F3E">
        <w:rPr>
          <w:rStyle w:val="StyleUnderline"/>
          <w:highlight w:val="green"/>
        </w:rPr>
        <w:t xml:space="preserve">and </w:t>
      </w:r>
      <w:r w:rsidRPr="00774F3E">
        <w:rPr>
          <w:rStyle w:val="StyleUnderline"/>
        </w:rPr>
        <w:t xml:space="preserve">it has </w:t>
      </w:r>
      <w:r w:rsidRPr="00774F3E">
        <w:rPr>
          <w:rStyle w:val="StyleUnderline"/>
          <w:highlight w:val="green"/>
        </w:rPr>
        <w:t xml:space="preserve">laid </w:t>
      </w:r>
      <w:r w:rsidRPr="00774F3E">
        <w:rPr>
          <w:rStyle w:val="StyleUnderline"/>
        </w:rPr>
        <w:t xml:space="preserve">bare </w:t>
      </w:r>
      <w:r w:rsidRPr="00774F3E">
        <w:rPr>
          <w:rStyle w:val="StyleUnderline"/>
          <w:highlight w:val="green"/>
        </w:rPr>
        <w:t xml:space="preserve">the fallout in </w:t>
      </w:r>
      <w:r w:rsidRPr="00774F3E">
        <w:rPr>
          <w:rStyle w:val="StyleUnderline"/>
        </w:rPr>
        <w:t>U.S.</w:t>
      </w:r>
      <w:r w:rsidRPr="00774F3E">
        <w:rPr>
          <w:rStyle w:val="StyleUnderline"/>
          <w:highlight w:val="green"/>
        </w:rPr>
        <w:t>-China relations</w:t>
      </w:r>
      <w:r w:rsidRPr="00774F3E">
        <w:rPr>
          <w:sz w:val="14"/>
        </w:rPr>
        <w:t xml:space="preserve">. But the pandemic also brought new challenges that exposed the extent to which trade cooperation is in short supply. </w:t>
      </w:r>
      <w:r w:rsidRPr="00774F3E">
        <w:rPr>
          <w:rStyle w:val="StyleUnderline"/>
        </w:rPr>
        <w:t xml:space="preserve">Export </w:t>
      </w:r>
      <w:r w:rsidRPr="00774F3E">
        <w:rPr>
          <w:rStyle w:val="StyleUnderline"/>
          <w:highlight w:val="green"/>
        </w:rPr>
        <w:t>protectionism has risen</w:t>
      </w:r>
      <w:r w:rsidRPr="00774F3E">
        <w:rPr>
          <w:rStyle w:val="StyleUnderline"/>
        </w:rPr>
        <w:t xml:space="preserve"> in prominence </w:t>
      </w:r>
      <w:r w:rsidRPr="00774F3E">
        <w:rPr>
          <w:rStyle w:val="StyleUnderline"/>
          <w:highlight w:val="green"/>
        </w:rPr>
        <w:t>with</w:t>
      </w:r>
      <w:r w:rsidRPr="00774F3E">
        <w:rPr>
          <w:rStyle w:val="StyleUnderline"/>
        </w:rPr>
        <w:t xml:space="preserve"> national </w:t>
      </w:r>
      <w:r w:rsidRPr="00774F3E">
        <w:rPr>
          <w:rStyle w:val="StyleUnderline"/>
          <w:highlight w:val="green"/>
        </w:rPr>
        <w:t>restrictions on</w:t>
      </w:r>
      <w:r w:rsidRPr="00774F3E">
        <w:rPr>
          <w:rStyle w:val="StyleUnderline"/>
        </w:rPr>
        <w:t xml:space="preserve"> shipments of </w:t>
      </w:r>
      <w:r w:rsidRPr="00774F3E">
        <w:rPr>
          <w:rStyle w:val="StyleUnderline"/>
          <w:highlight w:val="green"/>
        </w:rPr>
        <w:t>essential medical supplies</w:t>
      </w:r>
      <w:r w:rsidRPr="00774F3E">
        <w:rPr>
          <w:rStyle w:val="StyleUnderline"/>
        </w:rPr>
        <w:t xml:space="preserve"> and personal protective equipment</w:t>
      </w:r>
      <w:r w:rsidRPr="00774F3E">
        <w:rPr>
          <w:sz w:val="14"/>
        </w:rPr>
        <w:t xml:space="preserve">. </w:t>
      </w:r>
      <w:r w:rsidRPr="00774F3E">
        <w:rPr>
          <w:rStyle w:val="Emphasis"/>
          <w:highlight w:val="green"/>
        </w:rPr>
        <w:t xml:space="preserve">The WTO allows </w:t>
      </w:r>
      <w:r w:rsidRPr="00774F3E">
        <w:rPr>
          <w:rStyle w:val="Emphasis"/>
        </w:rPr>
        <w:t xml:space="preserve">for such </w:t>
      </w:r>
      <w:r w:rsidRPr="00774F3E">
        <w:rPr>
          <w:rStyle w:val="Emphasis"/>
          <w:highlight w:val="green"/>
        </w:rPr>
        <w:t>curbs for public health</w:t>
      </w:r>
      <w:r w:rsidRPr="00774F3E">
        <w:rPr>
          <w:rStyle w:val="Emphasis"/>
        </w:rPr>
        <w:t xml:space="preserve"> purposes – provided the measures are temporary and transparent</w:t>
      </w:r>
      <w:r w:rsidRPr="00774F3E">
        <w:rPr>
          <w:sz w:val="14"/>
        </w:rPr>
        <w:t xml:space="preserve">. Few countries, however, have bothered to comply with their notification commitments. </w:t>
      </w:r>
      <w:r w:rsidRPr="00774F3E">
        <w:rPr>
          <w:rStyle w:val="StyleUnderline"/>
        </w:rPr>
        <w:t>The blow comes at a time when the WTO is adrift with the decision of Director General Roberto Azevedo to step down early</w:t>
      </w:r>
      <w:r w:rsidRPr="00774F3E">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Pr>
        <w:t>But the view that economic nationalism and reshoring of manufacturing is a fail-safe path to security and prosperity is wrong.</w:t>
      </w:r>
      <w:r w:rsidRPr="00774F3E">
        <w:rPr>
          <w:sz w:val="14"/>
        </w:rPr>
        <w:t xml:space="preserve"> For one, it skirts the responsibility of governments to properly stockpile essential medical supplies. Furthermore, </w:t>
      </w:r>
      <w:r w:rsidRPr="00774F3E">
        <w:rPr>
          <w:rStyle w:val="StyleUnderline"/>
        </w:rPr>
        <w:t>the export curbs will be counterproductive, eliminating incentives for producers to expand capacity and increasing the cost of much needed medicines and medical devices</w:t>
      </w:r>
      <w:r w:rsidRPr="00774F3E">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774F3E">
        <w:rPr>
          <w:sz w:val="14"/>
        </w:rPr>
        <w:t>are</w:t>
      </w:r>
      <w:proofErr w:type="gramEnd"/>
      <w:r w:rsidRPr="00774F3E">
        <w:rPr>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Pr>
        <w:t xml:space="preserve">. Hence, </w:t>
      </w:r>
      <w:r w:rsidRPr="00774F3E">
        <w:rPr>
          <w:rStyle w:val="Emphasis"/>
          <w:highlight w:val="green"/>
        </w:rPr>
        <w:t>efforts</w:t>
      </w:r>
      <w:r w:rsidRPr="00774F3E">
        <w:rPr>
          <w:rStyle w:val="Emphasis"/>
        </w:rPr>
        <w:t xml:space="preserve"> </w:t>
      </w:r>
      <w:r w:rsidRPr="00774F3E">
        <w:rPr>
          <w:rStyle w:val="Emphasis"/>
          <w:highlight w:val="green"/>
        </w:rPr>
        <w:t xml:space="preserve">by middle powers to offer an </w:t>
      </w:r>
      <w:r w:rsidRPr="00774F3E">
        <w:rPr>
          <w:rStyle w:val="Emphasis"/>
        </w:rPr>
        <w:t xml:space="preserve">interim </w:t>
      </w:r>
      <w:r w:rsidRPr="00774F3E">
        <w:rPr>
          <w:rStyle w:val="Emphasis"/>
          <w:highlight w:val="green"/>
        </w:rPr>
        <w:t xml:space="preserve">arbitration mechanism </w:t>
      </w:r>
      <w:r w:rsidRPr="00774F3E">
        <w:rPr>
          <w:rStyle w:val="Emphasis"/>
        </w:rPr>
        <w:t xml:space="preserve">at the WTO to handle trade disputes and to commit </w:t>
      </w:r>
      <w:r w:rsidRPr="00774F3E">
        <w:rPr>
          <w:rStyle w:val="Emphasis"/>
          <w:highlight w:val="green"/>
        </w:rPr>
        <w:t>to maintain</w:t>
      </w:r>
      <w:r w:rsidRPr="00774F3E">
        <w:rPr>
          <w:rStyle w:val="Emphasis"/>
        </w:rPr>
        <w:t xml:space="preserve">ing </w:t>
      </w:r>
      <w:r w:rsidRPr="00774F3E">
        <w:rPr>
          <w:rStyle w:val="Emphasis"/>
          <w:highlight w:val="green"/>
        </w:rPr>
        <w:t>open supply chains in</w:t>
      </w:r>
      <w:r w:rsidRPr="00774F3E">
        <w:rPr>
          <w:rStyle w:val="Emphasis"/>
        </w:rPr>
        <w:t xml:space="preserve"> essential </w:t>
      </w:r>
      <w:r w:rsidRPr="00774F3E">
        <w:rPr>
          <w:rStyle w:val="Emphasis"/>
          <w:highlight w:val="green"/>
        </w:rPr>
        <w:t>medical goods are the right antidote to rising economic nationalism</w:t>
      </w:r>
      <w:r w:rsidRPr="00774F3E">
        <w:rPr>
          <w:rStyle w:val="Emphasis"/>
        </w:rPr>
        <w:t xml:space="preserve">. </w:t>
      </w:r>
      <w:r w:rsidRPr="00774F3E">
        <w:rPr>
          <w:sz w:val="14"/>
        </w:rPr>
        <w:t>As a staunch supporter of rules-based trade and with its decision to forego export protectionism in the current crisis, Japan has much to contribute to these efforts.</w:t>
      </w:r>
    </w:p>
    <w:p w14:paraId="661F5A95" w14:textId="77777777" w:rsidR="00774F3E" w:rsidRPr="00774F3E" w:rsidRDefault="00774F3E" w:rsidP="00774F3E"/>
    <w:p w14:paraId="5BE2F672" w14:textId="77777777" w:rsidR="00774F3E" w:rsidRPr="00774F3E" w:rsidRDefault="00774F3E" w:rsidP="00774F3E">
      <w:pPr>
        <w:pStyle w:val="Heading4"/>
        <w:rPr>
          <w:rFonts w:cs="Calibri"/>
        </w:rPr>
      </w:pPr>
      <w:r w:rsidRPr="00774F3E">
        <w:rPr>
          <w:rFonts w:cs="Calibri"/>
        </w:rPr>
        <w:t>Trade solves great power competition – mere perceptual regionalism causes militarized crises</w:t>
      </w:r>
    </w:p>
    <w:p w14:paraId="2D1557F8" w14:textId="77777777" w:rsidR="00774F3E" w:rsidRPr="00774F3E" w:rsidRDefault="00774F3E" w:rsidP="00774F3E">
      <w:r w:rsidRPr="00774F3E">
        <w:rPr>
          <w:rStyle w:val="Style13ptBold"/>
        </w:rPr>
        <w:t>Lake 18</w:t>
      </w:r>
      <w:r w:rsidRPr="00774F3E">
        <w:t xml:space="preserve"> – David Lake is a Professor of Social Sciences and Distinguished Professor of Political Science at the University of California, San Diego; "Economic Openness and Great Power Competition: Lessons for China and the United </w:t>
      </w:r>
      <w:r w:rsidRPr="00774F3E">
        <w:lastRenderedPageBreak/>
        <w:t xml:space="preserve">States”; April 30, 2018; </w:t>
      </w:r>
      <w:hyperlink r:id="rId18" w:history="1">
        <w:r w:rsidRPr="00774F3E">
          <w:rPr>
            <w:rStyle w:val="Hyperlink"/>
          </w:rPr>
          <w:t>https://papers.ssrn.com/sol3/papers.cfm?abstract_id=3171196/</w:t>
        </w:r>
      </w:hyperlink>
      <w:r w:rsidRPr="00774F3E">
        <w:t xml:space="preserve"> //</w:t>
      </w:r>
      <w:proofErr w:type="spellStart"/>
      <w:r w:rsidRPr="00774F3E">
        <w:t>advay</w:t>
      </w:r>
      <w:proofErr w:type="spellEnd"/>
    </w:p>
    <w:p w14:paraId="26DC95CB" w14:textId="77777777" w:rsidR="00774F3E" w:rsidRPr="00774F3E" w:rsidRDefault="00774F3E" w:rsidP="00774F3E">
      <w:pPr>
        <w:rPr>
          <w:sz w:val="14"/>
        </w:rPr>
      </w:pPr>
      <w:r w:rsidRPr="00774F3E">
        <w:rPr>
          <w:sz w:val="14"/>
        </w:rPr>
        <w:t xml:space="preserve">I develop two central arguments. </w:t>
      </w:r>
      <w:r w:rsidRPr="00774F3E">
        <w:rPr>
          <w:rStyle w:val="Emphasis"/>
        </w:rPr>
        <w:t xml:space="preserve">First, historically, </w:t>
      </w:r>
      <w:r w:rsidRPr="00774F3E">
        <w:rPr>
          <w:rStyle w:val="Emphasis"/>
          <w:highlight w:val="green"/>
        </w:rPr>
        <w:t xml:space="preserve">great power competition has been driven </w:t>
      </w:r>
      <w:r w:rsidRPr="00774F3E">
        <w:rPr>
          <w:rStyle w:val="Emphasis"/>
        </w:rPr>
        <w:t xml:space="preserve">primarily </w:t>
      </w:r>
      <w:r w:rsidRPr="00774F3E">
        <w:rPr>
          <w:rStyle w:val="Emphasis"/>
          <w:highlight w:val="green"/>
        </w:rPr>
        <w:t xml:space="preserve">by </w:t>
      </w:r>
      <w:r w:rsidRPr="00774F3E">
        <w:rPr>
          <w:rStyle w:val="Emphasis"/>
        </w:rPr>
        <w:t xml:space="preserve">exclusion or </w:t>
      </w:r>
      <w:r w:rsidRPr="00774F3E">
        <w:rPr>
          <w:rStyle w:val="Emphasis"/>
          <w:highlight w:val="green"/>
        </w:rPr>
        <w:t xml:space="preserve">fears of exclusion from </w:t>
      </w:r>
      <w:r w:rsidRPr="00774F3E">
        <w:rPr>
          <w:rStyle w:val="Emphasis"/>
        </w:rPr>
        <w:t xml:space="preserve">each </w:t>
      </w:r>
      <w:r w:rsidRPr="00774F3E">
        <w:rPr>
          <w:rStyle w:val="Emphasis"/>
          <w:highlight w:val="green"/>
        </w:rPr>
        <w:t>power’s international economic zone</w:t>
      </w:r>
      <w:r w:rsidRPr="00774F3E">
        <w:rPr>
          <w:rStyle w:val="Emphasis"/>
        </w:rPr>
        <w:t>,</w:t>
      </w:r>
      <w:r w:rsidRPr="00774F3E">
        <w:rPr>
          <w:sz w:val="14"/>
        </w:rPr>
        <w:t xml:space="preserve"> including its domestic market. </w:t>
      </w:r>
      <w:r w:rsidRPr="00774F3E">
        <w:rPr>
          <w:rStyle w:val="StyleUnderline"/>
        </w:rPr>
        <w:t xml:space="preserve">Great </w:t>
      </w:r>
      <w:r w:rsidRPr="00774F3E">
        <w:rPr>
          <w:rStyle w:val="StyleUnderline"/>
          <w:highlight w:val="green"/>
        </w:rPr>
        <w:t>powers</w:t>
      </w:r>
      <w:r w:rsidRPr="00774F3E">
        <w:rPr>
          <w:rStyle w:val="StyleUnderline"/>
        </w:rPr>
        <w:t xml:space="preserve"> in the past have </w:t>
      </w:r>
      <w:r w:rsidRPr="00774F3E">
        <w:rPr>
          <w:rStyle w:val="StyleUnderline"/>
          <w:highlight w:val="green"/>
        </w:rPr>
        <w:t>often use</w:t>
      </w:r>
      <w:r w:rsidRPr="00774F3E">
        <w:rPr>
          <w:rStyle w:val="StyleUnderline"/>
        </w:rPr>
        <w:t xml:space="preserve">d their </w:t>
      </w:r>
      <w:r w:rsidRPr="00774F3E">
        <w:rPr>
          <w:rStyle w:val="StyleUnderline"/>
          <w:highlight w:val="green"/>
        </w:rPr>
        <w:t>international influence to build zones</w:t>
      </w:r>
      <w:r w:rsidRPr="00774F3E">
        <w:rPr>
          <w:rStyle w:val="StyleUnderline"/>
        </w:rPr>
        <w:t xml:space="preserve"> in which subordinate polities</w:t>
      </w:r>
      <w:r w:rsidRPr="00774F3E">
        <w:rPr>
          <w:sz w:val="14"/>
        </w:rPr>
        <w:t xml:space="preserve"> – whether these be colonies or simply states within a sphere of influence – are integrated into their economies. </w:t>
      </w:r>
      <w:r w:rsidRPr="00774F3E">
        <w:rPr>
          <w:rStyle w:val="StyleUnderline"/>
          <w:highlight w:val="green"/>
        </w:rPr>
        <w:t>These</w:t>
      </w:r>
      <w:r w:rsidRPr="00774F3E">
        <w:rPr>
          <w:rStyle w:val="StyleUnderline"/>
        </w:rPr>
        <w:t xml:space="preserve"> economic </w:t>
      </w:r>
      <w:r w:rsidRPr="00774F3E">
        <w:rPr>
          <w:rStyle w:val="StyleUnderline"/>
          <w:highlight w:val="green"/>
        </w:rPr>
        <w:t>zones</w:t>
      </w:r>
      <w:r w:rsidRPr="00774F3E">
        <w:rPr>
          <w:rStyle w:val="StyleUnderline"/>
        </w:rPr>
        <w:t xml:space="preserve">, in turn, are </w:t>
      </w:r>
      <w:r w:rsidRPr="00774F3E">
        <w:rPr>
          <w:rStyle w:val="StyleUnderline"/>
          <w:highlight w:val="green"/>
        </w:rPr>
        <w:t xml:space="preserve">typically </w:t>
      </w:r>
      <w:r w:rsidRPr="00774F3E">
        <w:rPr>
          <w:rStyle w:val="StyleUnderline"/>
        </w:rPr>
        <w:t>biased in favor of the great power’s firms and investors, with the effect of excluding (in whole or part) the economic agents of other great powers.</w:t>
      </w:r>
      <w:r w:rsidRPr="00774F3E">
        <w:rPr>
          <w:sz w:val="14"/>
        </w:rPr>
        <w:t xml:space="preserve"> </w:t>
      </w:r>
      <w:r w:rsidRPr="00774F3E">
        <w:rPr>
          <w:rStyle w:val="StyleUnderline"/>
        </w:rPr>
        <w:t xml:space="preserve">These other great powers, in response, are then compelled to </w:t>
      </w:r>
      <w:r w:rsidRPr="00774F3E">
        <w:rPr>
          <w:rStyle w:val="StyleUnderline"/>
          <w:highlight w:val="green"/>
        </w:rPr>
        <w:t>develop</w:t>
      </w:r>
      <w:r w:rsidRPr="00774F3E">
        <w:rPr>
          <w:rStyle w:val="StyleUnderline"/>
        </w:rPr>
        <w:t xml:space="preserve"> or expand </w:t>
      </w:r>
      <w:r w:rsidRPr="00774F3E">
        <w:rPr>
          <w:rStyle w:val="StyleUnderline"/>
          <w:highlight w:val="green"/>
        </w:rPr>
        <w:t>their own exclusive economic</w:t>
      </w:r>
      <w:r w:rsidRPr="00774F3E">
        <w:rPr>
          <w:rStyle w:val="StyleUnderline"/>
        </w:rPr>
        <w:t xml:space="preserve"> </w:t>
      </w:r>
      <w:r w:rsidRPr="00774F3E">
        <w:rPr>
          <w:rStyle w:val="StyleUnderline"/>
          <w:highlight w:val="green"/>
        </w:rPr>
        <w:t>zones</w:t>
      </w:r>
      <w:r w:rsidRPr="00774F3E">
        <w:rPr>
          <w:rStyle w:val="StyleUnderline"/>
        </w:rPr>
        <w:t>.</w:t>
      </w:r>
      <w:r w:rsidRPr="00774F3E">
        <w:rPr>
          <w:sz w:val="14"/>
        </w:rPr>
        <w:t xml:space="preserve"> </w:t>
      </w:r>
      <w:r w:rsidRPr="00774F3E">
        <w:rPr>
          <w:rStyle w:val="StyleUnderline"/>
        </w:rPr>
        <w:t>The “race” for economic privilege can quickly divide the world up into economic blocs</w:t>
      </w:r>
      <w:r w:rsidRPr="00774F3E">
        <w:rPr>
          <w:sz w:val="14"/>
        </w:rPr>
        <w:t xml:space="preserve">. Like the security dilemma, </w:t>
      </w:r>
      <w:r w:rsidRPr="00774F3E">
        <w:rPr>
          <w:rStyle w:val="Emphasis"/>
        </w:rPr>
        <w:t xml:space="preserve">great powers need not actually exclude one another from their zones; the </w:t>
      </w:r>
      <w:r w:rsidRPr="00774F3E">
        <w:rPr>
          <w:rStyle w:val="Emphasis"/>
          <w:highlight w:val="green"/>
        </w:rPr>
        <w:t>fear of exclusion</w:t>
      </w:r>
      <w:r w:rsidRPr="00774F3E">
        <w:rPr>
          <w:rStyle w:val="Emphasis"/>
        </w:rPr>
        <w:t xml:space="preserve"> alone </w:t>
      </w:r>
      <w:r w:rsidRPr="00774F3E">
        <w:rPr>
          <w:rStyle w:val="Emphasis"/>
          <w:highlight w:val="green"/>
        </w:rPr>
        <w:t>is enough to ignite</w:t>
      </w:r>
      <w:r w:rsidRPr="00774F3E">
        <w:rPr>
          <w:rStyle w:val="Emphasis"/>
        </w:rPr>
        <w:t xml:space="preserve"> the process of </w:t>
      </w:r>
      <w:r w:rsidRPr="00774F3E">
        <w:rPr>
          <w:rStyle w:val="Emphasis"/>
          <w:highlight w:val="green"/>
        </w:rPr>
        <w:t>division</w:t>
      </w:r>
      <w:r w:rsidRPr="00774F3E">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Pr>
        <w:t>The most significant military crises have, historically, been over where to draw the boundaries between economic zones and subsequent challenges to those boundaries</w:t>
      </w:r>
      <w:r w:rsidRPr="00774F3E">
        <w:rPr>
          <w:rStyle w:val="Emphasis"/>
        </w:rPr>
        <w:t xml:space="preserve">. </w:t>
      </w:r>
      <w:r w:rsidRPr="00774F3E">
        <w:rPr>
          <w:rStyle w:val="Emphasis"/>
          <w:highlight w:val="green"/>
        </w:rPr>
        <w:t>Economic closure</w:t>
      </w:r>
      <w:r w:rsidRPr="00774F3E">
        <w:rPr>
          <w:rStyle w:val="Emphasis"/>
        </w:rPr>
        <w:t xml:space="preserve"> and fear of closure </w:t>
      </w:r>
      <w:r w:rsidRPr="00774F3E">
        <w:rPr>
          <w:rStyle w:val="Emphasis"/>
          <w:highlight w:val="green"/>
        </w:rPr>
        <w:t>have been consistent sources of great power conflict in the past – and possibly</w:t>
      </w:r>
      <w:r w:rsidRPr="00774F3E">
        <w:rPr>
          <w:rStyle w:val="Emphasis"/>
        </w:rPr>
        <w:t xml:space="preserve"> will be in </w:t>
      </w:r>
      <w:r w:rsidRPr="00774F3E">
        <w:rPr>
          <w:rStyle w:val="Emphasis"/>
          <w:highlight w:val="green"/>
        </w:rPr>
        <w:t>the future</w:t>
      </w:r>
      <w:r w:rsidRPr="00774F3E">
        <w:rPr>
          <w:sz w:val="14"/>
        </w:rPr>
        <w:t xml:space="preserve">. The major exception to this trend was the peaceful transfer of dominance in Latin America from Britain to the United States in the late nineteenth century. </w:t>
      </w:r>
      <w:r w:rsidRPr="00774F3E">
        <w:rPr>
          <w:rStyle w:val="Emphasis"/>
        </w:rPr>
        <w:t>This suggests that economic closure and great power competition is not inevitable, but a choice of the great powers themselves</w:t>
      </w:r>
      <w:r w:rsidRPr="00774F3E">
        <w:rPr>
          <w:sz w:val="14"/>
        </w:rPr>
        <w:t xml:space="preserve">. Second, this </w:t>
      </w:r>
      <w:r w:rsidRPr="00774F3E">
        <w:rPr>
          <w:rStyle w:val="Emphasis"/>
        </w:rPr>
        <w:t>international competition is driven, in turn, by domestic, rent-seeking groups and their economic interests</w:t>
      </w:r>
      <w:r w:rsidRPr="00774F3E">
        <w:rPr>
          <w:sz w:val="14"/>
        </w:rPr>
        <w:t xml:space="preserve">. In all countries, scarce factors of production, import competing sectors, and </w:t>
      </w:r>
      <w:proofErr w:type="gramStart"/>
      <w:r w:rsidRPr="00774F3E">
        <w:rPr>
          <w:sz w:val="14"/>
        </w:rPr>
        <w:t>domestically-oriented</w:t>
      </w:r>
      <w:proofErr w:type="gramEnd"/>
      <w:r w:rsidRPr="00774F3E">
        <w:rPr>
          <w:sz w:val="14"/>
        </w:rPr>
        <w:t xml:space="preserve"> firms have concentrated and intense preferences for market restricting policies, including tariffs and the formation of exclusive economic zones. </w:t>
      </w:r>
      <w:r w:rsidRPr="00774F3E">
        <w:rPr>
          <w:rStyle w:val="StyleUnderline"/>
        </w:rPr>
        <w:t>Consumers and free trade-oriented groups have diffuse preferences for market enhancing policies, and thus tend to lose at the ballot box and in the making of national policy</w:t>
      </w:r>
      <w:r w:rsidRPr="00774F3E">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Pr>
        <w:t>Contemporary great power relations are at a critical juncture</w:t>
      </w:r>
      <w:r w:rsidRPr="00774F3E">
        <w:rPr>
          <w:sz w:val="14"/>
        </w:rPr>
        <w:t xml:space="preserve">. </w:t>
      </w:r>
      <w:r w:rsidRPr="00774F3E">
        <w:rPr>
          <w:rStyle w:val="StyleUnderline"/>
        </w:rPr>
        <w:t>As China’s influence expands, the role of special economic interests in China is especially worrisome</w:t>
      </w:r>
      <w:r w:rsidRPr="00774F3E">
        <w:rPr>
          <w:sz w:val="14"/>
        </w:rPr>
        <w:t xml:space="preserve">. In pursuit of stability, political support, or private gains, the government will always be tempted to create economic zones that favor its nationals. In this way, China will be no different than </w:t>
      </w:r>
      <w:proofErr w:type="gramStart"/>
      <w:r w:rsidRPr="00774F3E">
        <w:rPr>
          <w:sz w:val="14"/>
        </w:rPr>
        <w:t>the majority of</w:t>
      </w:r>
      <w:proofErr w:type="gramEnd"/>
      <w:r w:rsidRPr="00774F3E">
        <w:rPr>
          <w:sz w:val="1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Pr>
        <w:t xml:space="preserve">China has gained greatly from economic openness, its domestic political system will be prone to </w:t>
      </w:r>
      <w:proofErr w:type="gramStart"/>
      <w:r w:rsidRPr="00774F3E">
        <w:rPr>
          <w:rStyle w:val="StyleUnderline"/>
        </w:rPr>
        <w:t>rent-seeking</w:t>
      </w:r>
      <w:proofErr w:type="gramEnd"/>
      <w:r w:rsidRPr="00774F3E">
        <w:rPr>
          <w:rStyle w:val="StyleUnderline"/>
        </w:rPr>
        <w:t xml:space="preserve"> demands </w:t>
      </w:r>
      <w:r w:rsidRPr="00774F3E">
        <w:rPr>
          <w:rStyle w:val="StyleUnderline"/>
        </w:rPr>
        <w:lastRenderedPageBreak/>
        <w:t>by important constituents in areas of future influence.</w:t>
      </w:r>
      <w:r w:rsidRPr="00774F3E">
        <w:rPr>
          <w:sz w:val="14"/>
        </w:rPr>
        <w:t xml:space="preserve"> Critically, </w:t>
      </w:r>
      <w:r w:rsidRPr="00774F3E">
        <w:rPr>
          <w:rStyle w:val="StyleUnderline"/>
        </w:rPr>
        <w:t>the United States is also moving toward economic closure with the election of President Trump on a platform of economic nationalism</w:t>
      </w:r>
      <w:r w:rsidRPr="00774F3E">
        <w:rPr>
          <w:sz w:val="14"/>
        </w:rPr>
        <w:t xml:space="preserve">. Demands for protection against Chinese goods have been growing over time.9 </w:t>
      </w:r>
      <w:r w:rsidRPr="00774F3E">
        <w:rPr>
          <w:rStyle w:val="Emphasis"/>
          <w:highlight w:val="green"/>
        </w:rPr>
        <w:t>The “China shock</w:t>
      </w:r>
      <w:r w:rsidRPr="00774F3E">
        <w:rPr>
          <w:rStyle w:val="Emphasis"/>
        </w:rPr>
        <w:t xml:space="preserve">” that followed Beijing’s </w:t>
      </w:r>
      <w:r w:rsidRPr="00774F3E">
        <w:rPr>
          <w:rStyle w:val="Emphasis"/>
          <w:highlight w:val="green"/>
        </w:rPr>
        <w:t>joining the World Trade Organization was a huge disruption to the international division of labor</w:t>
      </w:r>
      <w:r w:rsidRPr="00774F3E">
        <w:rPr>
          <w:rStyle w:val="Emphasis"/>
        </w:rPr>
        <w:t>, U.S. comparative advantage, and especially U.S. industry</w:t>
      </w:r>
      <w:r w:rsidRPr="00774F3E">
        <w:rPr>
          <w:sz w:val="14"/>
        </w:rPr>
        <w:t xml:space="preserve">.10 </w:t>
      </w:r>
      <w:r w:rsidRPr="00774F3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highlight w:val="green"/>
        </w:rPr>
        <w:t>The threat to the liberal international economy is</w:t>
      </w:r>
      <w:r w:rsidRPr="00774F3E">
        <w:rPr>
          <w:rStyle w:val="StyleUnderline"/>
        </w:rPr>
        <w:t xml:space="preserve"> not only that China might seek an economic bloc in the future, but </w:t>
      </w:r>
      <w:r w:rsidRPr="00774F3E">
        <w:rPr>
          <w:rStyle w:val="StyleUnderline"/>
          <w:highlight w:val="green"/>
        </w:rPr>
        <w:t xml:space="preserve">that </w:t>
      </w:r>
      <w:r w:rsidRPr="00774F3E">
        <w:rPr>
          <w:rStyle w:val="Emphasis"/>
          <w:highlight w:val="green"/>
        </w:rPr>
        <w:t>the U</w:t>
      </w:r>
      <w:r w:rsidRPr="00774F3E">
        <w:rPr>
          <w:rStyle w:val="Emphasis"/>
        </w:rPr>
        <w:t xml:space="preserve">nited </w:t>
      </w:r>
      <w:r w:rsidRPr="00774F3E">
        <w:rPr>
          <w:rStyle w:val="Emphasis"/>
          <w:highlight w:val="green"/>
        </w:rPr>
        <w:t>S</w:t>
      </w:r>
      <w:r w:rsidRPr="00774F3E">
        <w:rPr>
          <w:rStyle w:val="Emphasis"/>
        </w:rPr>
        <w:t xml:space="preserve">tates itself </w:t>
      </w:r>
      <w:r w:rsidRPr="00774F3E">
        <w:rPr>
          <w:rStyle w:val="Emphasis"/>
          <w:highlight w:val="green"/>
        </w:rPr>
        <w:t>is turning more exclusionary</w:t>
      </w:r>
      <w:r w:rsidRPr="00774F3E">
        <w:rPr>
          <w:sz w:val="14"/>
        </w:rPr>
        <w:t xml:space="preserve">. For each great power to fear that the other might seek to exclude it from its economic zone is not unreasonable. </w:t>
      </w:r>
      <w:r w:rsidRPr="00774F3E">
        <w:rPr>
          <w:rStyle w:val="Emphasis"/>
        </w:rPr>
        <w:t xml:space="preserve">If so, </w:t>
      </w:r>
      <w:r w:rsidRPr="00774F3E">
        <w:rPr>
          <w:rStyle w:val="Emphasis"/>
          <w:highlight w:val="green"/>
        </w:rPr>
        <w:t>great power competition could break out</w:t>
      </w:r>
      <w:r w:rsidRPr="00774F3E">
        <w:rPr>
          <w:rStyle w:val="Emphasis"/>
        </w:rPr>
        <w:t xml:space="preserve"> in the twenty-first century not because of bipolarity or any inevitable tendency toward conflict, but </w:t>
      </w:r>
      <w:r w:rsidRPr="00774F3E">
        <w:rPr>
          <w:rStyle w:val="Emphasis"/>
          <w:highlight w:val="green"/>
        </w:rPr>
        <w:t xml:space="preserve">because neither </w:t>
      </w:r>
      <w:r w:rsidRPr="00774F3E">
        <w:rPr>
          <w:rStyle w:val="Emphasis"/>
        </w:rPr>
        <w:t xml:space="preserve">great </w:t>
      </w:r>
      <w:r w:rsidRPr="00774F3E">
        <w:rPr>
          <w:rStyle w:val="Emphasis"/>
          <w:highlight w:val="green"/>
        </w:rPr>
        <w:t>power can</w:t>
      </w:r>
      <w:r w:rsidRPr="00774F3E">
        <w:rPr>
          <w:rStyle w:val="Emphasis"/>
        </w:rPr>
        <w:t xml:space="preserve"> control its own protectionist forces nor </w:t>
      </w:r>
      <w:r w:rsidRPr="00774F3E">
        <w:rPr>
          <w:rStyle w:val="Emphasis"/>
          <w:highlight w:val="green"/>
        </w:rPr>
        <w:t>signal</w:t>
      </w:r>
      <w:r w:rsidRPr="00774F3E">
        <w:rPr>
          <w:rStyle w:val="Emphasis"/>
        </w:rPr>
        <w:t xml:space="preserve"> to the other </w:t>
      </w:r>
      <w:r w:rsidRPr="00774F3E">
        <w:rPr>
          <w:rStyle w:val="Emphasis"/>
          <w:highlight w:val="green"/>
        </w:rPr>
        <w:t>that it would not exclude it from its economic zone</w:t>
      </w:r>
      <w:r w:rsidRPr="00774F3E">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Pr>
        <w:t>The theory aims to integrate current work on political economy and national security, not to develop a completely original take on this relationship</w:t>
      </w:r>
      <w:r w:rsidRPr="00774F3E">
        <w:rPr>
          <w:sz w:val="14"/>
        </w:rPr>
        <w:t xml:space="preserve">. In turn, </w:t>
      </w:r>
      <w:r w:rsidRPr="00774F3E">
        <w:rPr>
          <w:rStyle w:val="StyleUnderline"/>
        </w:rPr>
        <w:t xml:space="preserve">rather than testing the theory in any rigorous sense or delving into </w:t>
      </w:r>
      <w:proofErr w:type="gramStart"/>
      <w:r w:rsidRPr="00774F3E">
        <w:rPr>
          <w:rStyle w:val="StyleUnderline"/>
        </w:rPr>
        <w:t>particular cases</w:t>
      </w:r>
      <w:proofErr w:type="gramEnd"/>
      <w:r w:rsidRPr="00774F3E">
        <w:rPr>
          <w:rStyle w:val="StyleUnderline"/>
        </w:rPr>
        <w:t xml:space="preserve"> to show the theoretical mechanisms at work, so to speak, it surveys selected historical episodes to illustrate central tendencies</w:t>
      </w:r>
      <w:r w:rsidRPr="00774F3E">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Pr>
        <w:t>All states have a tendency towards protectionism at home and exclusive economic zones abroad</w:t>
      </w:r>
      <w:r w:rsidRPr="00774F3E">
        <w:rPr>
          <w:sz w:val="14"/>
        </w:rPr>
        <w:t xml:space="preserve">. A tendency, though, is not an inevitability. </w:t>
      </w:r>
      <w:r w:rsidRPr="00774F3E">
        <w:rPr>
          <w:rStyle w:val="Emphasis"/>
        </w:rPr>
        <w:t>The pursuit of protection and economic zones by domestic interests is conditioned by the political coalition in power at any given time and institutions that aggregate and bias the articulation of social groups</w:t>
      </w:r>
      <w:r w:rsidRPr="00774F3E">
        <w:rPr>
          <w:sz w:val="14"/>
        </w:rPr>
        <w:t xml:space="preserve">. </w:t>
      </w:r>
      <w:r w:rsidRPr="00774F3E">
        <w:rPr>
          <w:rStyle w:val="StyleUnderline"/>
        </w:rPr>
        <w:t xml:space="preserve">13 The tendency is also influenced, however, by the actions of other countries. Protectionism can sour great power </w:t>
      </w:r>
      <w:r w:rsidRPr="00774F3E">
        <w:rPr>
          <w:rStyle w:val="StyleUnderline"/>
        </w:rPr>
        <w:lastRenderedPageBreak/>
        <w:t xml:space="preserve">relations, but it is the desire for exclusive economic zones that drives great power competition </w:t>
      </w:r>
      <w:proofErr w:type="gramStart"/>
      <w:r w:rsidRPr="00774F3E">
        <w:rPr>
          <w:rStyle w:val="StyleUnderline"/>
        </w:rPr>
        <w:t>and,</w:t>
      </w:r>
      <w:proofErr w:type="gramEnd"/>
      <w:r w:rsidRPr="00774F3E">
        <w:rPr>
          <w:rStyle w:val="StyleUnderline"/>
        </w:rPr>
        <w:t xml:space="preserve"> given the possibility of coercion, influences grand strategy</w:t>
      </w:r>
      <w:r w:rsidRPr="00774F3E">
        <w:rPr>
          <w:sz w:val="14"/>
        </w:rPr>
        <w:t>. Thus, the theory sketched here integrates insights from international political economy (see below), the literature on domestic politics and grand strategy,14 and systemic theories of international relations.15</w:t>
      </w:r>
    </w:p>
    <w:p w14:paraId="7BC8D70E" w14:textId="77777777" w:rsidR="00C044C4" w:rsidRPr="00C044C4" w:rsidRDefault="00C044C4" w:rsidP="00C044C4">
      <w:pPr>
        <w:pStyle w:val="Heading4"/>
        <w:rPr>
          <w:rFonts w:cs="Calibri"/>
        </w:rPr>
      </w:pPr>
      <w:r w:rsidRPr="00C044C4">
        <w:rPr>
          <w:rFonts w:cs="Calibri"/>
        </w:rPr>
        <w:t>Independently, WTO cred solves nuclear war – allows an off-track for nuclear weapons</w:t>
      </w:r>
    </w:p>
    <w:p w14:paraId="62EF1F15" w14:textId="77777777" w:rsidR="00C044C4" w:rsidRPr="00C044C4" w:rsidRDefault="00C044C4" w:rsidP="00C044C4">
      <w:r w:rsidRPr="00C044C4">
        <w:rPr>
          <w:rStyle w:val="Style13ptBold"/>
        </w:rPr>
        <w:t>Hamann 09</w:t>
      </w:r>
      <w:r w:rsidRPr="00C044C4">
        <w:t xml:space="preserve"> – Georgia Hamann is a J.D. Candidate, Vanderbilt University Law School, “Replacing Slingshots with Swords: Implications of the Antigua-Gambling 22.6 Panel Report for Developing Countries and the World Trading System”; 2009; // </w:t>
      </w:r>
      <w:proofErr w:type="spellStart"/>
      <w:r w:rsidRPr="00C044C4">
        <w:t>advay</w:t>
      </w:r>
      <w:proofErr w:type="spellEnd"/>
    </w:p>
    <w:p w14:paraId="0A885128" w14:textId="77777777" w:rsidR="00C044C4" w:rsidRPr="00C044C4" w:rsidRDefault="00C044C4" w:rsidP="00C044C4">
      <w:pPr>
        <w:rPr>
          <w:sz w:val="16"/>
        </w:rPr>
      </w:pPr>
      <w:r w:rsidRPr="00C044C4">
        <w:rPr>
          <w:rStyle w:val="Emphasis"/>
          <w:highlight w:val="green"/>
        </w:rPr>
        <w:t>Voluntary compliance with WTO</w:t>
      </w:r>
      <w:r w:rsidRPr="00C044C4">
        <w:rPr>
          <w:rStyle w:val="Emphasis"/>
        </w:rPr>
        <w:t xml:space="preserve"> rules and procedures </w:t>
      </w:r>
      <w:r w:rsidRPr="00C044C4">
        <w:rPr>
          <w:rStyle w:val="Emphasis"/>
          <w:highlight w:val="green"/>
        </w:rPr>
        <w:t xml:space="preserve">is of the utmost importance to </w:t>
      </w:r>
      <w:r w:rsidRPr="00C044C4">
        <w:rPr>
          <w:rStyle w:val="Emphasis"/>
        </w:rPr>
        <w:t xml:space="preserve">the </w:t>
      </w:r>
      <w:r w:rsidRPr="00C044C4">
        <w:rPr>
          <w:rStyle w:val="Emphasis"/>
          <w:highlight w:val="green"/>
        </w:rPr>
        <w:t>international trading</w:t>
      </w:r>
      <w:r w:rsidRPr="00C044C4">
        <w:rPr>
          <w:rStyle w:val="Emphasis"/>
        </w:rPr>
        <w:t xml:space="preserve"> system</w:t>
      </w:r>
      <w:r w:rsidRPr="00C044C4">
        <w:rPr>
          <w:sz w:val="16"/>
        </w:rPr>
        <w:t xml:space="preserve">.'0 0 </w:t>
      </w:r>
      <w:r w:rsidRPr="00C044C4">
        <w:rPr>
          <w:rStyle w:val="StyleUnderline"/>
        </w:rPr>
        <w:t>Given the increasingly globalized market, the coming years will see an increase in the importance of the WTO as a cohesive force and arbiter of disputes that likely will become more frequent and injurious</w:t>
      </w:r>
      <w:r w:rsidRPr="00C044C4">
        <w:rPr>
          <w:sz w:val="16"/>
        </w:rPr>
        <w:t xml:space="preserve">. 01' </w:t>
      </w:r>
      <w:r w:rsidRPr="00C044C4">
        <w:rPr>
          <w:rStyle w:val="Emphasis"/>
          <w:highlight w:val="green"/>
        </w:rPr>
        <w:t>The</w:t>
      </w:r>
      <w:r w:rsidRPr="00C044C4">
        <w:rPr>
          <w:rStyle w:val="Emphasis"/>
        </w:rPr>
        <w:t xml:space="preserve"> work of the </w:t>
      </w:r>
      <w:r w:rsidRPr="00C044C4">
        <w:rPr>
          <w:rStyle w:val="Emphasis"/>
          <w:highlight w:val="green"/>
        </w:rPr>
        <w:t>WTO</w:t>
      </w:r>
      <w:r w:rsidRPr="00C044C4">
        <w:rPr>
          <w:rStyle w:val="Emphasis"/>
        </w:rPr>
        <w:t xml:space="preserve"> </w:t>
      </w:r>
      <w:r w:rsidRPr="00C044C4">
        <w:rPr>
          <w:rStyle w:val="Emphasis"/>
          <w:highlight w:val="green"/>
        </w:rPr>
        <w:t>cannot be overstated in a nuclear-</w:t>
      </w:r>
      <w:r w:rsidRPr="00C044C4">
        <w:rPr>
          <w:rStyle w:val="Emphasis"/>
        </w:rPr>
        <w:t xml:space="preserve">armed </w:t>
      </w:r>
      <w:r w:rsidRPr="00C044C4">
        <w:rPr>
          <w:rStyle w:val="Emphasis"/>
          <w:highlight w:val="green"/>
        </w:rPr>
        <w:t>world</w:t>
      </w:r>
      <w:r w:rsidRPr="00C044C4">
        <w:rPr>
          <w:rStyle w:val="Emphasis"/>
        </w:rPr>
        <w:t xml:space="preserve">, as the body </w:t>
      </w:r>
      <w:r w:rsidRPr="00C044C4">
        <w:rPr>
          <w:rStyle w:val="Emphasis"/>
          <w:highlight w:val="green"/>
        </w:rPr>
        <w:t>continues to promote</w:t>
      </w:r>
      <w:r w:rsidRPr="00C044C4">
        <w:rPr>
          <w:rStyle w:val="Emphasis"/>
        </w:rPr>
        <w:t xml:space="preserve"> </w:t>
      </w:r>
      <w:r w:rsidRPr="00C044C4">
        <w:rPr>
          <w:rStyle w:val="Emphasis"/>
          <w:highlight w:val="green"/>
        </w:rPr>
        <w:t>respect</w:t>
      </w:r>
      <w:r w:rsidRPr="00C044C4">
        <w:rPr>
          <w:rStyle w:val="Emphasis"/>
        </w:rPr>
        <w:t xml:space="preserve"> </w:t>
      </w:r>
      <w:r w:rsidRPr="00C044C4">
        <w:rPr>
          <w:rStyle w:val="Emphasis"/>
          <w:highlight w:val="green"/>
        </w:rPr>
        <w:t>and</w:t>
      </w:r>
      <w:r w:rsidRPr="00C044C4">
        <w:rPr>
          <w:rStyle w:val="Emphasis"/>
        </w:rPr>
        <w:t xml:space="preserve"> even </w:t>
      </w:r>
      <w:r w:rsidRPr="00C044C4">
        <w:rPr>
          <w:rStyle w:val="Emphasis"/>
          <w:highlight w:val="green"/>
        </w:rPr>
        <w:t>amity</w:t>
      </w:r>
      <w:r w:rsidRPr="00C044C4">
        <w:rPr>
          <w:rStyle w:val="Emphasis"/>
        </w:rPr>
        <w:t xml:space="preserve"> among nations with opposing philosophical goals or modes of governance</w:t>
      </w:r>
      <w:r w:rsidRPr="00C044C4">
        <w:rPr>
          <w:sz w:val="16"/>
        </w:rPr>
        <w:t xml:space="preserve">. 10 2 </w:t>
      </w:r>
      <w:r w:rsidRPr="00C044C4">
        <w:rPr>
          <w:rStyle w:val="Emphasis"/>
        </w:rPr>
        <w:t xml:space="preserve">Demagogues in </w:t>
      </w:r>
      <w:r w:rsidRPr="00C044C4">
        <w:rPr>
          <w:rStyle w:val="Emphasis"/>
          <w:highlight w:val="green"/>
        </w:rPr>
        <w:t>the Unites States</w:t>
      </w:r>
      <w:r w:rsidRPr="00C044C4">
        <w:rPr>
          <w:rStyle w:val="Emphasis"/>
        </w:rPr>
        <w:t xml:space="preserve"> may </w:t>
      </w:r>
      <w:r w:rsidRPr="00C044C4">
        <w:rPr>
          <w:rStyle w:val="Emphasis"/>
          <w:highlight w:val="green"/>
        </w:rPr>
        <w:t>decry</w:t>
      </w:r>
      <w:r w:rsidRPr="00C044C4">
        <w:rPr>
          <w:rStyle w:val="Emphasis"/>
        </w:rPr>
        <w:t xml:space="preserve"> the </w:t>
      </w:r>
      <w:r w:rsidRPr="00C044C4">
        <w:rPr>
          <w:rStyle w:val="Emphasis"/>
          <w:highlight w:val="green"/>
        </w:rPr>
        <w:t>rise</w:t>
      </w:r>
      <w:r w:rsidRPr="00C044C4">
        <w:rPr>
          <w:rStyle w:val="Emphasis"/>
        </w:rPr>
        <w:t xml:space="preserve"> of China as a geopolitical threat</w:t>
      </w:r>
      <w:r w:rsidRPr="00C044C4">
        <w:rPr>
          <w:sz w:val="16"/>
        </w:rPr>
        <w:t xml:space="preserve">, 0 3 and extremists in Russia may play dangerous games of brinksmanship with other great powers, </w:t>
      </w:r>
      <w:r w:rsidRPr="00C044C4">
        <w:rPr>
          <w:rStyle w:val="StyleUnderline"/>
          <w:highlight w:val="green"/>
        </w:rPr>
        <w:t>but trade keeps politicians' fingers off "the button</w:t>
      </w:r>
      <w:r w:rsidRPr="00C044C4">
        <w:rPr>
          <w:sz w:val="16"/>
        </w:rPr>
        <w:t xml:space="preserve">. ' 10 4 </w:t>
      </w:r>
      <w:r w:rsidRPr="00C044C4">
        <w:rPr>
          <w:rStyle w:val="StyleUnderline"/>
          <w:highlight w:val="green"/>
        </w:rPr>
        <w:t>The WTO offers</w:t>
      </w:r>
      <w:r w:rsidRPr="00C044C4">
        <w:rPr>
          <w:rStyle w:val="StyleUnderline"/>
        </w:rPr>
        <w:t xml:space="preserve"> an astounding rate of </w:t>
      </w:r>
      <w:r w:rsidRPr="00C044C4">
        <w:rPr>
          <w:rStyle w:val="StyleUnderline"/>
          <w:highlight w:val="green"/>
        </w:rPr>
        <w:t>compliance</w:t>
      </w:r>
      <w:r w:rsidRPr="00C044C4">
        <w:rPr>
          <w:rStyle w:val="StyleUnderline"/>
        </w:rPr>
        <w:t xml:space="preserve"> for an organization with no standing army and no real power to enforce its decisions, </w:t>
      </w:r>
      <w:r w:rsidRPr="00C044C4">
        <w:rPr>
          <w:rStyle w:val="StyleUnderline"/>
          <w:highlight w:val="green"/>
        </w:rPr>
        <w:t>suggesting</w:t>
      </w:r>
      <w:r w:rsidRPr="00C044C4">
        <w:rPr>
          <w:rStyle w:val="StyleUnderline"/>
        </w:rPr>
        <w:t xml:space="preserve"> that </w:t>
      </w:r>
      <w:r w:rsidRPr="00C044C4">
        <w:rPr>
          <w:rStyle w:val="StyleUnderline"/>
          <w:highlight w:val="green"/>
        </w:rPr>
        <w:t>governments</w:t>
      </w:r>
      <w:r w:rsidRPr="00C044C4">
        <w:rPr>
          <w:rStyle w:val="StyleUnderline"/>
        </w:rPr>
        <w:t xml:space="preserve"> recognize the </w:t>
      </w:r>
      <w:r w:rsidRPr="00C044C4">
        <w:rPr>
          <w:rStyle w:val="StyleUnderline"/>
          <w:highlight w:val="green"/>
        </w:rPr>
        <w:t>value</w:t>
      </w:r>
      <w:r w:rsidRPr="00C044C4">
        <w:rPr>
          <w:rStyle w:val="StyleUnderline"/>
        </w:rPr>
        <w:t xml:space="preserve"> of maintaining </w:t>
      </w:r>
      <w:r w:rsidRPr="00C044C4">
        <w:rPr>
          <w:rStyle w:val="StyleUnderline"/>
          <w:highlight w:val="green"/>
        </w:rPr>
        <w:t>the</w:t>
      </w:r>
      <w:r w:rsidRPr="00C044C4">
        <w:rPr>
          <w:rStyle w:val="StyleUnderline"/>
        </w:rPr>
        <w:t xml:space="preserve"> international construct of the </w:t>
      </w:r>
      <w:r w:rsidRPr="00C044C4">
        <w:rPr>
          <w:rStyle w:val="StyleUnderline"/>
          <w:highlight w:val="green"/>
        </w:rPr>
        <w:t>WTO</w:t>
      </w:r>
      <w:r w:rsidRPr="00C044C4">
        <w:rPr>
          <w:sz w:val="16"/>
        </w:rPr>
        <w:t xml:space="preserve">. 105 In order </w:t>
      </w:r>
      <w:r w:rsidRPr="00C044C4">
        <w:rPr>
          <w:rStyle w:val="Emphasis"/>
          <w:highlight w:val="green"/>
        </w:rPr>
        <w:t>to promote</w:t>
      </w:r>
      <w:r w:rsidRPr="00C044C4">
        <w:rPr>
          <w:rStyle w:val="Emphasis"/>
        </w:rPr>
        <w:t xml:space="preserve"> voluntary </w:t>
      </w:r>
      <w:r w:rsidRPr="00C044C4">
        <w:rPr>
          <w:rStyle w:val="Emphasis"/>
          <w:highlight w:val="green"/>
        </w:rPr>
        <w:t>compliance</w:t>
      </w:r>
      <w:r w:rsidRPr="00C044C4">
        <w:rPr>
          <w:rStyle w:val="Emphasis"/>
        </w:rPr>
        <w:t xml:space="preserve">, </w:t>
      </w:r>
      <w:r w:rsidRPr="00C044C4">
        <w:rPr>
          <w:rStyle w:val="Emphasis"/>
          <w:highlight w:val="green"/>
        </w:rPr>
        <w:t>the WTO must maintain</w:t>
      </w:r>
      <w:r w:rsidRPr="00C044C4">
        <w:rPr>
          <w:rStyle w:val="Emphasis"/>
        </w:rPr>
        <w:t xml:space="preserve"> a </w:t>
      </w:r>
      <w:r w:rsidRPr="00C044C4">
        <w:rPr>
          <w:rStyle w:val="Emphasis"/>
          <w:highlight w:val="green"/>
        </w:rPr>
        <w:t>high</w:t>
      </w:r>
      <w:r w:rsidRPr="00C044C4">
        <w:rPr>
          <w:rStyle w:val="Emphasis"/>
        </w:rPr>
        <w:t xml:space="preserve"> level of </w:t>
      </w:r>
      <w:r w:rsidRPr="00C044C4">
        <w:rPr>
          <w:rStyle w:val="Emphasis"/>
          <w:highlight w:val="green"/>
        </w:rPr>
        <w:t>credibility</w:t>
      </w:r>
      <w:r w:rsidRPr="00C044C4">
        <w:rPr>
          <w:sz w:val="16"/>
        </w:rPr>
        <w:t xml:space="preserve">. 106 </w:t>
      </w:r>
      <w:r w:rsidRPr="00C044C4">
        <w:rPr>
          <w:rStyle w:val="StyleUnderline"/>
        </w:rPr>
        <w:t>Nations must perceive the WTO as the most reasonable option for dispute resolution or fear that the WTO wields enough influence to enforce sanctions.</w:t>
      </w:r>
      <w:r w:rsidRPr="00C044C4">
        <w:rPr>
          <w:sz w:val="16"/>
        </w:rPr>
        <w:t xml:space="preserve"> 10 7 The arbitrators charged with performing the substantive work of the WTO by negotiating, compromising, and issuing judgments are keenly aware of the responsibility they </w:t>
      </w:r>
      <w:proofErr w:type="gramStart"/>
      <w:r w:rsidRPr="00C044C4">
        <w:rPr>
          <w:sz w:val="16"/>
        </w:rPr>
        <w:t>have to</w:t>
      </w:r>
      <w:proofErr w:type="gramEnd"/>
      <w:r w:rsidRPr="00C044C4">
        <w:rPr>
          <w:sz w:val="16"/>
        </w:rPr>
        <w:t xml:space="preserve"> uphold the organization's credibility. 108</w:t>
      </w:r>
    </w:p>
    <w:p w14:paraId="23BDB1A3" w14:textId="77777777" w:rsidR="00280C9D" w:rsidRDefault="00280C9D" w:rsidP="00280C9D">
      <w:pPr>
        <w:pStyle w:val="Heading4"/>
        <w:rPr>
          <w:rFonts w:cs="Calibri"/>
        </w:rPr>
      </w:pPr>
      <w:r>
        <w:rPr>
          <w:rFonts w:cs="Calibri"/>
        </w:rPr>
        <w:t xml:space="preserve">Extinction – nuke war fallout creates Ice Age and mass starvation </w:t>
      </w:r>
    </w:p>
    <w:p w14:paraId="3F54799B" w14:textId="77777777" w:rsidR="00280C9D" w:rsidRDefault="00280C9D" w:rsidP="00280C9D">
      <w:r>
        <w:t xml:space="preserve">Steven </w:t>
      </w:r>
      <w:r>
        <w:rPr>
          <w:rStyle w:val="StyleUnderline"/>
        </w:rPr>
        <w:t>Starr 15</w:t>
      </w:r>
      <w:r>
        <w:t xml:space="preserve">.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19" w:history="1">
        <w:r>
          <w:rPr>
            <w:rStyle w:val="Hyperlink"/>
            <w:color w:val="000000"/>
          </w:rPr>
          <w:t>https://ratical.org/radiation/NuclearExtinction/StevenStarr022815.html</w:t>
        </w:r>
      </w:hyperlink>
      <w:r>
        <w:t xml:space="preserve"> TG</w:t>
      </w:r>
    </w:p>
    <w:p w14:paraId="26C9FC69" w14:textId="77777777" w:rsidR="00280C9D" w:rsidRDefault="00280C9D" w:rsidP="00280C9D">
      <w:pPr>
        <w:rPr>
          <w:rStyle w:val="StyleUnderline"/>
        </w:rPr>
      </w:pPr>
      <w:r>
        <w:rPr>
          <w:rStyle w:val="StyleUnderline"/>
          <w:highlight w:val="green"/>
        </w:rPr>
        <w:t xml:space="preserve">A war </w:t>
      </w:r>
      <w:r>
        <w:rPr>
          <w:rStyle w:val="StyleUnderline"/>
        </w:rPr>
        <w:t xml:space="preserve">fought </w:t>
      </w:r>
      <w:r>
        <w:rPr>
          <w:rStyle w:val="StyleUnderline"/>
          <w:highlight w:val="green"/>
        </w:rPr>
        <w:t>with</w:t>
      </w:r>
      <w:r>
        <w:rPr>
          <w:rStyle w:val="StyleUnderline"/>
        </w:rPr>
        <w:t xml:space="preserve"> 21st century</w:t>
      </w:r>
      <w:r>
        <w:t xml:space="preserve"> strategic </w:t>
      </w:r>
      <w:r>
        <w:rPr>
          <w:rStyle w:val="StyleUnderline"/>
          <w:highlight w:val="green"/>
        </w:rPr>
        <w:t>nuclear weapons</w:t>
      </w:r>
      <w:r>
        <w:rPr>
          <w:rStyle w:val="StyleUnderline"/>
        </w:rPr>
        <w:t xml:space="preserve"> would be more than just a great catastrophe in human history. If we allow it to happen, such a war </w:t>
      </w:r>
      <w:r>
        <w:rPr>
          <w:rStyle w:val="StyleUnderline"/>
          <w:highlight w:val="green"/>
        </w:rPr>
        <w:t>would be a mass extinction event</w:t>
      </w:r>
      <w:r>
        <w:rPr>
          <w:rStyle w:val="StyleUnderline"/>
        </w:rPr>
        <w:t xml:space="preserve"> that </w:t>
      </w:r>
      <w:hyperlink r:id="rId20" w:history="1">
        <w:r>
          <w:rPr>
            <w:rStyle w:val="StyleUnderline"/>
            <w:color w:val="000000"/>
          </w:rPr>
          <w:t>ends human history</w:t>
        </w:r>
      </w:hyperlink>
      <w:r>
        <w:rPr>
          <w:rStyle w:val="StyleUnderline"/>
        </w:rPr>
        <w:t xml:space="preserve">. There is a profound </w:t>
      </w:r>
      <w:r>
        <w:rPr>
          <w:rStyle w:val="StyleUnderline"/>
        </w:rPr>
        <w:lastRenderedPageBreak/>
        <w:t>difference between extinction and “an unprecedented disaster,” or even “the end of civilization,” because even after such an immense catastrophe, human life would go on.</w:t>
      </w:r>
    </w:p>
    <w:p w14:paraId="2DE51E77" w14:textId="77777777" w:rsidR="00280C9D" w:rsidRDefault="00280C9D" w:rsidP="00280C9D">
      <w:r>
        <w:t xml:space="preserve">But </w:t>
      </w:r>
      <w:r>
        <w:rPr>
          <w:rStyle w:val="StyleUnderline"/>
          <w:highlight w:val="green"/>
        </w:rPr>
        <w:t>extinction</w:t>
      </w:r>
      <w:r>
        <w:rPr>
          <w:rStyle w:val="StyleUnderline"/>
        </w:rPr>
        <w:t xml:space="preserve">, by definition, </w:t>
      </w:r>
      <w:r>
        <w:rPr>
          <w:rStyle w:val="StyleUnderline"/>
          <w:highlight w:val="green"/>
        </w:rPr>
        <w:t>is an event of utter finality</w:t>
      </w:r>
      <w:r>
        <w:rPr>
          <w:rStyle w:val="StyleUnderline"/>
        </w:rPr>
        <w:t>, and a nuclear war that could cause human extinction should really be considered as the ultimate criminal act</w:t>
      </w:r>
      <w:r>
        <w:t>. It certainly would be the crime to end all crimes.</w:t>
      </w:r>
    </w:p>
    <w:p w14:paraId="49CE784C" w14:textId="77777777" w:rsidR="00280C9D" w:rsidRDefault="00280C9D" w:rsidP="00280C9D">
      <w:r>
        <w:rPr>
          <w:rStyle w:val="StyleUnderline"/>
        </w:rPr>
        <w:t>The world’s leading climatologists now tell us that nuclear war threatens our continued existence as a species</w:t>
      </w:r>
      <w:r>
        <w:t xml:space="preserve">. Their </w:t>
      </w:r>
      <w:r>
        <w:rPr>
          <w:rStyle w:val="StyleUnderline"/>
        </w:rPr>
        <w:t xml:space="preserve">studies predict that a large nuclear war, especially one fought with strategic nuclear weapons, would create a post-war environment in which </w:t>
      </w:r>
      <w:r>
        <w:rPr>
          <w:rStyle w:val="StyleUnderline"/>
          <w:highlight w:val="green"/>
        </w:rPr>
        <w:t>for many years it would be too cold and dark to</w:t>
      </w:r>
      <w:r>
        <w:rPr>
          <w:rStyle w:val="StyleUnderline"/>
        </w:rPr>
        <w:t xml:space="preserve"> even </w:t>
      </w:r>
      <w:r>
        <w:rPr>
          <w:rStyle w:val="StyleUnderline"/>
          <w:highlight w:val="green"/>
        </w:rPr>
        <w:t>grow food</w:t>
      </w:r>
      <w:r>
        <w:t xml:space="preserve">. Their findings make it clear that </w:t>
      </w:r>
      <w:r>
        <w:rPr>
          <w:rStyle w:val="StyleUnderline"/>
        </w:rPr>
        <w:t xml:space="preserve">not only humans, but most large animals and many other forms of complex life would likely vanish forever in a nuclear darkness </w:t>
      </w:r>
      <w:r>
        <w:t>of our own making.</w:t>
      </w:r>
    </w:p>
    <w:p w14:paraId="10E9D6E0" w14:textId="77777777" w:rsidR="00280C9D" w:rsidRDefault="00280C9D" w:rsidP="00280C9D">
      <w:pPr>
        <w:rPr>
          <w:rStyle w:val="StyleUnderline"/>
        </w:rPr>
      </w:pPr>
      <w:r>
        <w:rPr>
          <w:rStyle w:val="StyleUnderline"/>
        </w:rPr>
        <w:t xml:space="preserve">The environmental consequences of nuclear war would attack the ecological support systems of life at every level. </w:t>
      </w:r>
      <w:r>
        <w:rPr>
          <w:rStyle w:val="StyleUnderline"/>
          <w:highlight w:val="green"/>
        </w:rPr>
        <w:t>Radioactive fallout</w:t>
      </w:r>
      <w:r>
        <w:rPr>
          <w:rStyle w:val="StyleUnderline"/>
        </w:rPr>
        <w:t xml:space="preserve"> produced not only by nuclear bombs, but also by the destruction of nuclear power plants and their spent fuel pools, </w:t>
      </w:r>
      <w:r>
        <w:rPr>
          <w:rStyle w:val="StyleUnderline"/>
          <w:highlight w:val="green"/>
        </w:rPr>
        <w:t>would poison the biosphere. Millions of tons of smoke would</w:t>
      </w:r>
      <w:r>
        <w:rPr>
          <w:rStyle w:val="StyleUnderline"/>
        </w:rPr>
        <w:t xml:space="preserve"> act to </w:t>
      </w:r>
      <w:hyperlink r:id="rId21" w:history="1">
        <w:r>
          <w:rPr>
            <w:rStyle w:val="StyleUnderline"/>
            <w:color w:val="000000"/>
            <w:highlight w:val="green"/>
          </w:rPr>
          <w:t>destroy</w:t>
        </w:r>
        <w:r>
          <w:rPr>
            <w:rStyle w:val="StyleUnderline"/>
            <w:color w:val="000000"/>
          </w:rPr>
          <w:t xml:space="preserve"> Earth’s protective </w:t>
        </w:r>
        <w:r>
          <w:rPr>
            <w:rStyle w:val="StyleUnderline"/>
            <w:color w:val="000000"/>
            <w:highlight w:val="green"/>
          </w:rPr>
          <w:t>ozone</w:t>
        </w:r>
        <w:r>
          <w:rPr>
            <w:rStyle w:val="StyleUnderline"/>
            <w:color w:val="000000"/>
          </w:rPr>
          <w:t xml:space="preserve"> layer</w:t>
        </w:r>
      </w:hyperlink>
      <w:r>
        <w:rPr>
          <w:rStyle w:val="StyleUnderline"/>
        </w:rPr>
        <w:t> </w:t>
      </w:r>
      <w:r>
        <w:rPr>
          <w:rStyle w:val="StyleUnderline"/>
          <w:highlight w:val="green"/>
        </w:rPr>
        <w:t>and block</w:t>
      </w:r>
      <w:r>
        <w:rPr>
          <w:rStyle w:val="StyleUnderline"/>
        </w:rPr>
        <w:t xml:space="preserve"> most </w:t>
      </w:r>
      <w:r>
        <w:rPr>
          <w:rStyle w:val="StyleUnderline"/>
          <w:highlight w:val="green"/>
        </w:rPr>
        <w:t>sunlight</w:t>
      </w:r>
      <w:r>
        <w:rPr>
          <w:rStyle w:val="StyleUnderline"/>
        </w:rPr>
        <w:t xml:space="preserve"> from reaching Earth’s surface, </w:t>
      </w:r>
      <w:r>
        <w:rPr>
          <w:rStyle w:val="StyleUnderline"/>
          <w:highlight w:val="green"/>
        </w:rPr>
        <w:t>creating Ice Age</w:t>
      </w:r>
      <w:r>
        <w:rPr>
          <w:rStyle w:val="StyleUnderline"/>
        </w:rPr>
        <w:t xml:space="preserve"> weather conditions that would last </w:t>
      </w:r>
      <w:r>
        <w:rPr>
          <w:rStyle w:val="StyleUnderline"/>
          <w:highlight w:val="green"/>
        </w:rPr>
        <w:t>for decades</w:t>
      </w:r>
      <w:r>
        <w:rPr>
          <w:rStyle w:val="StyleUnderline"/>
        </w:rPr>
        <w:t>.</w:t>
      </w:r>
    </w:p>
    <w:p w14:paraId="75E50BFD" w14:textId="77777777" w:rsidR="00280C9D" w:rsidRDefault="00280C9D" w:rsidP="00280C9D">
      <w:r>
        <w:t>Yet the political and military leaders who control nuclear weapons strictly avoid any direct public discussion of the consequences of nuclear war. They do so by arguing that nuclear weapons are not intended to be used, but only to deter.</w:t>
      </w:r>
    </w:p>
    <w:p w14:paraId="776B5845" w14:textId="69F332B2" w:rsidR="00774F3E" w:rsidRPr="00280C9D" w:rsidRDefault="00280C9D" w:rsidP="00774F3E">
      <w:pPr>
        <w:rPr>
          <w:b/>
          <w:u w:val="single"/>
        </w:rPr>
      </w:pPr>
      <w:r>
        <w:t xml:space="preserve">Remarkably, the leaders of the Nuclear Weapon States have chosen to ignore the authoritative, long-standing scientific research done by the climatologists, </w:t>
      </w:r>
      <w:r>
        <w:rPr>
          <w:rStyle w:val="StyleUnderline"/>
        </w:rPr>
        <w:t>research</w:t>
      </w:r>
      <w:r>
        <w:t xml:space="preserve"> that </w:t>
      </w:r>
      <w:r>
        <w:rPr>
          <w:rStyle w:val="StyleUnderline"/>
        </w:rPr>
        <w:t xml:space="preserve">predicts </w:t>
      </w:r>
      <w:r>
        <w:rPr>
          <w:rStyle w:val="StyleUnderline"/>
          <w:highlight w:val="green"/>
        </w:rPr>
        <w:t>virtually any nuclear war</w:t>
      </w:r>
      <w:r>
        <w:rPr>
          <w:rStyle w:val="StyleUnderline"/>
        </w:rPr>
        <w:t xml:space="preserve">, fought with even a fraction of the operational and deployed nuclear arsenals, </w:t>
      </w:r>
      <w:r>
        <w:rPr>
          <w:rStyle w:val="StyleUnderline"/>
          <w:highlight w:val="green"/>
        </w:rPr>
        <w:t>will leave the Earth essentially uninhabitable</w:t>
      </w:r>
      <w:r>
        <w:rPr>
          <w:rStyle w:val="StyleUnderline"/>
        </w:rPr>
        <w:t>.</w:t>
      </w:r>
    </w:p>
    <w:p w14:paraId="285BC9E3" w14:textId="77777777" w:rsidR="00774F3E" w:rsidRPr="00F80FBB" w:rsidRDefault="00774F3E" w:rsidP="00774F3E">
      <w:pPr>
        <w:pStyle w:val="Heading3"/>
        <w:rPr>
          <w:rFonts w:cs="Calibri"/>
        </w:rPr>
      </w:pPr>
      <w:r w:rsidRPr="00F80FBB">
        <w:rPr>
          <w:rFonts w:cs="Calibri"/>
        </w:rPr>
        <w:lastRenderedPageBreak/>
        <w:t>1AC – Solvency: Public IP Holiday</w:t>
      </w:r>
    </w:p>
    <w:p w14:paraId="645CCD6C" w14:textId="77777777" w:rsidR="00774F3E" w:rsidRPr="00774F3E" w:rsidRDefault="00774F3E" w:rsidP="00774F3E">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57419EC5"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22"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0B74D30C" w14:textId="77777777" w:rsidR="00774F3E" w:rsidRPr="00774F3E" w:rsidRDefault="00774F3E" w:rsidP="00774F3E">
      <w:r w:rsidRPr="00774F3E">
        <w:t xml:space="preserve">When we take the longer view, </w:t>
      </w:r>
      <w:r w:rsidRPr="00774F3E">
        <w:rPr>
          <w:highlight w:val="green"/>
          <w:u w:val="single"/>
        </w:rPr>
        <w:t>we</w:t>
      </w:r>
      <w:r w:rsidRPr="00774F3E">
        <w:rPr>
          <w:u w:val="single"/>
        </w:rPr>
        <w:t xml:space="preserve"> can </w:t>
      </w:r>
      <w:r w:rsidRPr="00774F3E">
        <w:rPr>
          <w:highlight w:val="green"/>
          <w:u w:val="single"/>
        </w:rPr>
        <w:t xml:space="preserve">see a </w:t>
      </w:r>
      <w:r w:rsidRPr="00774F3E">
        <w:rPr>
          <w:rStyle w:val="Emphasis"/>
          <w:highlight w:val="green"/>
        </w:rPr>
        <w:t>fundamental mismatch</w:t>
      </w:r>
      <w:r w:rsidRPr="00774F3E">
        <w:rPr>
          <w:highlight w:val="green"/>
          <w:u w:val="single"/>
        </w:rPr>
        <w:t xml:space="preserve"> between</w:t>
      </w:r>
      <w:r w:rsidRPr="00774F3E">
        <w:rPr>
          <w:u w:val="single"/>
        </w:rPr>
        <w:t xml:space="preserve"> the policy design of </w:t>
      </w:r>
      <w:r w:rsidRPr="00774F3E">
        <w:rPr>
          <w:highlight w:val="green"/>
          <w:u w:val="single"/>
        </w:rPr>
        <w:t>i</w:t>
      </w:r>
      <w:r w:rsidRPr="00774F3E">
        <w:rPr>
          <w:u w:val="single"/>
        </w:rPr>
        <w:t xml:space="preserve">ntellectual </w:t>
      </w:r>
      <w:r w:rsidRPr="00774F3E">
        <w:rPr>
          <w:highlight w:val="green"/>
          <w:u w:val="single"/>
        </w:rPr>
        <w:t>p</w:t>
      </w:r>
      <w:r w:rsidRPr="00774F3E">
        <w:rPr>
          <w:u w:val="single"/>
        </w:rPr>
        <w:t xml:space="preserve">roperty protection </w:t>
      </w:r>
      <w:r w:rsidRPr="00774F3E">
        <w:rPr>
          <w:highlight w:val="green"/>
          <w:u w:val="single"/>
        </w:rPr>
        <w:t>and</w:t>
      </w:r>
      <w:r w:rsidRPr="00774F3E">
        <w:rPr>
          <w:u w:val="single"/>
        </w:rPr>
        <w:t xml:space="preserve"> the policy requirements of </w:t>
      </w:r>
      <w:r w:rsidRPr="00774F3E">
        <w:rPr>
          <w:highlight w:val="green"/>
          <w:u w:val="single"/>
        </w:rPr>
        <w:t>effective pandemic</w:t>
      </w:r>
      <w:r w:rsidRPr="00774F3E">
        <w:rPr>
          <w:u w:val="single"/>
        </w:rPr>
        <w:t xml:space="preserve"> </w:t>
      </w:r>
      <w:r w:rsidRPr="00774F3E">
        <w:rPr>
          <w:highlight w:val="green"/>
          <w:u w:val="single"/>
        </w:rPr>
        <w:t>response</w:t>
      </w:r>
      <w:r w:rsidRPr="00774F3E">
        <w:rPr>
          <w:u w:val="single"/>
        </w:rPr>
        <w:t>.</w:t>
      </w:r>
      <w:r w:rsidRPr="00774F3E">
        <w:t xml:space="preserve"> Although patent law, properly restrained, constitutes one important element of a well-designed national innovation system, </w:t>
      </w:r>
      <w:r w:rsidRPr="00774F3E">
        <w:rPr>
          <w:u w:val="single"/>
        </w:rPr>
        <w:t xml:space="preserve">the way </w:t>
      </w:r>
      <w:r w:rsidRPr="00774F3E">
        <w:rPr>
          <w:highlight w:val="green"/>
          <w:u w:val="single"/>
        </w:rPr>
        <w:t>it</w:t>
      </w:r>
      <w:r w:rsidRPr="00774F3E">
        <w:rPr>
          <w:u w:val="single"/>
        </w:rPr>
        <w:t xml:space="preserve"> goes about encouraging technological progress </w:t>
      </w:r>
      <w:r w:rsidRPr="00774F3E">
        <w:rPr>
          <w:highlight w:val="green"/>
          <w:u w:val="single"/>
        </w:rPr>
        <w:t xml:space="preserve">is </w:t>
      </w:r>
      <w:r w:rsidRPr="00774F3E">
        <w:rPr>
          <w:rStyle w:val="Emphasis"/>
          <w:highlight w:val="green"/>
        </w:rPr>
        <w:t>singularly ill-suited</w:t>
      </w:r>
      <w:r w:rsidRPr="00774F3E">
        <w:rPr>
          <w:u w:val="single"/>
        </w:rPr>
        <w:t xml:space="preserve"> to the emergency conditions of a pandemic</w:t>
      </w:r>
      <w:r w:rsidRPr="00774F3E">
        <w:t xml:space="preserve"> or other public health crisis. </w:t>
      </w:r>
      <w:r w:rsidRPr="00774F3E">
        <w:rPr>
          <w:highlight w:val="green"/>
          <w:u w:val="single"/>
        </w:rPr>
        <w:t>Securing a TRIPS waiver for COVID-19 vaccines</w:t>
      </w:r>
      <w:r w:rsidRPr="00774F3E">
        <w:t xml:space="preserve"> and treatments </w:t>
      </w:r>
      <w:r w:rsidRPr="00774F3E">
        <w:rPr>
          <w:highlight w:val="green"/>
          <w:u w:val="single"/>
        </w:rPr>
        <w:t>would</w:t>
      </w:r>
      <w:r w:rsidRPr="00774F3E">
        <w:t xml:space="preserve"> thus </w:t>
      </w:r>
      <w:r w:rsidRPr="00774F3E">
        <w:rPr>
          <w:highlight w:val="green"/>
          <w:u w:val="single"/>
        </w:rPr>
        <w:t>establish</w:t>
      </w:r>
      <w:r w:rsidRPr="00774F3E">
        <w:rPr>
          <w:u w:val="single"/>
        </w:rPr>
        <w:t xml:space="preserve"> a salutary </w:t>
      </w:r>
      <w:r w:rsidRPr="00774F3E">
        <w:rPr>
          <w:highlight w:val="green"/>
          <w:u w:val="single"/>
        </w:rPr>
        <w:t>precedent that</w:t>
      </w:r>
      <w:r w:rsidRPr="00774F3E">
        <w:t xml:space="preserve">, </w:t>
      </w:r>
      <w:r w:rsidRPr="00774F3E">
        <w:rPr>
          <w:highlight w:val="green"/>
          <w:u w:val="single"/>
        </w:rPr>
        <w:t>in emergencies</w:t>
      </w:r>
      <w:r w:rsidRPr="00774F3E">
        <w:t xml:space="preserve"> of this kind, </w:t>
      </w:r>
      <w:r w:rsidRPr="00774F3E">
        <w:rPr>
          <w:highlight w:val="green"/>
          <w:u w:val="single"/>
        </w:rPr>
        <w:t>governments should employ</w:t>
      </w:r>
      <w:r w:rsidRPr="00774F3E">
        <w:t xml:space="preserve"> other, more </w:t>
      </w:r>
      <w:r w:rsidRPr="00774F3E">
        <w:rPr>
          <w:rStyle w:val="Emphasis"/>
          <w:highlight w:val="green"/>
        </w:rPr>
        <w:t>direct means</w:t>
      </w:r>
      <w:r w:rsidRPr="00774F3E">
        <w:rPr>
          <w:highlight w:val="green"/>
          <w:u w:val="single"/>
        </w:rPr>
        <w:t xml:space="preserve"> to incentivize</w:t>
      </w:r>
      <w:r w:rsidRPr="00774F3E">
        <w:rPr>
          <w:u w:val="single"/>
        </w:rPr>
        <w:t xml:space="preserve"> the development of </w:t>
      </w:r>
      <w:r w:rsidRPr="00774F3E">
        <w:rPr>
          <w:highlight w:val="green"/>
          <w:u w:val="single"/>
        </w:rPr>
        <w:t>new drugs</w:t>
      </w:r>
      <w:r w:rsidRPr="00774F3E">
        <w:t xml:space="preserve">. </w:t>
      </w:r>
      <w:r w:rsidRPr="00774F3E">
        <w:rPr>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774F3E">
        <w:t>prices.</w:t>
      </w:r>
      <w:r w:rsidRPr="00774F3E">
        <w:rPr>
          <w:sz w:val="16"/>
          <w:szCs w:val="16"/>
        </w:rPr>
        <w:t>The</w:t>
      </w:r>
      <w:proofErr w:type="spellEnd"/>
      <w:proofErr w:type="gramEnd"/>
      <w:r w:rsidRPr="00774F3E">
        <w:rPr>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774F3E">
        <w:rPr>
          <w:sz w:val="16"/>
          <w:szCs w:val="16"/>
        </w:rPr>
        <w:t>investment.</w:t>
      </w:r>
      <w:r w:rsidRPr="00774F3E">
        <w:rPr>
          <w:u w:val="single"/>
        </w:rPr>
        <w:t>For</w:t>
      </w:r>
      <w:proofErr w:type="spellEnd"/>
      <w:proofErr w:type="gramEnd"/>
      <w:r w:rsidRPr="00774F3E">
        <w:rPr>
          <w:u w:val="single"/>
        </w:rPr>
        <w:t xml:space="preserve"> the tradeoff between costs and benefits to come out positive on net, </w:t>
      </w:r>
      <w:r w:rsidRPr="00774F3E">
        <w:rPr>
          <w:rStyle w:val="Emphasis"/>
        </w:rPr>
        <w:t>patent law must strike the right balance</w:t>
      </w:r>
      <w:r w:rsidRPr="00774F3E">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774F3E">
        <w:lastRenderedPageBreak/>
        <w:t>technology.</w:t>
      </w:r>
      <w:r w:rsidRPr="00774F3E">
        <w:rPr>
          <w:u w:val="single"/>
        </w:rPr>
        <w:t>Unfortunately</w:t>
      </w:r>
      <w:proofErr w:type="spellEnd"/>
      <w:proofErr w:type="gramEnd"/>
      <w:r w:rsidRPr="00774F3E">
        <w:rPr>
          <w:rStyle w:val="Emphasis"/>
        </w:rPr>
        <w:t xml:space="preserve">, </w:t>
      </w:r>
      <w:r w:rsidRPr="00774F3E">
        <w:rPr>
          <w:rStyle w:val="Emphasis"/>
          <w:highlight w:val="green"/>
        </w:rPr>
        <w:t>the U.S. patent system</w:t>
      </w:r>
      <w:r w:rsidRPr="00774F3E">
        <w:rPr>
          <w:highlight w:val="green"/>
          <w:u w:val="single"/>
        </w:rPr>
        <w:t xml:space="preserve"> at </w:t>
      </w:r>
      <w:r w:rsidRPr="00774F3E">
        <w:rPr>
          <w:rStyle w:val="Emphasis"/>
          <w:highlight w:val="green"/>
        </w:rPr>
        <w:t>present is out of balance</w:t>
      </w:r>
      <w:r w:rsidRPr="00774F3E">
        <w:t xml:space="preserve">. Over the past few decades, </w:t>
      </w:r>
      <w:r w:rsidRPr="00774F3E">
        <w:rPr>
          <w:u w:val="single"/>
        </w:rPr>
        <w:t xml:space="preserve">the expansion of </w:t>
      </w:r>
      <w:r w:rsidRPr="00774F3E">
        <w:rPr>
          <w:highlight w:val="green"/>
          <w:u w:val="single"/>
        </w:rPr>
        <w:t>patentability</w:t>
      </w:r>
      <w:r w:rsidRPr="00774F3E">
        <w:t xml:space="preserve"> to include software and business methods as well as a general relaxation of patenting requirements hav</w:t>
      </w:r>
      <w:r w:rsidRPr="00774F3E">
        <w:rPr>
          <w:u w:val="single"/>
        </w:rPr>
        <w:t xml:space="preserve">e </w:t>
      </w:r>
      <w:r w:rsidRPr="00774F3E">
        <w:rPr>
          <w:highlight w:val="green"/>
          <w:u w:val="single"/>
        </w:rPr>
        <w:t xml:space="preserve">led to </w:t>
      </w:r>
      <w:r w:rsidRPr="00774F3E">
        <w:rPr>
          <w:rStyle w:val="Emphasis"/>
          <w:highlight w:val="green"/>
        </w:rPr>
        <w:t>wildly excessive growth</w:t>
      </w:r>
      <w:r w:rsidRPr="00774F3E">
        <w:rPr>
          <w:u w:val="single"/>
        </w:rPr>
        <w:t xml:space="preserve"> </w:t>
      </w:r>
      <w:r w:rsidRPr="00774F3E">
        <w:rPr>
          <w:highlight w:val="green"/>
          <w:u w:val="single"/>
        </w:rPr>
        <w:t>in</w:t>
      </w:r>
      <w:r w:rsidRPr="00774F3E">
        <w:rPr>
          <w:u w:val="single"/>
        </w:rPr>
        <w:t xml:space="preserve"> these temporary </w:t>
      </w:r>
      <w:r w:rsidRPr="00774F3E">
        <w:rPr>
          <w:highlight w:val="green"/>
          <w:u w:val="single"/>
        </w:rPr>
        <w:t>monopolies</w:t>
      </w:r>
      <w:r w:rsidRPr="00774F3E">
        <w:rPr>
          <w:u w:val="single"/>
        </w:rPr>
        <w:t xml:space="preserve">: the </w:t>
      </w:r>
      <w:r w:rsidRPr="00774F3E">
        <w:rPr>
          <w:highlight w:val="green"/>
          <w:u w:val="single"/>
        </w:rPr>
        <w:t>number of patents</w:t>
      </w:r>
      <w:r w:rsidRPr="00774F3E">
        <w:rPr>
          <w:u w:val="single"/>
        </w:rPr>
        <w:t xml:space="preserve"> granted annually has </w:t>
      </w:r>
      <w:hyperlink r:id="rId23" w:history="1">
        <w:r w:rsidRPr="00774F3E">
          <w:rPr>
            <w:highlight w:val="green"/>
            <w:u w:val="single"/>
            <w:bdr w:val="none" w:sz="0" w:space="0" w:color="auto" w:frame="1"/>
          </w:rPr>
          <w:t xml:space="preserve">skyrocketed </w:t>
        </w:r>
        <w:r w:rsidRPr="00774F3E">
          <w:rPr>
            <w:rStyle w:val="Emphasis"/>
            <w:highlight w:val="green"/>
          </w:rPr>
          <w:t>roughly fivefold</w:t>
        </w:r>
      </w:hyperlink>
      <w:r w:rsidRPr="00774F3E">
        <w:rPr>
          <w:highlight w:val="green"/>
          <w:u w:val="single"/>
        </w:rPr>
        <w:t> since the early 1980s</w:t>
      </w:r>
      <w:r w:rsidRPr="00774F3E">
        <w:rPr>
          <w:u w:val="single"/>
        </w:rPr>
        <w:t>. One unfortunate result has been the rise of “non-practicing entities,” better known as patent trolls: firms that make nothing themselves but buy up patent portfolios and monetize them</w:t>
      </w:r>
      <w:r w:rsidRPr="00774F3E">
        <w:t xml:space="preserve"> through aggressive litigation. As a result, </w:t>
      </w:r>
      <w:r w:rsidRPr="00774F3E">
        <w:rPr>
          <w:u w:val="single"/>
        </w:rPr>
        <w:t xml:space="preserve">a law that is supposed to </w:t>
      </w:r>
      <w:r w:rsidRPr="00774F3E">
        <w:rPr>
          <w:rStyle w:val="Emphasis"/>
        </w:rPr>
        <w:t>encourage innovation has turned into a </w:t>
      </w:r>
      <w:hyperlink r:id="rId24" w:history="1">
        <w:r w:rsidRPr="00774F3E">
          <w:rPr>
            <w:rStyle w:val="Emphasis"/>
          </w:rPr>
          <w:t>legal minefield</w:t>
        </w:r>
      </w:hyperlink>
      <w:r w:rsidRPr="00774F3E">
        <w:rPr>
          <w:u w:val="single"/>
        </w:rPr>
        <w:t> for many would-be innovators</w:t>
      </w:r>
      <w:r w:rsidRPr="00774F3E">
        <w:t xml:space="preserve">. In the </w:t>
      </w:r>
      <w:r w:rsidRPr="00774F3E">
        <w:rPr>
          <w:u w:val="single"/>
        </w:rPr>
        <w:t xml:space="preserve">pharmaceutical industry, firms have abused the law by piling up patents for </w:t>
      </w:r>
      <w:r w:rsidRPr="00774F3E">
        <w:rPr>
          <w:rStyle w:val="Emphasis"/>
        </w:rPr>
        <w:t>trivial, therapeutically irrelevant “innovations</w:t>
      </w:r>
      <w:r w:rsidRPr="00774F3E">
        <w:rPr>
          <w:u w:val="single"/>
        </w:rPr>
        <w:t>” that allow them to </w:t>
      </w:r>
      <w:hyperlink r:id="rId25" w:history="1">
        <w:r w:rsidRPr="00774F3E">
          <w:rPr>
            <w:u w:val="single"/>
            <w:bdr w:val="none" w:sz="0" w:space="0" w:color="auto" w:frame="1"/>
          </w:rPr>
          <w:t>extend their monopolies</w:t>
        </w:r>
      </w:hyperlink>
      <w:r w:rsidRPr="00774F3E">
        <w:rPr>
          <w:u w:val="single"/>
        </w:rPr>
        <w:t> and keep raising prices long beyond the statutorily contemplated 20 years.</w:t>
      </w:r>
      <w:r w:rsidRPr="00774F3E">
        <w:t xml:space="preserve"> </w:t>
      </w:r>
      <w:r w:rsidRPr="00774F3E">
        <w:rPr>
          <w:highlight w:val="green"/>
          <w:u w:val="single"/>
        </w:rPr>
        <w:t>Patent law is creating</w:t>
      </w:r>
      <w:r w:rsidRPr="00774F3E">
        <w:rPr>
          <w:u w:val="single"/>
        </w:rPr>
        <w:t xml:space="preserve"> these </w:t>
      </w:r>
      <w:r w:rsidRPr="00774F3E">
        <w:rPr>
          <w:rStyle w:val="Emphasis"/>
          <w:highlight w:val="green"/>
        </w:rPr>
        <w:t>unintended consequences</w:t>
      </w:r>
      <w:r w:rsidRPr="00774F3E">
        <w:rPr>
          <w:u w:val="single"/>
        </w:rPr>
        <w:t xml:space="preserve"> because policymakers have been caught in an </w:t>
      </w:r>
      <w:r w:rsidRPr="00774F3E">
        <w:rPr>
          <w:rStyle w:val="Emphasis"/>
        </w:rPr>
        <w:t>ideological fog</w:t>
      </w:r>
      <w:r w:rsidRPr="00774F3E">
        <w:rPr>
          <w:u w:val="single"/>
        </w:rPr>
        <w:t xml:space="preserve"> that </w:t>
      </w:r>
      <w:hyperlink r:id="rId26" w:history="1">
        <w:r w:rsidRPr="00774F3E">
          <w:rPr>
            <w:u w:val="single"/>
            <w:bdr w:val="none" w:sz="0" w:space="0" w:color="auto" w:frame="1"/>
          </w:rPr>
          <w:t>conflates “intellectual property” with actual property rights</w:t>
        </w:r>
      </w:hyperlink>
      <w:r w:rsidRPr="00774F3E">
        <w:t xml:space="preserve"> over physical objects. Enveloped in that fog, </w:t>
      </w:r>
      <w:r w:rsidRPr="00774F3E">
        <w:rPr>
          <w:u w:val="single"/>
        </w:rPr>
        <w:t xml:space="preserve">they regard any attempts to put limits on patent monopolies as attacks on private property </w:t>
      </w:r>
      <w:r w:rsidRPr="00774F3E">
        <w:t xml:space="preserve">and view ongoing expansions of patent privileges as necessary to keep innovation from grinding to a halt. In fact, </w:t>
      </w:r>
      <w:r w:rsidRPr="00774F3E">
        <w:rPr>
          <w:u w:val="single"/>
        </w:rPr>
        <w:t>patent law is a tool of regulatory policy with the usual tradeoffs between costs and benefits; like all tools, it can be misused</w:t>
      </w:r>
      <w:r w:rsidRPr="00774F3E">
        <w:t xml:space="preserve">, and as with all tools there are some jobs for which other tools are better suited. </w:t>
      </w:r>
      <w:r w:rsidRPr="00774F3E">
        <w:rPr>
          <w:highlight w:val="green"/>
          <w:u w:val="single"/>
        </w:rPr>
        <w:t>A well-designed patent system,</w:t>
      </w:r>
      <w:r w:rsidRPr="00774F3E">
        <w:rPr>
          <w:u w:val="single"/>
        </w:rPr>
        <w:t xml:space="preserve"> in which benefits are maximized and costs kept to a minimum, </w:t>
      </w:r>
      <w:r w:rsidRPr="00774F3E">
        <w:rPr>
          <w:highlight w:val="green"/>
          <w:u w:val="single"/>
        </w:rPr>
        <w:t xml:space="preserve">is </w:t>
      </w:r>
      <w:r w:rsidRPr="00774F3E">
        <w:rPr>
          <w:rStyle w:val="Emphasis"/>
          <w:highlight w:val="green"/>
        </w:rPr>
        <w:t>just one of various policy options</w:t>
      </w:r>
      <w:r w:rsidRPr="00774F3E">
        <w:rPr>
          <w:u w:val="single"/>
        </w:rPr>
        <w:t xml:space="preserve"> that governments can employ </w:t>
      </w:r>
      <w:r w:rsidRPr="00774F3E">
        <w:rPr>
          <w:highlight w:val="green"/>
          <w:u w:val="single"/>
        </w:rPr>
        <w:t>to stimulate technological</w:t>
      </w:r>
      <w:r w:rsidRPr="00774F3E">
        <w:rPr>
          <w:u w:val="single"/>
        </w:rPr>
        <w:t xml:space="preserve"> advance—including </w:t>
      </w:r>
      <w:r w:rsidRPr="00774F3E">
        <w:rPr>
          <w:highlight w:val="green"/>
          <w:u w:val="single"/>
        </w:rPr>
        <w:t>tax credits for R&amp;D, prizes</w:t>
      </w:r>
      <w:r w:rsidRPr="00774F3E">
        <w:rPr>
          <w:u w:val="single"/>
        </w:rPr>
        <w:t xml:space="preserve"> for targeted inventions, and </w:t>
      </w:r>
      <w:r w:rsidRPr="00774F3E">
        <w:rPr>
          <w:highlight w:val="green"/>
          <w:u w:val="single"/>
        </w:rPr>
        <w:t>direct government support.</w:t>
      </w:r>
    </w:p>
    <w:p w14:paraId="1BD120EB" w14:textId="77777777" w:rsidR="00774F3E" w:rsidRPr="00774F3E" w:rsidRDefault="00774F3E" w:rsidP="00774F3E"/>
    <w:p w14:paraId="532B419C" w14:textId="77777777" w:rsidR="00774F3E" w:rsidRPr="00774F3E" w:rsidRDefault="00774F3E" w:rsidP="00774F3E">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p>
    <w:p w14:paraId="3D80E320" w14:textId="77777777" w:rsidR="00774F3E" w:rsidRPr="00774F3E" w:rsidRDefault="00774F3E" w:rsidP="00774F3E">
      <w:r w:rsidRPr="00774F3E">
        <w:t xml:space="preserve">-- that’s </w:t>
      </w:r>
      <w:proofErr w:type="spellStart"/>
      <w:r w:rsidRPr="00774F3E">
        <w:t>Moderna</w:t>
      </w:r>
      <w:proofErr w:type="spellEnd"/>
      <w:r w:rsidRPr="00774F3E">
        <w:t>, Pfizer-BioNTech, Johnson &amp; Johnson/Janssen</w:t>
      </w:r>
    </w:p>
    <w:p w14:paraId="14961A38" w14:textId="77777777" w:rsidR="00774F3E" w:rsidRPr="00774F3E" w:rsidRDefault="00774F3E" w:rsidP="00774F3E">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5D7896C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w:t>
      </w:r>
      <w:r w:rsidRPr="00774F3E">
        <w:rPr>
          <w:rFonts w:eastAsia="Times New Roman"/>
        </w:rPr>
        <w:lastRenderedPageBreak/>
        <w:t xml:space="preserve">is ours: waiving intellectual property protections for COVID-19 vaccines,” Journal of Medical Ethics, July 6, 2021, </w:t>
      </w:r>
      <w:hyperlink r:id="rId27"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763D5896" w14:textId="77777777" w:rsidR="00774F3E" w:rsidRPr="00774F3E" w:rsidRDefault="00774F3E" w:rsidP="00774F3E">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IP protections further frustrate the goal of 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w:t>
      </w:r>
      <w:proofErr w:type="spellStart"/>
      <w:r w:rsidRPr="00774F3E">
        <w:rPr>
          <w:rFonts w:eastAsia="Times New Roman"/>
          <w:u w:val="single"/>
        </w:rPr>
        <w:t>stabilise</w:t>
      </w:r>
      <w:proofErr w:type="spellEnd"/>
      <w:r w:rsidRPr="00774F3E">
        <w:rPr>
          <w:rFonts w:eastAsia="Times New Roman"/>
          <w:u w:val="single"/>
        </w:rPr>
        <w:t xml:space="preserve"> supply, </w:t>
      </w:r>
      <w:proofErr w:type="spellStart"/>
      <w:r w:rsidRPr="00774F3E">
        <w:rPr>
          <w:rFonts w:eastAsia="Times New Roman"/>
          <w:u w:val="single"/>
        </w:rPr>
        <w:t>minimising</w:t>
      </w:r>
      <w:proofErr w:type="spellEnd"/>
      <w:r w:rsidRPr="00774F3E">
        <w:rPr>
          <w:rFonts w:eastAsia="Times New Roman"/>
          <w:u w:val="single"/>
        </w:rPr>
        <w:t xml:space="preserve"> disruptions of the kind that occurred when India halted vaccine exports amidst a surge of COVID-19 cases.</w:t>
      </w:r>
    </w:p>
    <w:p w14:paraId="233EACCE" w14:textId="0CB18A97" w:rsidR="00F270FF" w:rsidRPr="00F270FF" w:rsidRDefault="00774F3E" w:rsidP="00F270FF">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w:t>
      </w:r>
      <w:proofErr w:type="spellStart"/>
      <w:r w:rsidRPr="00774F3E">
        <w:rPr>
          <w:rFonts w:eastAsia="Times New Roman"/>
        </w:rPr>
        <w:t>Nkengasong</w:t>
      </w:r>
      <w:proofErr w:type="spellEnd"/>
      <w:r w:rsidRPr="00774F3E">
        <w:rPr>
          <w:rFonts w:eastAsia="Times New Roman"/>
        </w:rPr>
        <w:t xml:space="preserve">, Director of the African </w:t>
      </w:r>
      <w:proofErr w:type="spellStart"/>
      <w:r w:rsidRPr="00774F3E">
        <w:rPr>
          <w:rFonts w:eastAsia="Times New Roman"/>
        </w:rPr>
        <w:t>Centres</w:t>
      </w:r>
      <w:proofErr w:type="spellEnd"/>
      <w:r w:rsidRPr="00774F3E">
        <w:rPr>
          <w:rFonts w:eastAsia="Times New Roman"/>
        </w:rPr>
        <w:t xml:space="preserve"> for Disease Control and Prevention, put the point bluntly, ‘Can a continent of 1.2billion people—projected to be 2.4billion in 30 years, where one in four people in the world will be African—continue to import 99% of its vaccine?’18</w:t>
      </w:r>
    </w:p>
    <w:p w14:paraId="6522AC58" w14:textId="77777777" w:rsidR="00280C9D" w:rsidRPr="00A0610A" w:rsidRDefault="00280C9D" w:rsidP="00280C9D">
      <w:pPr>
        <w:pStyle w:val="Heading3"/>
        <w:rPr>
          <w:rFonts w:cs="Calibri"/>
        </w:rPr>
      </w:pPr>
      <w:r w:rsidRPr="00A0610A">
        <w:rPr>
          <w:rFonts w:cs="Calibri"/>
        </w:rPr>
        <w:lastRenderedPageBreak/>
        <w:t>Framework</w:t>
      </w:r>
    </w:p>
    <w:p w14:paraId="7E3AA294" w14:textId="77777777" w:rsidR="00280C9D" w:rsidRPr="00A0610A" w:rsidRDefault="00280C9D" w:rsidP="00280C9D">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2A7BF636" w14:textId="77777777" w:rsidR="00280C9D" w:rsidRPr="00A0610A" w:rsidRDefault="00280C9D" w:rsidP="00280C9D">
      <w:r w:rsidRPr="00A0610A">
        <w:rPr>
          <w:b/>
        </w:rPr>
        <w:t>Moen 16</w:t>
      </w:r>
      <w:r w:rsidRPr="00A0610A">
        <w:t xml:space="preserve"> [Ole Martin Moen, Research Fellow in Philosophy at University of Oslo “An Argument for Hedonism” Journal of Value Inquiry (Springer), 50 (2) 2016: 267–281] SJDI</w:t>
      </w:r>
    </w:p>
    <w:p w14:paraId="70A14590" w14:textId="77777777" w:rsidR="00280C9D" w:rsidRPr="00A0610A" w:rsidRDefault="00280C9D" w:rsidP="00280C9D">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 xml:space="preserve">pleasure is intrinsically </w:t>
      </w:r>
      <w:proofErr w:type="gramStart"/>
      <w:r w:rsidRPr="00A0610A">
        <w:rPr>
          <w:b/>
          <w:highlight w:val="green"/>
          <w:u w:val="single"/>
        </w:rPr>
        <w:t>valuable</w:t>
      </w:r>
      <w:proofErr w:type="gramEnd"/>
      <w:r w:rsidRPr="00A0610A">
        <w:rPr>
          <w:b/>
          <w:highlight w:val="green"/>
          <w:u w:val="single"/>
        </w:rPr>
        <w:t xml:space="preserve"> and pain is intrinsically </w:t>
      </w:r>
      <w:proofErr w:type="spellStart"/>
      <w:r w:rsidRPr="00A0610A">
        <w:rPr>
          <w:b/>
          <w:highlight w:val="green"/>
          <w:u w:val="single"/>
        </w:rPr>
        <w:t>disvaluable</w:t>
      </w:r>
      <w:proofErr w:type="spellEnd"/>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 xml:space="preserve">If </w:t>
      </w:r>
      <w:proofErr w:type="gramStart"/>
      <w:r w:rsidRPr="00A0610A">
        <w:rPr>
          <w:b/>
          <w:u w:val="single"/>
        </w:rPr>
        <w:t>I</w:t>
      </w:r>
      <w:proofErr w:type="gramEnd"/>
      <w:r w:rsidRPr="00A0610A">
        <w:rPr>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75F69E3E" w14:textId="77777777" w:rsidR="00280C9D" w:rsidRPr="007928AC" w:rsidRDefault="00280C9D" w:rsidP="00280C9D">
      <w:pPr>
        <w:pStyle w:val="Heading4"/>
        <w:rPr>
          <w:rFonts w:cs="Calibri"/>
        </w:rPr>
      </w:pPr>
      <w:r w:rsidRPr="00A0610A">
        <w:rPr>
          <w:rFonts w:cs="Calibri"/>
        </w:rPr>
        <w:lastRenderedPageBreak/>
        <w:t xml:space="preserve">Thus, the standard is maximizing expected well-being. Prefer additionally – </w:t>
      </w:r>
    </w:p>
    <w:p w14:paraId="1121B753" w14:textId="77777777" w:rsidR="00280C9D" w:rsidRPr="00A0610A" w:rsidRDefault="00280C9D" w:rsidP="00280C9D">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558295EF" w14:textId="77777777" w:rsidR="00280C9D" w:rsidRPr="00A0610A" w:rsidRDefault="00280C9D" w:rsidP="00280C9D">
      <w:pPr>
        <w:pStyle w:val="Heading4"/>
        <w:rPr>
          <w:rFonts w:cs="Calibri"/>
        </w:rPr>
      </w:pPr>
      <w:r w:rsidRPr="00A0610A">
        <w:rPr>
          <w:rFonts w:cs="Calibri"/>
        </w:rPr>
        <w:t>2</w:t>
      </w:r>
      <w:r>
        <w:rPr>
          <w:rFonts w:cs="Calibri"/>
        </w:rPr>
        <w:t xml:space="preserve">. </w:t>
      </w:r>
      <w:r w:rsidRPr="00A0610A">
        <w:rPr>
          <w:rFonts w:cs="Calibri"/>
        </w:rPr>
        <w:t xml:space="preserve">Occam’s Razor – historical moral disagreement over internal conceptions of morality prove non fallibility, which means you default to the </w:t>
      </w:r>
      <w:proofErr w:type="gramStart"/>
      <w:r w:rsidRPr="00A0610A">
        <w:rPr>
          <w:rFonts w:cs="Calibri"/>
        </w:rPr>
        <w:t>most simple</w:t>
      </w:r>
      <w:proofErr w:type="gramEnd"/>
      <w:r w:rsidRPr="00A0610A">
        <w:rPr>
          <w:rFonts w:cs="Calibri"/>
        </w:rPr>
        <w:t xml:space="preserve"> conception of intrinsic values and decision calc – proves phenomenal introspection and intuitionism which outweighs since they’re the foundational basis for any argument and theories that contradict our intuitions are most likely false even if we can’t deductively determine why</w:t>
      </w:r>
    </w:p>
    <w:p w14:paraId="0DBEE72A" w14:textId="77777777" w:rsidR="00280C9D" w:rsidRDefault="00280C9D" w:rsidP="00280C9D">
      <w:pPr>
        <w:pStyle w:val="Heading4"/>
        <w:rPr>
          <w:rFonts w:cs="Calibri"/>
        </w:rPr>
      </w:pPr>
      <w:r w:rsidRPr="00A0610A">
        <w:rPr>
          <w:rFonts w:cs="Calibri"/>
        </w:rPr>
        <w:t>3</w:t>
      </w:r>
      <w:r>
        <w:rPr>
          <w:rFonts w:cs="Calibri"/>
        </w:rPr>
        <w:t>.</w:t>
      </w:r>
      <w:r w:rsidRPr="00A0610A">
        <w:rPr>
          <w:rFonts w:cs="Calibri"/>
        </w:rPr>
        <w:t xml:space="preserve"> 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6FB6FAF7" w14:textId="77777777" w:rsidR="00280C9D" w:rsidRPr="00586B80" w:rsidRDefault="00280C9D" w:rsidP="00280C9D">
      <w:pPr>
        <w:pStyle w:val="Heading4"/>
      </w:pPr>
      <w:r>
        <w:t xml:space="preserve">Extinction o/w - </w:t>
      </w:r>
    </w:p>
    <w:p w14:paraId="59C6C539" w14:textId="77777777" w:rsidR="00280C9D" w:rsidRPr="00611230" w:rsidRDefault="00280C9D" w:rsidP="00280C9D">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9890056" w14:textId="77777777" w:rsidR="00280C9D" w:rsidRDefault="00280C9D" w:rsidP="00280C9D">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w:t>
      </w:r>
      <w:r w:rsidRPr="00611230">
        <w:lastRenderedPageBreak/>
        <w:t xml:space="preserve">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 xml:space="preserve">suppose that, while wearing it, Ayn could derive some pleasure by helping the poor, but instead could derive just a bit more by severely harming them. </w:t>
      </w:r>
      <w:r w:rsidRPr="00611230">
        <w:rPr>
          <w:rStyle w:val="StyleUnderline"/>
        </w:rPr>
        <w:lastRenderedPageBreak/>
        <w:t>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t>
      </w:r>
      <w:r w:rsidRPr="00F8078B">
        <w:rPr>
          <w:rStyle w:val="StyleUnderline"/>
        </w:rPr>
        <w:lastRenderedPageBreak/>
        <w:t>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33BF64D5" w14:textId="77777777" w:rsidR="00E42E4C" w:rsidRPr="00A16F0D" w:rsidRDefault="00E42E4C" w:rsidP="00280C9D">
      <w:pPr>
        <w:pStyle w:val="Heading3"/>
      </w:pPr>
    </w:p>
    <w:sectPr w:rsidR="00E42E4C" w:rsidRPr="00A16F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783A53"/>
    <w:multiLevelType w:val="hybridMultilevel"/>
    <w:tmpl w:val="8ACC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F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19"/>
    <w:rsid w:val="00076094"/>
    <w:rsid w:val="0008785F"/>
    <w:rsid w:val="00090CBE"/>
    <w:rsid w:val="00094DEC"/>
    <w:rsid w:val="000A2D8A"/>
    <w:rsid w:val="000B5E52"/>
    <w:rsid w:val="000C1CB5"/>
    <w:rsid w:val="000D26A6"/>
    <w:rsid w:val="000D2B90"/>
    <w:rsid w:val="000D6ED8"/>
    <w:rsid w:val="000D717B"/>
    <w:rsid w:val="00100B28"/>
    <w:rsid w:val="00117316"/>
    <w:rsid w:val="001209B4"/>
    <w:rsid w:val="001761FC"/>
    <w:rsid w:val="00182655"/>
    <w:rsid w:val="001840F2"/>
    <w:rsid w:val="00185134"/>
    <w:rsid w:val="001856C6"/>
    <w:rsid w:val="00191B5F"/>
    <w:rsid w:val="001921C9"/>
    <w:rsid w:val="00192487"/>
    <w:rsid w:val="00193416"/>
    <w:rsid w:val="00195073"/>
    <w:rsid w:val="0019668D"/>
    <w:rsid w:val="001A25FD"/>
    <w:rsid w:val="001A4491"/>
    <w:rsid w:val="001A5371"/>
    <w:rsid w:val="001A6E45"/>
    <w:rsid w:val="001A72C7"/>
    <w:rsid w:val="001B3DA2"/>
    <w:rsid w:val="001B40C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C9D"/>
    <w:rsid w:val="002843B2"/>
    <w:rsid w:val="00284ED6"/>
    <w:rsid w:val="00290C5A"/>
    <w:rsid w:val="00290C92"/>
    <w:rsid w:val="0029647A"/>
    <w:rsid w:val="00296504"/>
    <w:rsid w:val="002B5511"/>
    <w:rsid w:val="002B7ACF"/>
    <w:rsid w:val="002E0643"/>
    <w:rsid w:val="002E392E"/>
    <w:rsid w:val="002E6BBC"/>
    <w:rsid w:val="002F1BA9"/>
    <w:rsid w:val="002F6E74"/>
    <w:rsid w:val="0030058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28"/>
    <w:rsid w:val="00482AF9"/>
    <w:rsid w:val="00496BB2"/>
    <w:rsid w:val="004B37B4"/>
    <w:rsid w:val="004B72B4"/>
    <w:rsid w:val="004C0314"/>
    <w:rsid w:val="004C0D3D"/>
    <w:rsid w:val="004C213E"/>
    <w:rsid w:val="004C376C"/>
    <w:rsid w:val="004C657F"/>
    <w:rsid w:val="004D17D8"/>
    <w:rsid w:val="004D52D8"/>
    <w:rsid w:val="004E355B"/>
    <w:rsid w:val="004F1305"/>
    <w:rsid w:val="005028E5"/>
    <w:rsid w:val="00503735"/>
    <w:rsid w:val="00512A62"/>
    <w:rsid w:val="00516A88"/>
    <w:rsid w:val="00522065"/>
    <w:rsid w:val="0052228B"/>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43722"/>
    <w:rsid w:val="00752712"/>
    <w:rsid w:val="00753A84"/>
    <w:rsid w:val="007611F5"/>
    <w:rsid w:val="007619E4"/>
    <w:rsid w:val="00761E75"/>
    <w:rsid w:val="0076495E"/>
    <w:rsid w:val="00765FC8"/>
    <w:rsid w:val="00774F3E"/>
    <w:rsid w:val="00775694"/>
    <w:rsid w:val="007928AC"/>
    <w:rsid w:val="00793F46"/>
    <w:rsid w:val="007A1325"/>
    <w:rsid w:val="007A1A18"/>
    <w:rsid w:val="007A3BAF"/>
    <w:rsid w:val="007A4446"/>
    <w:rsid w:val="007B2F5B"/>
    <w:rsid w:val="007B53D8"/>
    <w:rsid w:val="007C22C5"/>
    <w:rsid w:val="007C57E1"/>
    <w:rsid w:val="007C5811"/>
    <w:rsid w:val="007D2DF5"/>
    <w:rsid w:val="007D451A"/>
    <w:rsid w:val="007D5E3E"/>
    <w:rsid w:val="007D7596"/>
    <w:rsid w:val="007E242C"/>
    <w:rsid w:val="007E6099"/>
    <w:rsid w:val="007E6631"/>
    <w:rsid w:val="00803A12"/>
    <w:rsid w:val="00805417"/>
    <w:rsid w:val="00820FD3"/>
    <w:rsid w:val="008266F9"/>
    <w:rsid w:val="008267E2"/>
    <w:rsid w:val="00826A9B"/>
    <w:rsid w:val="00831BD0"/>
    <w:rsid w:val="00834842"/>
    <w:rsid w:val="00840E7B"/>
    <w:rsid w:val="008536AF"/>
    <w:rsid w:val="00853D40"/>
    <w:rsid w:val="008564FC"/>
    <w:rsid w:val="0086302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05C"/>
    <w:rsid w:val="009538F5"/>
    <w:rsid w:val="00957187"/>
    <w:rsid w:val="00960255"/>
    <w:rsid w:val="009603E1"/>
    <w:rsid w:val="00961C9D"/>
    <w:rsid w:val="00963065"/>
    <w:rsid w:val="0097151F"/>
    <w:rsid w:val="00973777"/>
    <w:rsid w:val="00976E78"/>
    <w:rsid w:val="009775C0"/>
    <w:rsid w:val="00977B56"/>
    <w:rsid w:val="00981F23"/>
    <w:rsid w:val="00990634"/>
    <w:rsid w:val="00991733"/>
    <w:rsid w:val="00992078"/>
    <w:rsid w:val="00992BE3"/>
    <w:rsid w:val="009A1467"/>
    <w:rsid w:val="009A6464"/>
    <w:rsid w:val="009B69F5"/>
    <w:rsid w:val="009C5FF7"/>
    <w:rsid w:val="009C6292"/>
    <w:rsid w:val="009D15DB"/>
    <w:rsid w:val="009D3133"/>
    <w:rsid w:val="009D37D2"/>
    <w:rsid w:val="009E160D"/>
    <w:rsid w:val="009F1CBB"/>
    <w:rsid w:val="009F3305"/>
    <w:rsid w:val="009F6FB2"/>
    <w:rsid w:val="00A071C0"/>
    <w:rsid w:val="00A16F0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118"/>
    <w:rsid w:val="00AF2516"/>
    <w:rsid w:val="00AF4760"/>
    <w:rsid w:val="00AF55D4"/>
    <w:rsid w:val="00B0505F"/>
    <w:rsid w:val="00B05C2D"/>
    <w:rsid w:val="00B12933"/>
    <w:rsid w:val="00B12B88"/>
    <w:rsid w:val="00B137E0"/>
    <w:rsid w:val="00B13851"/>
    <w:rsid w:val="00B13BC8"/>
    <w:rsid w:val="00B24662"/>
    <w:rsid w:val="00B3569C"/>
    <w:rsid w:val="00B43676"/>
    <w:rsid w:val="00B5602D"/>
    <w:rsid w:val="00B60125"/>
    <w:rsid w:val="00B6656B"/>
    <w:rsid w:val="00B71625"/>
    <w:rsid w:val="00B75C54"/>
    <w:rsid w:val="00B83FEF"/>
    <w:rsid w:val="00B8710E"/>
    <w:rsid w:val="00B92A93"/>
    <w:rsid w:val="00BA17A8"/>
    <w:rsid w:val="00BA3C33"/>
    <w:rsid w:val="00BB0878"/>
    <w:rsid w:val="00BB1879"/>
    <w:rsid w:val="00BB5F63"/>
    <w:rsid w:val="00BC0ABE"/>
    <w:rsid w:val="00BC30DB"/>
    <w:rsid w:val="00BC64FF"/>
    <w:rsid w:val="00BC7C37"/>
    <w:rsid w:val="00BD2244"/>
    <w:rsid w:val="00BE6472"/>
    <w:rsid w:val="00BF29B8"/>
    <w:rsid w:val="00BF46EA"/>
    <w:rsid w:val="00C044C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ED8"/>
    <w:rsid w:val="00CC433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2E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0FF"/>
    <w:rsid w:val="00F277AA"/>
    <w:rsid w:val="00F31955"/>
    <w:rsid w:val="00F34C06"/>
    <w:rsid w:val="00F43EA3"/>
    <w:rsid w:val="00F50C55"/>
    <w:rsid w:val="00F578C5"/>
    <w:rsid w:val="00F57FFB"/>
    <w:rsid w:val="00F601E6"/>
    <w:rsid w:val="00F73954"/>
    <w:rsid w:val="00F8078B"/>
    <w:rsid w:val="00F80FB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A736"/>
  <w14:defaultImageDpi w14:val="300"/>
  <w15:docId w15:val="{888EFA5D-908A-D94E-A31F-D5574638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130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F13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Heading 21,Char Char Char Char1,Hats, Char Char Char Char1,Char2,Cha,BlockText,Aligned Card Text"/>
    <w:basedOn w:val="Normal"/>
    <w:next w:val="Normal"/>
    <w:link w:val="Heading2Char"/>
    <w:uiPriority w:val="9"/>
    <w:unhideWhenUsed/>
    <w:qFormat/>
    <w:rsid w:val="004F13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F13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4F1305"/>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74372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F13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305"/>
  </w:style>
  <w:style w:type="character" w:customStyle="1" w:styleId="Heading1Char">
    <w:name w:val="Heading 1 Char"/>
    <w:aliases w:val="Pocket Char"/>
    <w:basedOn w:val="DefaultParagraphFont"/>
    <w:link w:val="Heading1"/>
    <w:uiPriority w:val="9"/>
    <w:rsid w:val="004F1305"/>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Heading 21 Char,Char Char Char Char1 Char,Hats Char"/>
    <w:basedOn w:val="DefaultParagraphFont"/>
    <w:link w:val="Heading2"/>
    <w:uiPriority w:val="9"/>
    <w:rsid w:val="004F130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F130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4F13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1305"/>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F1305"/>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4F1305"/>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4F130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F1305"/>
    <w:rPr>
      <w:color w:val="auto"/>
      <w:u w:val="none"/>
    </w:rPr>
  </w:style>
  <w:style w:type="paragraph" w:styleId="DocumentMap">
    <w:name w:val="Document Map"/>
    <w:basedOn w:val="Normal"/>
    <w:link w:val="DocumentMapChar"/>
    <w:uiPriority w:val="99"/>
    <w:semiHidden/>
    <w:unhideWhenUsed/>
    <w:rsid w:val="004F13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1305"/>
    <w:rPr>
      <w:rFonts w:ascii="Lucida Grande" w:hAnsi="Lucida Grande" w:cs="Lucida Grande"/>
    </w:rPr>
  </w:style>
  <w:style w:type="paragraph" w:customStyle="1" w:styleId="textbold">
    <w:name w:val="text bold"/>
    <w:basedOn w:val="Normal"/>
    <w:link w:val="Emphasis"/>
    <w:uiPriority w:val="20"/>
    <w:qFormat/>
    <w:rsid w:val="00774F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74F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74F3E"/>
    <w:rPr>
      <w:b/>
      <w:bCs/>
    </w:rPr>
  </w:style>
  <w:style w:type="paragraph" w:styleId="Title">
    <w:name w:val="Title"/>
    <w:aliases w:val="Bold Underlined,UNDERLINE,Cites and Cards,title"/>
    <w:basedOn w:val="Normal"/>
    <w:next w:val="NoSpacing"/>
    <w:link w:val="TitleChar"/>
    <w:uiPriority w:val="6"/>
    <w:qFormat/>
    <w:rsid w:val="00F8078B"/>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F8078B"/>
    <w:rPr>
      <w:rFonts w:ascii="Calibri" w:eastAsia="SimSun" w:hAnsi="Calibri" w:cs="Mangal"/>
      <w:kern w:val="1"/>
      <w:sz w:val="26"/>
      <w:lang w:eastAsia="ja-JP" w:bidi="hi-IN"/>
    </w:rPr>
  </w:style>
  <w:style w:type="paragraph" w:customStyle="1" w:styleId="cardtext">
    <w:name w:val="card text"/>
    <w:basedOn w:val="Normal"/>
    <w:link w:val="cardtextChar"/>
    <w:qFormat/>
    <w:rsid w:val="00F8078B"/>
    <w:pPr>
      <w:ind w:left="288" w:right="288"/>
    </w:pPr>
    <w:rPr>
      <w:rFonts w:ascii="Georgia" w:hAnsi="Georgia"/>
      <w:sz w:val="20"/>
    </w:rPr>
  </w:style>
  <w:style w:type="character" w:customStyle="1" w:styleId="cardtextChar">
    <w:name w:val="card text Char"/>
    <w:basedOn w:val="DefaultParagraphFont"/>
    <w:link w:val="cardtext"/>
    <w:rsid w:val="00F8078B"/>
    <w:rPr>
      <w:rFonts w:ascii="Georgia" w:hAnsi="Georgia" w:cs="Calibri"/>
      <w:sz w:val="20"/>
    </w:rPr>
  </w:style>
  <w:style w:type="paragraph" w:styleId="NoSpacing">
    <w:name w:val="No Spacing"/>
    <w:uiPriority w:val="1"/>
    <w:qFormat/>
    <w:rsid w:val="00F8078B"/>
    <w:rPr>
      <w:rFonts w:ascii="Calibri" w:hAnsi="Calibri"/>
      <w:sz w:val="26"/>
    </w:rPr>
  </w:style>
  <w:style w:type="paragraph" w:styleId="Revision">
    <w:name w:val="Revision"/>
    <w:hidden/>
    <w:uiPriority w:val="99"/>
    <w:semiHidden/>
    <w:rsid w:val="00073919"/>
    <w:rPr>
      <w:rFonts w:ascii="Calibri" w:hAnsi="Calibri"/>
      <w:sz w:val="26"/>
    </w:rPr>
  </w:style>
  <w:style w:type="paragraph" w:customStyle="1" w:styleId="UnderlinePara">
    <w:name w:val="Underline Para"/>
    <w:basedOn w:val="Normal"/>
    <w:uiPriority w:val="1"/>
    <w:qFormat/>
    <w:rsid w:val="00743722"/>
    <w:pPr>
      <w:widowControl w:val="0"/>
      <w:suppressAutoHyphens/>
      <w:spacing w:after="200"/>
      <w:contextualSpacing/>
    </w:pPr>
    <w:rPr>
      <w:rFonts w:asciiTheme="minorHAnsi" w:hAnsiTheme="minorHAnsi" w:cstheme="minorBidi"/>
      <w:b/>
      <w:u w:val="single"/>
    </w:rPr>
  </w:style>
  <w:style w:type="character" w:customStyle="1" w:styleId="Heading5Char">
    <w:name w:val="Heading 5 Char"/>
    <w:basedOn w:val="DefaultParagraphFont"/>
    <w:link w:val="Heading5"/>
    <w:uiPriority w:val="9"/>
    <w:rsid w:val="00743722"/>
    <w:rPr>
      <w:rFonts w:asciiTheme="majorHAnsi" w:eastAsiaTheme="majorEastAsia" w:hAnsiTheme="majorHAnsi" w:cstheme="majorBidi"/>
      <w:color w:val="365F91"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hyperlink" Target="https://www.niskanencenter.org/wp-content/uploads/2019/09/LT_IPMisnomer-2-1.pdf"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i-mak.org/wp-content/uploads/2018/08/I-MAK-Overpatented-Overpriced-Report.pdf" TargetMode="Externa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ratical.org/radiation/NuclearExtinction/StarrNuclearWinterOct09.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scholarship.law.cornell.edu/cgi/viewcontent.cgi?article=4620&amp;context=clr"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uspto.gov/web/offices/ac/ido/oeip/taf/us_stat.htm" TargetMode="External"/><Relationship Id="rId28"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brookings.edu/blog/up-front/2021/06/03/why-intellectual-property-and-pandemics-dont-mix/" TargetMode="External"/><Relationship Id="rId27"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35</Pages>
  <Words>10395</Words>
  <Characters>59255</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6</cp:revision>
  <dcterms:created xsi:type="dcterms:W3CDTF">2021-09-11T17:20:00Z</dcterms:created>
  <dcterms:modified xsi:type="dcterms:W3CDTF">2021-09-12T00:23:00Z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