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DF94A" w14:textId="77777777" w:rsidR="00F142A0" w:rsidRPr="00C41695" w:rsidRDefault="00F142A0" w:rsidP="00F142A0">
      <w:pPr>
        <w:pStyle w:val="Heading3"/>
        <w:rPr>
          <w:rFonts w:asciiTheme="majorHAnsi" w:hAnsiTheme="majorHAnsi" w:cstheme="majorHAnsi"/>
          <w:color w:val="000000" w:themeColor="text1"/>
        </w:rPr>
      </w:pPr>
      <w:r>
        <w:rPr>
          <w:rFonts w:asciiTheme="majorHAnsi" w:hAnsiTheme="majorHAnsi" w:cstheme="majorHAnsi"/>
          <w:color w:val="000000" w:themeColor="text1"/>
        </w:rPr>
        <w:t>1AC - Plan</w:t>
      </w:r>
    </w:p>
    <w:p w14:paraId="080153D1" w14:textId="77777777" w:rsidR="00F142A0" w:rsidRPr="00AD4C5F" w:rsidRDefault="00F142A0" w:rsidP="00F142A0">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35F93ACA" w14:textId="77777777" w:rsidR="00F142A0" w:rsidRPr="00AD4C5F" w:rsidRDefault="00F142A0" w:rsidP="00F142A0">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35512443" w14:textId="77777777" w:rsidR="00F142A0" w:rsidRPr="00AD4C5F" w:rsidRDefault="00F142A0" w:rsidP="00F142A0">
      <w:pPr>
        <w:rPr>
          <w:rFonts w:asciiTheme="majorHAnsi" w:hAnsiTheme="majorHAnsi" w:cstheme="majorHAnsi"/>
          <w:color w:val="000000" w:themeColor="text1"/>
        </w:rPr>
      </w:pPr>
      <w:proofErr w:type="spellStart"/>
      <w:r w:rsidRPr="00AD4C5F">
        <w:rPr>
          <w:rStyle w:val="Style13ptBold"/>
          <w:rFonts w:asciiTheme="majorHAnsi" w:hAnsiTheme="majorHAnsi" w:cstheme="majorHAnsi"/>
          <w:color w:val="000000" w:themeColor="text1"/>
        </w:rPr>
        <w:t>Tronchetii</w:t>
      </w:r>
      <w:proofErr w:type="spellEnd"/>
      <w:r w:rsidRPr="00AD4C5F">
        <w:rPr>
          <w:rStyle w:val="Style13ptBold"/>
          <w:rFonts w:asciiTheme="majorHAnsi" w:hAnsiTheme="majorHAnsi" w:cstheme="majorHAnsi"/>
          <w:color w:val="000000" w:themeColor="text1"/>
        </w:rPr>
        <w:t xml:space="preserve"> 7</w:t>
      </w:r>
      <w:r w:rsidRPr="00AD4C5F">
        <w:rPr>
          <w:rFonts w:asciiTheme="majorHAnsi" w:hAnsiTheme="majorHAnsi" w:cstheme="majorHAnsi"/>
          <w:color w:val="000000" w:themeColor="text1"/>
        </w:rPr>
        <w:t xml:space="preserve">[Fabio </w:t>
      </w:r>
      <w:proofErr w:type="spellStart"/>
      <w:r w:rsidRPr="00AD4C5F">
        <w:rPr>
          <w:rFonts w:asciiTheme="majorHAnsi" w:hAnsiTheme="majorHAnsi" w:cstheme="majorHAnsi"/>
          <w:color w:val="000000" w:themeColor="text1"/>
        </w:rPr>
        <w:t>Tronchetti</w:t>
      </w:r>
      <w:proofErr w:type="spellEnd"/>
      <w:r w:rsidRPr="00AD4C5F">
        <w:rPr>
          <w:rFonts w:asciiTheme="majorHAnsi" w:hAnsiTheme="majorHAnsi" w:cstheme="majorHAnsi"/>
          <w:color w:val="000000" w:themeColor="text1"/>
        </w:rPr>
        <w:t xml:space="preserve"> is a professor at the International Institute of Air and Space Law, Leiden University, The Netherlands, 2007, </w:t>
      </w:r>
      <w:hyperlink r:id="rId9"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04E8DFC2" w14:textId="77777777" w:rsidR="00F142A0" w:rsidRPr="00AD4C5F" w:rsidRDefault="00F142A0" w:rsidP="00F142A0">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AD4C5F">
        <w:rPr>
          <w:rFonts w:asciiTheme="majorHAnsi" w:hAnsiTheme="majorHAnsi" w:cstheme="majorHAnsi"/>
          <w:color w:val="000000" w:themeColor="text1"/>
          <w:u w:val="single"/>
        </w:rPr>
        <w:t>analysed</w:t>
      </w:r>
      <w:proofErr w:type="spellEnd"/>
      <w:r w:rsidRPr="00AD4C5F">
        <w:rPr>
          <w:rFonts w:asciiTheme="majorHAnsi" w:hAnsiTheme="majorHAnsi" w:cstheme="majorHAnsi"/>
          <w:color w:val="000000" w:themeColor="text1"/>
          <w:u w:val="single"/>
        </w:rPr>
        <w:t xml:space="preserve"> </w:t>
      </w:r>
      <w:proofErr w:type="gramStart"/>
      <w:r w:rsidRPr="00AD4C5F">
        <w:rPr>
          <w:rFonts w:asciiTheme="majorHAnsi" w:hAnsiTheme="majorHAnsi" w:cstheme="majorHAnsi"/>
          <w:color w:val="000000" w:themeColor="text1"/>
          <w:u w:val="single"/>
        </w:rPr>
        <w:t>topic</w:t>
      </w:r>
      <w:proofErr w:type="gramEnd"/>
      <w:r w:rsidRPr="00AD4C5F">
        <w:rPr>
          <w:rFonts w:asciiTheme="majorHAnsi" w:hAnsiTheme="majorHAnsi" w:cstheme="majorHAnsi"/>
          <w:color w:val="000000" w:themeColor="text1"/>
          <w:u w:val="single"/>
        </w:rPr>
        <w:t xml:space="preserve">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FC2A89">
        <w:rPr>
          <w:rFonts w:asciiTheme="majorHAnsi" w:hAnsiTheme="majorHAnsi" w:cstheme="majorHAnsi"/>
          <w:b/>
          <w:bCs/>
          <w:color w:val="000000" w:themeColor="text1"/>
          <w:highlight w:val="green"/>
          <w:u w:val="single"/>
        </w:rPr>
        <w:t>The text of Article II represents</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w:t>
      </w:r>
      <w:proofErr w:type="gramStart"/>
      <w:r w:rsidRPr="00AD4C5F">
        <w:rPr>
          <w:rFonts w:asciiTheme="majorHAnsi" w:hAnsiTheme="majorHAnsi" w:cstheme="majorHAnsi"/>
          <w:color w:val="000000" w:themeColor="text1"/>
          <w:u w:val="single"/>
        </w:rPr>
        <w:t>open</w:t>
      </w:r>
      <w:proofErr w:type="gramEnd"/>
      <w:r w:rsidRPr="00AD4C5F">
        <w:rPr>
          <w:rFonts w:asciiTheme="majorHAnsi" w:hAnsiTheme="majorHAnsi" w:cstheme="majorHAnsi"/>
          <w:color w:val="000000" w:themeColor="text1"/>
          <w:u w:val="single"/>
        </w:rPr>
        <w:t xml:space="preserve"> for the </w:t>
      </w:r>
      <w:r w:rsidRPr="00FC2A89">
        <w:rPr>
          <w:rFonts w:asciiTheme="majorHAnsi" w:hAnsiTheme="majorHAnsi" w:cstheme="majorHAnsi"/>
          <w:b/>
          <w:bCs/>
          <w:color w:val="000000" w:themeColor="text1"/>
          <w:highlight w:val="green"/>
          <w:u w:val="single"/>
        </w:rPr>
        <w:t>free exploration</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FC2A89">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FC2A89">
        <w:rPr>
          <w:rFonts w:asciiTheme="majorHAnsi" w:hAnsiTheme="majorHAnsi" w:cstheme="majorHAnsi"/>
          <w:b/>
          <w:bCs/>
          <w:color w:val="000000" w:themeColor="text1"/>
          <w:highlight w:val="green"/>
          <w:u w:val="single"/>
        </w:rPr>
        <w:t>makes clear that</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FC2A89">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FC2A89">
        <w:rPr>
          <w:rFonts w:asciiTheme="majorHAnsi" w:hAnsiTheme="majorHAnsi" w:cstheme="majorHAnsi"/>
          <w:b/>
          <w:bCs/>
          <w:color w:val="000000" w:themeColor="text1"/>
          <w:highlight w:val="green"/>
          <w:u w:val="single"/>
        </w:rPr>
        <w:t>law allowing</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FC2A89">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w:t>
      </w:r>
      <w:proofErr w:type="spellStart"/>
      <w:r w:rsidRPr="00AD4C5F">
        <w:rPr>
          <w:rFonts w:asciiTheme="majorHAnsi" w:hAnsiTheme="majorHAnsi" w:cstheme="majorHAnsi"/>
          <w:color w:val="000000" w:themeColor="text1"/>
          <w:u w:val="single"/>
        </w:rPr>
        <w:t>occupatio</w:t>
      </w:r>
      <w:proofErr w:type="spellEnd"/>
      <w:r w:rsidRPr="00AD4C5F">
        <w:rPr>
          <w:rFonts w:asciiTheme="majorHAnsi" w:hAnsiTheme="majorHAnsi" w:cstheme="majorHAnsi"/>
          <w:color w:val="000000" w:themeColor="text1"/>
          <w:u w:val="single"/>
        </w:rPr>
        <w:t xml:space="preserve"> and effective possession, </w:t>
      </w:r>
      <w:r w:rsidRPr="00FC2A89">
        <w:rPr>
          <w:rFonts w:asciiTheme="majorHAnsi" w:hAnsiTheme="majorHAnsi" w:cstheme="majorHAnsi"/>
          <w:b/>
          <w:bCs/>
          <w:color w:val="000000" w:themeColor="text1"/>
          <w:highlight w:val="green"/>
          <w:u w:val="single"/>
        </w:rPr>
        <w:t>do not apply to</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FC2A89">
        <w:rPr>
          <w:rFonts w:asciiTheme="majorHAnsi" w:hAnsiTheme="majorHAnsi" w:cstheme="majorHAnsi"/>
          <w:b/>
          <w:bCs/>
          <w:color w:val="000000" w:themeColor="text1"/>
          <w:highlight w:val="green"/>
          <w:u w:val="single"/>
        </w:rPr>
        <w:t>space</w:t>
      </w:r>
      <w:r w:rsidRPr="00FC2A89">
        <w:rPr>
          <w:rFonts w:asciiTheme="majorHAnsi" w:hAnsiTheme="majorHAnsi" w:cstheme="majorHAnsi"/>
          <w:b/>
          <w:bCs/>
          <w:color w:val="000000" w:themeColor="text1"/>
          <w:sz w:val="14"/>
          <w:highlight w:val="green"/>
        </w:rPr>
        <w:t>.</w:t>
      </w:r>
      <w:r w:rsidRPr="00FC2A89">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FC2A89">
        <w:rPr>
          <w:rFonts w:asciiTheme="majorHAnsi" w:hAnsiTheme="majorHAnsi" w:cstheme="majorHAnsi"/>
          <w:b/>
          <w:bCs/>
          <w:color w:val="000000" w:themeColor="text1"/>
          <w:highlight w:val="green"/>
          <w:u w:val="single"/>
        </w:rPr>
        <w:t>while Article II forbids</w:t>
      </w:r>
      <w:r w:rsidRPr="00FC2A89">
        <w:rPr>
          <w:rFonts w:asciiTheme="majorHAnsi" w:hAnsiTheme="majorHAnsi" w:cstheme="majorHAnsi"/>
          <w:color w:val="000000" w:themeColor="text1"/>
          <w:highlight w:val="green"/>
          <w:u w:val="single"/>
        </w:rPr>
        <w:t xml:space="preserve"> </w:t>
      </w:r>
      <w:proofErr w:type="spellStart"/>
      <w:r w:rsidRPr="00AD4C5F">
        <w:rPr>
          <w:rFonts w:asciiTheme="majorHAnsi" w:hAnsiTheme="majorHAnsi" w:cstheme="majorHAnsi"/>
          <w:color w:val="000000" w:themeColor="text1"/>
          <w:u w:val="single"/>
        </w:rPr>
        <w:t>expressis</w:t>
      </w:r>
      <w:proofErr w:type="spellEnd"/>
      <w:r w:rsidRPr="00AD4C5F">
        <w:rPr>
          <w:rFonts w:asciiTheme="majorHAnsi" w:hAnsiTheme="majorHAnsi" w:cstheme="majorHAnsi"/>
          <w:color w:val="000000" w:themeColor="text1"/>
          <w:u w:val="single"/>
        </w:rPr>
        <w:t xml:space="preserve"> </w:t>
      </w:r>
      <w:proofErr w:type="spellStart"/>
      <w:r w:rsidRPr="00AD4C5F">
        <w:rPr>
          <w:rFonts w:asciiTheme="majorHAnsi" w:hAnsiTheme="majorHAnsi" w:cstheme="majorHAnsi"/>
          <w:color w:val="000000" w:themeColor="text1"/>
          <w:u w:val="single"/>
        </w:rPr>
        <w:t>verbis</w:t>
      </w:r>
      <w:proofErr w:type="spellEnd"/>
      <w:r w:rsidRPr="00AD4C5F">
        <w:rPr>
          <w:rFonts w:asciiTheme="majorHAnsi" w:hAnsiTheme="majorHAnsi" w:cstheme="majorHAnsi"/>
          <w:color w:val="000000" w:themeColor="text1"/>
          <w:u w:val="single"/>
        </w:rPr>
        <w:t xml:space="preserve"> the national </w:t>
      </w:r>
      <w:r w:rsidRPr="00FC2A89">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FC2A89">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FC2A89">
        <w:rPr>
          <w:rFonts w:asciiTheme="majorHAnsi" w:hAnsiTheme="majorHAnsi" w:cstheme="majorHAnsi"/>
          <w:b/>
          <w:bCs/>
          <w:color w:val="000000" w:themeColor="text1"/>
          <w:highlight w:val="green"/>
          <w:u w:val="single"/>
        </w:rPr>
        <w:t>it does not</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make </w:t>
      </w:r>
      <w:r w:rsidRPr="00FC2A89">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FC2A89">
        <w:rPr>
          <w:rFonts w:asciiTheme="majorHAnsi" w:hAnsiTheme="majorHAnsi" w:cstheme="majorHAnsi"/>
          <w:b/>
          <w:bCs/>
          <w:color w:val="000000" w:themeColor="text1"/>
          <w:highlight w:val="green"/>
          <w:u w:val="single"/>
        </w:rPr>
        <w:t>mention</w:t>
      </w:r>
      <w:r w:rsidRPr="00FC2A89">
        <w:rPr>
          <w:rFonts w:asciiTheme="majorHAnsi" w:hAnsiTheme="majorHAnsi" w:cstheme="majorHAnsi"/>
          <w:color w:val="000000" w:themeColor="text1"/>
          <w:highlight w:val="green"/>
          <w:u w:val="single"/>
        </w:rPr>
        <w:t xml:space="preserve"> </w:t>
      </w:r>
      <w:r w:rsidRPr="00FC2A89">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FC2A89">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w:t>
      </w:r>
      <w:proofErr w:type="spellStart"/>
      <w:r w:rsidRPr="00AD4C5F">
        <w:rPr>
          <w:rFonts w:asciiTheme="majorHAnsi" w:hAnsiTheme="majorHAnsi" w:cstheme="majorHAnsi"/>
          <w:color w:val="000000" w:themeColor="text1"/>
          <w:sz w:val="14"/>
        </w:rPr>
        <w:t>Gorove</w:t>
      </w:r>
      <w:proofErr w:type="spellEnd"/>
      <w:r w:rsidRPr="00AD4C5F">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AD4C5F">
        <w:rPr>
          <w:rFonts w:asciiTheme="majorHAnsi" w:hAnsiTheme="majorHAnsi" w:cstheme="majorHAnsi"/>
          <w:color w:val="000000" w:themeColor="text1"/>
          <w:sz w:val="14"/>
        </w:rPr>
        <w:t>organisation</w:t>
      </w:r>
      <w:proofErr w:type="spellEnd"/>
      <w:r w:rsidRPr="00AD4C5F">
        <w:rPr>
          <w:rFonts w:asciiTheme="majorHAnsi" w:hAnsiTheme="majorHAnsi" w:cstheme="majorHAnsi"/>
          <w:color w:val="000000" w:themeColor="text1"/>
          <w:sz w:val="14"/>
        </w:rPr>
        <w:t xml:space="preserve"> could lawfully appropriate any parts of outer space…”</w:t>
      </w:r>
      <w:proofErr w:type="gramStart"/>
      <w:r w:rsidRPr="00AD4C5F">
        <w:rPr>
          <w:rFonts w:asciiTheme="majorHAnsi" w:hAnsiTheme="majorHAnsi" w:cstheme="majorHAnsi"/>
          <w:color w:val="000000" w:themeColor="text1"/>
          <w:sz w:val="14"/>
        </w:rPr>
        <w:t>6 .</w:t>
      </w:r>
      <w:proofErr w:type="gram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AD4C5F">
        <w:rPr>
          <w:rFonts w:asciiTheme="majorHAnsi" w:hAnsiTheme="majorHAnsi" w:cstheme="majorHAnsi"/>
          <w:color w:val="000000" w:themeColor="text1"/>
          <w:sz w:val="14"/>
        </w:rPr>
        <w:t>7 .</w:t>
      </w:r>
      <w:proofErr w:type="gramEnd"/>
      <w:r w:rsidRPr="00AD4C5F">
        <w:rPr>
          <w:rFonts w:asciiTheme="majorHAnsi" w:hAnsiTheme="majorHAnsi" w:cstheme="majorHAnsi"/>
          <w:color w:val="000000" w:themeColor="text1"/>
          <w:sz w:val="14"/>
        </w:rPr>
        <w:t xml:space="preserve"> However, it must be said, that nowadays </w:t>
      </w:r>
      <w:r w:rsidRPr="00AD4C5F">
        <w:rPr>
          <w:rFonts w:asciiTheme="majorHAnsi" w:hAnsiTheme="majorHAnsi" w:cstheme="majorHAnsi"/>
          <w:color w:val="000000" w:themeColor="text1"/>
          <w:u w:val="single"/>
        </w:rPr>
        <w:t xml:space="preserve">there is </w:t>
      </w:r>
      <w:proofErr w:type="gramStart"/>
      <w:r w:rsidRPr="00AD4C5F">
        <w:rPr>
          <w:rFonts w:asciiTheme="majorHAnsi" w:hAnsiTheme="majorHAnsi" w:cstheme="majorHAnsi"/>
          <w:color w:val="000000" w:themeColor="text1"/>
          <w:u w:val="single"/>
        </w:rPr>
        <w:t>a general consensus</w:t>
      </w:r>
      <w:proofErr w:type="gramEnd"/>
      <w:r w:rsidRPr="00AD4C5F">
        <w:rPr>
          <w:rFonts w:asciiTheme="majorHAnsi" w:hAnsiTheme="majorHAnsi" w:cstheme="majorHAnsi"/>
          <w:color w:val="000000" w:themeColor="text1"/>
          <w:u w:val="single"/>
        </w:rPr>
        <w:t xml:space="preserve"> on the fact that </w:t>
      </w:r>
      <w:r w:rsidRPr="00FC2A89">
        <w:rPr>
          <w:rFonts w:asciiTheme="majorHAnsi" w:hAnsiTheme="majorHAnsi" w:cstheme="majorHAnsi"/>
          <w:b/>
          <w:bCs/>
          <w:color w:val="000000" w:themeColor="text1"/>
          <w:highlight w:val="green"/>
          <w:u w:val="single"/>
        </w:rPr>
        <w:t>both national appropriation and private</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FC2A89">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t>
      </w:r>
      <w:proofErr w:type="gramStart"/>
      <w:r w:rsidRPr="00AD4C5F">
        <w:rPr>
          <w:rFonts w:asciiTheme="majorHAnsi" w:hAnsiTheme="majorHAnsi" w:cstheme="majorHAnsi"/>
          <w:color w:val="000000" w:themeColor="text1"/>
          <w:sz w:val="14"/>
        </w:rPr>
        <w:t>way</w:t>
      </w:r>
      <w:proofErr w:type="gramEnd"/>
      <w:r w:rsidRPr="00AD4C5F">
        <w:rPr>
          <w:rFonts w:asciiTheme="majorHAnsi" w:hAnsiTheme="majorHAnsi" w:cstheme="majorHAnsi"/>
          <w:color w:val="000000" w:themeColor="text1"/>
          <w:sz w:val="14"/>
        </w:rPr>
        <w:t xml:space="preserve"> of reasoning have been advanced to support this view. </w:t>
      </w:r>
      <w:proofErr w:type="spellStart"/>
      <w:r w:rsidRPr="00AD4C5F">
        <w:rPr>
          <w:rFonts w:asciiTheme="majorHAnsi" w:hAnsiTheme="majorHAnsi" w:cstheme="majorHAnsi"/>
          <w:color w:val="000000" w:themeColor="text1"/>
          <w:sz w:val="14"/>
        </w:rPr>
        <w:t>Sters</w:t>
      </w:r>
      <w:proofErr w:type="spellEnd"/>
      <w:r w:rsidRPr="00AD4C5F">
        <w:rPr>
          <w:rFonts w:asciiTheme="majorHAnsi" w:hAnsiTheme="majorHAnsi" w:cstheme="majorHAnsi"/>
          <w:color w:val="000000" w:themeColor="text1"/>
          <w:sz w:val="14"/>
        </w:rPr>
        <w:t xml:space="preserve"> and </w:t>
      </w:r>
      <w:proofErr w:type="spellStart"/>
      <w:r w:rsidRPr="00AD4C5F">
        <w:rPr>
          <w:rFonts w:asciiTheme="majorHAnsi" w:hAnsiTheme="majorHAnsi" w:cstheme="majorHAnsi"/>
          <w:color w:val="000000" w:themeColor="text1"/>
          <w:sz w:val="14"/>
        </w:rPr>
        <w:t>Tennen</w:t>
      </w:r>
      <w:proofErr w:type="spellEnd"/>
      <w:r w:rsidRPr="00AD4C5F">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AD4C5F">
        <w:rPr>
          <w:rFonts w:asciiTheme="majorHAnsi" w:hAnsiTheme="majorHAnsi" w:cstheme="majorHAnsi"/>
          <w:color w:val="000000" w:themeColor="text1"/>
          <w:sz w:val="14"/>
        </w:rPr>
        <w:t>8 .</w:t>
      </w:r>
      <w:proofErr w:type="gramEnd"/>
      <w:r w:rsidRPr="00AD4C5F">
        <w:rPr>
          <w:rFonts w:asciiTheme="majorHAnsi" w:hAnsiTheme="majorHAnsi" w:cstheme="majorHAnsi"/>
          <w:color w:val="000000" w:themeColor="text1"/>
          <w:sz w:val="14"/>
        </w:rPr>
        <w:t xml:space="preserve"> </w:t>
      </w:r>
      <w:r w:rsidRPr="00FC2A89">
        <w:rPr>
          <w:rFonts w:asciiTheme="majorHAnsi" w:hAnsiTheme="majorHAnsi" w:cstheme="majorHAnsi"/>
          <w:b/>
          <w:bCs/>
          <w:color w:val="000000" w:themeColor="text1"/>
          <w:highlight w:val="green"/>
          <w:u w:val="single"/>
        </w:rPr>
        <w:t>Private entities are allowed to carry out</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FC2A89">
        <w:rPr>
          <w:rFonts w:asciiTheme="majorHAnsi" w:hAnsiTheme="majorHAnsi" w:cstheme="majorHAnsi"/>
          <w:b/>
          <w:bCs/>
          <w:color w:val="000000" w:themeColor="text1"/>
          <w:highlight w:val="green"/>
          <w:u w:val="single"/>
        </w:rPr>
        <w:t xml:space="preserve">activities </w:t>
      </w:r>
      <w:r w:rsidRPr="00FC2A89">
        <w:rPr>
          <w:rFonts w:asciiTheme="majorHAnsi" w:hAnsiTheme="majorHAnsi" w:cstheme="majorHAnsi"/>
          <w:b/>
          <w:bCs/>
          <w:color w:val="000000" w:themeColor="text1"/>
          <w:highlight w:val="green"/>
          <w:u w:val="single"/>
        </w:rPr>
        <w:lastRenderedPageBreak/>
        <w:t>but</w:t>
      </w:r>
      <w:r w:rsidRPr="00AD4C5F">
        <w:rPr>
          <w:rFonts w:asciiTheme="majorHAnsi" w:hAnsiTheme="majorHAnsi" w:cstheme="majorHAnsi"/>
          <w:color w:val="000000" w:themeColor="text1"/>
          <w:u w:val="single"/>
        </w:rPr>
        <w:t xml:space="preserve">, according to Article VI of the Outer Space Treaty, they </w:t>
      </w:r>
      <w:r w:rsidRPr="00FC2A89">
        <w:rPr>
          <w:rFonts w:asciiTheme="majorHAnsi" w:hAnsiTheme="majorHAnsi" w:cstheme="majorHAnsi"/>
          <w:b/>
          <w:bCs/>
          <w:color w:val="000000" w:themeColor="text1"/>
          <w:highlight w:val="green"/>
          <w:u w:val="single"/>
        </w:rPr>
        <w:t>must be authorized</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FC2A89">
        <w:rPr>
          <w:rFonts w:asciiTheme="majorHAnsi" w:hAnsiTheme="majorHAnsi" w:cstheme="majorHAnsi"/>
          <w:b/>
          <w:bCs/>
          <w:color w:val="000000" w:themeColor="text1"/>
          <w:highlight w:val="green"/>
          <w:u w:val="single"/>
        </w:rPr>
        <w:t>by the</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FC2A89">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AD4C5F">
        <w:rPr>
          <w:rFonts w:asciiTheme="majorHAnsi" w:hAnsiTheme="majorHAnsi" w:cstheme="majorHAnsi"/>
          <w:color w:val="000000" w:themeColor="text1"/>
          <w:sz w:val="14"/>
        </w:rPr>
        <w:t>9 .</w:t>
      </w:r>
      <w:proofErr w:type="gramEnd"/>
      <w:r w:rsidRPr="00AD4C5F">
        <w:rPr>
          <w:rFonts w:asciiTheme="majorHAnsi" w:hAnsiTheme="majorHAnsi" w:cstheme="majorHAnsi"/>
          <w:color w:val="000000" w:themeColor="text1"/>
          <w:sz w:val="14"/>
        </w:rPr>
        <w:t xml:space="preserve"> It has been also suggested that </w:t>
      </w:r>
      <w:r w:rsidRPr="00FC2A89">
        <w:rPr>
          <w:rFonts w:asciiTheme="majorHAnsi" w:hAnsiTheme="majorHAnsi" w:cstheme="majorHAnsi"/>
          <w:b/>
          <w:bCs/>
          <w:color w:val="000000" w:themeColor="text1"/>
          <w:highlight w:val="green"/>
          <w:u w:val="single"/>
        </w:rPr>
        <w:t>the prohibition of national</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FC2A89">
        <w:rPr>
          <w:rFonts w:asciiTheme="majorHAnsi" w:hAnsiTheme="majorHAnsi" w:cstheme="majorHAnsi"/>
          <w:b/>
          <w:bCs/>
          <w:color w:val="000000" w:themeColor="text1"/>
          <w:highlight w:val="green"/>
          <w:u w:val="single"/>
        </w:rPr>
        <w:t>implies prohibition of private</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because the latter cannot exist independently from the former10. </w:t>
      </w:r>
      <w:proofErr w:type="gramStart"/>
      <w:r w:rsidRPr="00AD4C5F">
        <w:rPr>
          <w:rFonts w:asciiTheme="majorHAnsi" w:hAnsiTheme="majorHAnsi" w:cstheme="majorHAnsi"/>
          <w:color w:val="000000" w:themeColor="text1"/>
          <w:u w:val="single"/>
        </w:rPr>
        <w:t>In order to</w:t>
      </w:r>
      <w:proofErr w:type="gramEnd"/>
      <w:r w:rsidRPr="00AD4C5F">
        <w:rPr>
          <w:rFonts w:asciiTheme="majorHAnsi" w:hAnsiTheme="majorHAnsi" w:cstheme="majorHAnsi"/>
          <w:color w:val="000000" w:themeColor="text1"/>
          <w:u w:val="single"/>
        </w:rPr>
        <w:t xml:space="preserve"> exist, indeed, private property requires a superior authority to enforce it, be in the form of a State or some other </w:t>
      </w:r>
      <w:proofErr w:type="spellStart"/>
      <w:r w:rsidRPr="00AD4C5F">
        <w:rPr>
          <w:rFonts w:asciiTheme="majorHAnsi" w:hAnsiTheme="majorHAnsi" w:cstheme="majorHAnsi"/>
          <w:color w:val="000000" w:themeColor="text1"/>
          <w:u w:val="single"/>
        </w:rPr>
        <w:t>recognised</w:t>
      </w:r>
      <w:proofErr w:type="spellEnd"/>
      <w:r w:rsidRPr="00AD4C5F">
        <w:rPr>
          <w:rFonts w:asciiTheme="majorHAnsi" w:hAnsiTheme="majorHAnsi" w:cstheme="majorHAnsi"/>
          <w:color w:val="000000" w:themeColor="text1"/>
          <w:u w:val="single"/>
        </w:rPr>
        <w:t xml:space="preserve"> entity</w:t>
      </w:r>
      <w:r w:rsidRPr="00AD4C5F">
        <w:rPr>
          <w:rFonts w:asciiTheme="majorHAnsi" w:hAnsiTheme="majorHAnsi" w:cstheme="majorHAnsi"/>
          <w:color w:val="000000" w:themeColor="text1"/>
          <w:sz w:val="14"/>
        </w:rPr>
        <w:t xml:space="preserve">. In outer space, however, this practice of State endorsement is forbidden. Should a State </w:t>
      </w:r>
      <w:proofErr w:type="spellStart"/>
      <w:r w:rsidRPr="00AD4C5F">
        <w:rPr>
          <w:rFonts w:asciiTheme="majorHAnsi" w:hAnsiTheme="majorHAnsi" w:cstheme="majorHAnsi"/>
          <w:color w:val="000000" w:themeColor="text1"/>
          <w:sz w:val="14"/>
        </w:rPr>
        <w:t>recognise</w:t>
      </w:r>
      <w:proofErr w:type="spellEnd"/>
      <w:r w:rsidRPr="00AD4C5F">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AD4C5F">
        <w:rPr>
          <w:rFonts w:asciiTheme="majorHAnsi" w:hAnsiTheme="majorHAnsi" w:cstheme="majorHAnsi"/>
          <w:color w:val="000000" w:themeColor="text1"/>
          <w:sz w:val="14"/>
        </w:rPr>
        <w:t>an evidence of the fact</w:t>
      </w:r>
      <w:proofErr w:type="gramEnd"/>
      <w:r w:rsidRPr="00AD4C5F">
        <w:rPr>
          <w:rFonts w:asciiTheme="majorHAnsi" w:hAnsiTheme="majorHAnsi" w:cstheme="majorHAnsi"/>
          <w:color w:val="000000" w:themeColor="text1"/>
          <w:sz w:val="14"/>
        </w:rPr>
        <w:t xml:space="preserve">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FC2A89">
        <w:rPr>
          <w:rFonts w:asciiTheme="majorHAnsi" w:hAnsiTheme="majorHAnsi" w:cstheme="majorHAnsi"/>
          <w:b/>
          <w:bCs/>
          <w:color w:val="000000" w:themeColor="text1"/>
          <w:highlight w:val="green"/>
          <w:u w:val="single"/>
        </w:rPr>
        <w:t>prohibition of appropriation of outer space</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FC2A89">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AD4C5F">
        <w:rPr>
          <w:rFonts w:asciiTheme="majorHAnsi" w:hAnsiTheme="majorHAnsi" w:cstheme="majorHAnsi"/>
          <w:color w:val="000000" w:themeColor="text1"/>
          <w:sz w:val="14"/>
        </w:rPr>
        <w:t>namely</w:t>
      </w:r>
      <w:proofErr w:type="gramEnd"/>
      <w:r w:rsidRPr="00AD4C5F">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FC2A89">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FC2A89">
        <w:rPr>
          <w:rFonts w:asciiTheme="majorHAnsi" w:hAnsiTheme="majorHAnsi" w:cstheme="majorHAnsi"/>
          <w:b/>
          <w:bCs/>
          <w:color w:val="000000" w:themeColor="text1"/>
          <w:highlight w:val="green"/>
          <w:u w:val="single"/>
        </w:rPr>
        <w:t>space emerges</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74DCB88A" w14:textId="77777777" w:rsidR="00F142A0" w:rsidRPr="00AD4C5F" w:rsidRDefault="00F142A0" w:rsidP="00F142A0">
      <w:pPr>
        <w:rPr>
          <w:rFonts w:asciiTheme="majorHAnsi" w:hAnsiTheme="majorHAnsi" w:cstheme="majorHAnsi"/>
          <w:color w:val="000000" w:themeColor="text1"/>
          <w:sz w:val="14"/>
        </w:rPr>
      </w:pPr>
    </w:p>
    <w:p w14:paraId="52A086A2" w14:textId="77777777" w:rsidR="00F142A0" w:rsidRPr="00AD4C5F" w:rsidRDefault="00F142A0" w:rsidP="00F142A0">
      <w:pPr>
        <w:pStyle w:val="Heading3"/>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Advantage – Asteroid Mining</w:t>
      </w:r>
    </w:p>
    <w:p w14:paraId="7359E278" w14:textId="77777777" w:rsidR="00F142A0" w:rsidRPr="00AD4C5F" w:rsidRDefault="00F142A0" w:rsidP="00F142A0">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Countries and their companies are making their </w:t>
      </w:r>
      <w:r w:rsidRPr="00AD4C5F">
        <w:rPr>
          <w:rFonts w:asciiTheme="majorHAnsi" w:hAnsiTheme="majorHAnsi" w:cstheme="majorHAnsi"/>
          <w:color w:val="000000" w:themeColor="text1"/>
          <w:u w:val="single"/>
        </w:rPr>
        <w:t>own rules</w:t>
      </w:r>
      <w:r w:rsidRPr="00AD4C5F">
        <w:rPr>
          <w:rFonts w:asciiTheme="majorHAnsi" w:hAnsiTheme="majorHAnsi" w:cstheme="majorHAnsi"/>
          <w:color w:val="000000" w:themeColor="text1"/>
        </w:rPr>
        <w:t xml:space="preserve"> through patchwork which creates </w:t>
      </w:r>
      <w:r w:rsidRPr="00AD4C5F">
        <w:rPr>
          <w:rFonts w:asciiTheme="majorHAnsi" w:hAnsiTheme="majorHAnsi" w:cstheme="majorHAnsi"/>
          <w:color w:val="000000" w:themeColor="text1"/>
          <w:u w:val="single"/>
        </w:rPr>
        <w:t>conflict</w:t>
      </w:r>
      <w:r w:rsidRPr="00AD4C5F">
        <w:rPr>
          <w:rFonts w:asciiTheme="majorHAnsi" w:hAnsiTheme="majorHAnsi" w:cstheme="majorHAnsi"/>
          <w:color w:val="000000" w:themeColor="text1"/>
        </w:rPr>
        <w:t>—an international body is key</w:t>
      </w:r>
    </w:p>
    <w:p w14:paraId="5A520BD4" w14:textId="77777777" w:rsidR="00F142A0" w:rsidRPr="00AD4C5F" w:rsidRDefault="00F142A0" w:rsidP="00F142A0">
      <w:pPr>
        <w:rPr>
          <w:rFonts w:asciiTheme="majorHAnsi" w:hAnsiTheme="majorHAnsi" w:cstheme="majorHAnsi"/>
          <w:color w:val="000000" w:themeColor="text1"/>
        </w:rPr>
      </w:pPr>
      <w:r w:rsidRPr="00AD4C5F">
        <w:rPr>
          <w:rStyle w:val="Heading4Char"/>
          <w:rFonts w:asciiTheme="majorHAnsi" w:hAnsiTheme="majorHAnsi" w:cstheme="majorHAnsi"/>
        </w:rPr>
        <w:t>Foster 16</w:t>
      </w:r>
      <w:r w:rsidRPr="00AD4C5F">
        <w:rPr>
          <w:rFonts w:asciiTheme="majorHAnsi" w:hAnsiTheme="majorHAnsi" w:cstheme="majorHAnsi"/>
          <w:color w:val="000000" w:themeColor="text1"/>
        </w:rPr>
        <w:t xml:space="preserve"> – Craig, J.D., University of Illinois College of Law, “EXCUSE ME, YOU’RE MINING MY ASTEROID: SPACE PROPERTY RIGHTS AND THE U.S. SPACE RESOURCE EXPLORATION AND UTILIZATION ACT OF 2015”, </w:t>
      </w:r>
      <w:r w:rsidRPr="00AD4C5F">
        <w:rPr>
          <w:rFonts w:asciiTheme="majorHAnsi" w:hAnsiTheme="majorHAnsi" w:cstheme="majorHAnsi"/>
          <w:i/>
          <w:iCs/>
          <w:color w:val="000000" w:themeColor="text1"/>
        </w:rPr>
        <w:t>JOURNAL OF LAW, TECHNOLOGY &amp; POLICY</w:t>
      </w:r>
      <w:r w:rsidRPr="00AD4C5F">
        <w:rPr>
          <w:rFonts w:asciiTheme="majorHAnsi" w:hAnsiTheme="majorHAnsi" w:cstheme="majorHAnsi"/>
          <w:color w:val="000000" w:themeColor="text1"/>
        </w:rPr>
        <w:t>, No. 2, page 428-430, http://illinoisjltp.com/journal/wp-content/uploads/2016/11/Foster.pdf</w:t>
      </w:r>
    </w:p>
    <w:p w14:paraId="189CB622" w14:textId="77777777" w:rsidR="00F142A0" w:rsidRPr="00AD4C5F" w:rsidRDefault="00F142A0" w:rsidP="00F142A0">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many reasons to be excited about the prospect of mining resources from space. Hopes are high </w:t>
      </w:r>
      <w:r w:rsidRPr="009A4A82">
        <w:rPr>
          <w:rStyle w:val="StyleUnderline"/>
        </w:rPr>
        <w:t xml:space="preserve">that these </w:t>
      </w:r>
      <w:r w:rsidRPr="00FC2A89">
        <w:rPr>
          <w:rStyle w:val="StyleUnderline"/>
          <w:highlight w:val="green"/>
        </w:rPr>
        <w:t xml:space="preserve">mining </w:t>
      </w:r>
      <w:r w:rsidRPr="009A4A82">
        <w:rPr>
          <w:rStyle w:val="StyleUnderline"/>
        </w:rPr>
        <w:t xml:space="preserve">efforts </w:t>
      </w:r>
      <w:r w:rsidRPr="00FC2A89">
        <w:rPr>
          <w:rStyle w:val="StyleUnderline"/>
          <w:highlight w:val="green"/>
        </w:rPr>
        <w:t>will provide a</w:t>
      </w:r>
      <w:r w:rsidRPr="009A4A82">
        <w:rPr>
          <w:rStyle w:val="StyleUnderline"/>
        </w:rPr>
        <w:t xml:space="preserve">n economic </w:t>
      </w:r>
      <w:r w:rsidRPr="00FC2A89">
        <w:rPr>
          <w:rStyle w:val="StyleUnderline"/>
          <w:highlight w:val="green"/>
        </w:rPr>
        <w:t>boon</w:t>
      </w:r>
      <w:r w:rsidRPr="009A4A82">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FC2A89">
        <w:rPr>
          <w:rStyle w:val="StyleUnderline"/>
          <w:highlight w:val="green"/>
        </w:rPr>
        <w:t>entities will be</w:t>
      </w:r>
      <w:r w:rsidRPr="009A4A82">
        <w:rPr>
          <w:rStyle w:val="StyleUnderline"/>
        </w:rPr>
        <w:t xml:space="preserve"> paving the way and </w:t>
      </w:r>
      <w:r w:rsidRPr="00FC2A89">
        <w:rPr>
          <w:rStyle w:val="StyleUnderline"/>
          <w:highlight w:val="green"/>
        </w:rPr>
        <w:t>making up</w:t>
      </w:r>
      <w:r w:rsidRPr="009A4A82">
        <w:rPr>
          <w:rStyle w:val="StyleUnderline"/>
        </w:rPr>
        <w:t xml:space="preserve"> many of </w:t>
      </w:r>
      <w:r w:rsidRPr="00FC2A89">
        <w:rPr>
          <w:rStyle w:val="StyleUnderline"/>
          <w:highlight w:val="green"/>
        </w:rPr>
        <w:t>the rules as they go</w:t>
      </w:r>
      <w:r w:rsidRPr="009A4A82">
        <w:rPr>
          <w:rStyle w:val="StyleUnderline"/>
        </w:rPr>
        <w:t xml:space="preserve">. Might this lead to </w:t>
      </w:r>
      <w:r w:rsidRPr="00FC2A89">
        <w:rPr>
          <w:rStyle w:val="StyleUnderline"/>
          <w:highlight w:val="green"/>
        </w:rPr>
        <w:t>repeating</w:t>
      </w:r>
      <w:r w:rsidRPr="009A4A82">
        <w:rPr>
          <w:rStyle w:val="StyleUnderline"/>
        </w:rPr>
        <w:t xml:space="preserve"> many of the </w:t>
      </w:r>
      <w:r w:rsidRPr="00FC2A89">
        <w:rPr>
          <w:rStyle w:val="StyleUnderline"/>
          <w:highlight w:val="green"/>
        </w:rPr>
        <w:t>mistakes</w:t>
      </w:r>
      <w:r w:rsidRPr="009A4A82">
        <w:rPr>
          <w:rStyle w:val="StyleUnderline"/>
        </w:rPr>
        <w:t xml:space="preserve"> humans have </w:t>
      </w:r>
      <w:r w:rsidRPr="00FC2A89">
        <w:rPr>
          <w:rStyle w:val="StyleUnderline"/>
          <w:highlight w:val="green"/>
        </w:rPr>
        <w:t>made on Earth</w:t>
      </w:r>
      <w:r w:rsidRPr="009A4A82">
        <w:rPr>
          <w:rStyle w:val="StyleUnderline"/>
        </w:rPr>
        <w:t xml:space="preserve">? Might there be unforeseen problems </w:t>
      </w:r>
      <w:r w:rsidRPr="00FC2A89">
        <w:rPr>
          <w:rStyle w:val="StyleUnderline"/>
          <w:highlight w:val="green"/>
        </w:rPr>
        <w:t xml:space="preserve">that could spell trouble </w:t>
      </w:r>
      <w:r w:rsidRPr="009A4A82">
        <w:rPr>
          <w:rStyle w:val="StyleUnderline"/>
        </w:rPr>
        <w:t>if mining efforts are not properly regulated? The answer to these questions is likely “yes” as well. It will be important in the coming years to balance the former excitement against the latter</w:t>
      </w:r>
      <w:r w:rsidRPr="00AD4C5F">
        <w:rPr>
          <w:rFonts w:asciiTheme="majorHAnsi" w:hAnsiTheme="majorHAnsi" w:cstheme="majorHAnsi"/>
          <w:color w:val="000000" w:themeColor="text1"/>
          <w:sz w:val="16"/>
        </w:rPr>
        <w:t xml:space="preserve"> caution. Space might seem limitless and impossible to affect in any significant fashion; </w:t>
      </w:r>
      <w:proofErr w:type="gramStart"/>
      <w:r w:rsidRPr="00AD4C5F">
        <w:rPr>
          <w:rFonts w:asciiTheme="majorHAnsi" w:hAnsiTheme="majorHAnsi" w:cstheme="majorHAnsi"/>
          <w:color w:val="000000" w:themeColor="text1"/>
          <w:sz w:val="16"/>
        </w:rPr>
        <w:t>but,</w:t>
      </w:r>
      <w:proofErr w:type="gramEnd"/>
      <w:r w:rsidRPr="00AD4C5F">
        <w:rPr>
          <w:rFonts w:asciiTheme="majorHAnsi" w:hAnsiTheme="majorHAnsi" w:cstheme="majorHAnsi"/>
          <w:color w:val="000000" w:themeColor="text1"/>
          <w:sz w:val="16"/>
        </w:rPr>
        <w:t xml:space="preserve"> history must be a major voice for the </w:t>
      </w:r>
      <w:proofErr w:type="spellStart"/>
      <w:r w:rsidRPr="00AD4C5F">
        <w:rPr>
          <w:rFonts w:asciiTheme="majorHAnsi" w:hAnsiTheme="majorHAnsi" w:cstheme="majorHAnsi"/>
          <w:color w:val="000000" w:themeColor="text1"/>
          <w:sz w:val="16"/>
        </w:rPr>
        <w:t>spacemining</w:t>
      </w:r>
      <w:proofErr w:type="spellEnd"/>
      <w:r w:rsidRPr="00AD4C5F">
        <w:rPr>
          <w:rFonts w:asciiTheme="majorHAnsi" w:hAnsiTheme="majorHAnsi" w:cstheme="majorHAnsi"/>
          <w:color w:val="000000" w:themeColor="text1"/>
          <w:sz w:val="16"/>
        </w:rPr>
        <w:t xml:space="preserve"> industry.216 </w:t>
      </w:r>
      <w:r w:rsidRPr="00AD4C5F">
        <w:rPr>
          <w:rStyle w:val="Style13ptBold"/>
          <w:rFonts w:asciiTheme="majorHAnsi" w:hAnsiTheme="majorHAnsi" w:cstheme="majorHAnsi"/>
          <w:color w:val="000000" w:themeColor="text1"/>
          <w:sz w:val="16"/>
        </w:rPr>
        <w:t>It must be remembered that humans can make an impact that will be felt for generations to come</w:t>
      </w:r>
      <w:r w:rsidRPr="00AD4C5F">
        <w:rPr>
          <w:rFonts w:asciiTheme="majorHAnsi" w:hAnsiTheme="majorHAnsi" w:cstheme="majorHAnsi"/>
          <w:color w:val="000000" w:themeColor="text1"/>
          <w:u w:val="single"/>
        </w:rPr>
        <w:t xml:space="preserve">. Thus, </w:t>
      </w:r>
      <w:r w:rsidRPr="00AD4C5F">
        <w:rPr>
          <w:rStyle w:val="Style13ptBold"/>
          <w:rFonts w:asciiTheme="majorHAnsi" w:hAnsiTheme="majorHAnsi" w:cstheme="majorHAnsi"/>
          <w:color w:val="000000" w:themeColor="text1"/>
          <w:sz w:val="16"/>
        </w:rPr>
        <w:t xml:space="preserve">it will be important that </w:t>
      </w:r>
      <w:r w:rsidRPr="00AD4C5F">
        <w:rPr>
          <w:rStyle w:val="StyleUnderline"/>
          <w:rFonts w:asciiTheme="majorHAnsi" w:hAnsiTheme="majorHAnsi" w:cstheme="majorHAnsi"/>
          <w:color w:val="000000" w:themeColor="text1"/>
        </w:rPr>
        <w:t>lawmakers and the international community be as proactive as possible</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both in outlining property rights and protecting the final frontier from being harmed by an industry that might become overzealous</w:t>
      </w:r>
      <w:r w:rsidRPr="00AD4C5F">
        <w:rPr>
          <w:rFonts w:asciiTheme="majorHAnsi" w:hAnsiTheme="majorHAnsi" w:cstheme="majorHAnsi"/>
          <w:color w:val="000000" w:themeColor="text1"/>
          <w:u w:val="single"/>
        </w:rPr>
        <w:t xml:space="preserve"> if left unchecked. </w:t>
      </w:r>
      <w:r w:rsidRPr="00AD4C5F">
        <w:rPr>
          <w:rStyle w:val="Style13ptBold"/>
          <w:rFonts w:asciiTheme="majorHAnsi" w:hAnsiTheme="majorHAnsi" w:cstheme="majorHAnsi"/>
          <w:color w:val="000000" w:themeColor="text1"/>
          <w:sz w:val="16"/>
        </w:rPr>
        <w:t xml:space="preserve">Specifically, it will be vital for countries to </w:t>
      </w:r>
      <w:r w:rsidRPr="00AD4C5F">
        <w:rPr>
          <w:rStyle w:val="StyleUnderline"/>
          <w:rFonts w:asciiTheme="majorHAnsi" w:hAnsiTheme="majorHAnsi" w:cstheme="majorHAnsi"/>
          <w:color w:val="000000" w:themeColor="text1"/>
        </w:rPr>
        <w:t xml:space="preserve">enter into some sort of </w:t>
      </w:r>
      <w:r w:rsidRPr="00FC2A89">
        <w:rPr>
          <w:rStyle w:val="StyleUnderline"/>
          <w:rFonts w:asciiTheme="majorHAnsi" w:hAnsiTheme="majorHAnsi" w:cstheme="majorHAnsi"/>
          <w:color w:val="000000" w:themeColor="text1"/>
          <w:highlight w:val="green"/>
        </w:rPr>
        <w:t>international agreement</w:t>
      </w:r>
      <w:r w:rsidRPr="00AD4C5F">
        <w:rPr>
          <w:rFonts w:asciiTheme="majorHAnsi" w:hAnsiTheme="majorHAnsi" w:cstheme="majorHAnsi"/>
          <w:color w:val="000000" w:themeColor="text1"/>
          <w:sz w:val="16"/>
        </w:rPr>
        <w:t xml:space="preserve">. One option is to create an agreement </w:t>
      </w:r>
      <w:proofErr w:type="gramStart"/>
      <w:r w:rsidRPr="00AD4C5F">
        <w:rPr>
          <w:rFonts w:asciiTheme="majorHAnsi" w:hAnsiTheme="majorHAnsi" w:cstheme="majorHAnsi"/>
          <w:color w:val="000000" w:themeColor="text1"/>
          <w:sz w:val="16"/>
        </w:rPr>
        <w:t>similar to</w:t>
      </w:r>
      <w:proofErr w:type="gramEnd"/>
      <w:r w:rsidRPr="00AD4C5F">
        <w:rPr>
          <w:rFonts w:asciiTheme="majorHAnsi" w:hAnsiTheme="majorHAnsi" w:cstheme="majorHAnsi"/>
          <w:color w:val="000000" w:themeColor="text1"/>
          <w:sz w:val="16"/>
        </w:rPr>
        <w:t xml:space="preserve"> UNCLOS, </w:t>
      </w:r>
      <w:r w:rsidRPr="00AD4C5F">
        <w:rPr>
          <w:rStyle w:val="Style13ptBold"/>
          <w:rFonts w:asciiTheme="majorHAnsi" w:hAnsiTheme="majorHAnsi" w:cstheme="majorHAnsi"/>
          <w:color w:val="000000" w:themeColor="text1"/>
          <w:sz w:val="16"/>
        </w:rPr>
        <w:t xml:space="preserve">which would regulate how individual states </w:t>
      </w:r>
      <w:r w:rsidRPr="00AD4C5F">
        <w:rPr>
          <w:rFonts w:asciiTheme="majorHAnsi" w:hAnsiTheme="majorHAnsi" w:cstheme="majorHAnsi"/>
          <w:color w:val="000000" w:themeColor="text1"/>
          <w:sz w:val="16"/>
        </w:rPr>
        <w:t>and their citizens</w:t>
      </w:r>
      <w:r w:rsidRPr="00AD4C5F">
        <w:rPr>
          <w:rStyle w:val="Style13ptBold"/>
          <w:rFonts w:asciiTheme="majorHAnsi" w:hAnsiTheme="majorHAnsi" w:cstheme="majorHAnsi"/>
          <w:color w:val="000000" w:themeColor="text1"/>
          <w:sz w:val="16"/>
        </w:rPr>
        <w:t xml:space="preserve"> interact with resources </w:t>
      </w:r>
      <w:r w:rsidRPr="00782DDC">
        <w:rPr>
          <w:rStyle w:val="StyleUnderline"/>
        </w:rPr>
        <w:t xml:space="preserve">mined from space.217 Such an agreement </w:t>
      </w:r>
      <w:r w:rsidRPr="00FC2A89">
        <w:rPr>
          <w:rStyle w:val="StyleUnderline"/>
          <w:highlight w:val="green"/>
        </w:rPr>
        <w:t>should recognize</w:t>
      </w:r>
      <w:r w:rsidRPr="00782DDC">
        <w:rPr>
          <w:rStyle w:val="StyleUnderline"/>
        </w:rPr>
        <w:t xml:space="preserve"> not only the </w:t>
      </w:r>
      <w:r w:rsidRPr="00FC2A89">
        <w:rPr>
          <w:rStyle w:val="StyleUnderline"/>
          <w:highlight w:val="green"/>
        </w:rPr>
        <w:t>property rights of</w:t>
      </w:r>
      <w:r w:rsidRPr="00782DDC">
        <w:rPr>
          <w:rStyle w:val="StyleUnderline"/>
        </w:rPr>
        <w:t xml:space="preserve"> the </w:t>
      </w:r>
      <w:r w:rsidRPr="00FC2A89">
        <w:rPr>
          <w:rStyle w:val="StyleUnderline"/>
          <w:highlight w:val="green"/>
        </w:rPr>
        <w:t>extracting</w:t>
      </w:r>
      <w:r w:rsidRPr="00782DDC">
        <w:rPr>
          <w:rStyle w:val="StyleUnderline"/>
        </w:rPr>
        <w:t xml:space="preserve"> commercial </w:t>
      </w:r>
      <w:r w:rsidRPr="00FC2A89">
        <w:rPr>
          <w:rStyle w:val="StyleUnderline"/>
          <w:highlight w:val="green"/>
        </w:rPr>
        <w:t>entities but also</w:t>
      </w:r>
      <w:r w:rsidRPr="00782DDC">
        <w:rPr>
          <w:rStyle w:val="StyleUnderline"/>
        </w:rPr>
        <w:t xml:space="preserve"> the </w:t>
      </w:r>
      <w:r w:rsidRPr="00FC2A89">
        <w:rPr>
          <w:rStyle w:val="StyleUnderline"/>
          <w:highlight w:val="green"/>
        </w:rPr>
        <w:t>rights of non-spacefaring countries to benefit</w:t>
      </w:r>
      <w:r w:rsidRPr="00782DDC">
        <w:rPr>
          <w:rStyle w:val="StyleUnderline"/>
        </w:rPr>
        <w:t xml:space="preserve"> from the minerals as well. </w:t>
      </w:r>
      <w:r w:rsidRPr="00FC2A89">
        <w:rPr>
          <w:rStyle w:val="StyleUnderline"/>
          <w:highlight w:val="green"/>
        </w:rPr>
        <w:t>This</w:t>
      </w:r>
      <w:r w:rsidRPr="00782DDC">
        <w:rPr>
          <w:rStyle w:val="StyleUnderline"/>
        </w:rPr>
        <w:t xml:space="preserve"> might </w:t>
      </w:r>
      <w:r w:rsidRPr="00FC2A89">
        <w:rPr>
          <w:rStyle w:val="StyleUnderline"/>
          <w:highlight w:val="green"/>
        </w:rPr>
        <w:t>include the creation of an international body</w:t>
      </w:r>
      <w:r w:rsidRPr="00782DDC">
        <w:rPr>
          <w:rStyle w:val="StyleUnderline"/>
        </w:rPr>
        <w:t>, much like the ISA, that will ensure that the interests of all nations are maintained by distributing funds and technology to less wealthy or non-sp</w:t>
      </w:r>
      <w:r w:rsidRPr="00AD4C5F">
        <w:rPr>
          <w:rFonts w:asciiTheme="majorHAnsi" w:hAnsiTheme="majorHAnsi" w:cstheme="majorHAnsi"/>
          <w:color w:val="000000" w:themeColor="text1"/>
          <w:sz w:val="16"/>
        </w:rPr>
        <w:t xml:space="preserve">acefaring nations. </w:t>
      </w:r>
      <w:r w:rsidRPr="00AD4C5F">
        <w:rPr>
          <w:rStyle w:val="Style13ptBold"/>
          <w:rFonts w:asciiTheme="majorHAnsi" w:hAnsiTheme="majorHAnsi" w:cstheme="majorHAnsi"/>
          <w:color w:val="000000" w:themeColor="text1"/>
          <w:sz w:val="16"/>
        </w:rPr>
        <w:t>The U.S. would do well to help create and ratify such an agreement</w:t>
      </w:r>
      <w:r w:rsidRPr="00AD4C5F">
        <w:rPr>
          <w:rFonts w:asciiTheme="majorHAnsi" w:hAnsiTheme="majorHAnsi" w:cstheme="majorHAnsi"/>
          <w:color w:val="000000" w:themeColor="text1"/>
          <w:sz w:val="16"/>
        </w:rPr>
        <w:t>— something they have failed to do with UNCLOS. If the U.S. and other countries are uneasy about entering into such a restrictive agreement,</w:t>
      </w:r>
      <w:r w:rsidRPr="00AD4C5F">
        <w:rPr>
          <w:rStyle w:val="Style13ptBold"/>
          <w:rFonts w:asciiTheme="majorHAnsi" w:hAnsiTheme="majorHAnsi" w:cstheme="majorHAnsi"/>
          <w:color w:val="000000" w:themeColor="text1"/>
          <w:sz w:val="16"/>
        </w:rPr>
        <w:t xml:space="preserve"> they might also consider an international regulatory body</w:t>
      </w:r>
      <w:r w:rsidRPr="00AD4C5F">
        <w:rPr>
          <w:rFonts w:asciiTheme="majorHAnsi" w:hAnsiTheme="majorHAnsi" w:cstheme="majorHAnsi"/>
          <w:color w:val="000000" w:themeColor="text1"/>
          <w:sz w:val="16"/>
        </w:rPr>
        <w:t xml:space="preserve"> and scheme much </w:t>
      </w:r>
      <w:r w:rsidRPr="00AD4C5F">
        <w:rPr>
          <w:rStyle w:val="Style13ptBold"/>
          <w:rFonts w:asciiTheme="majorHAnsi" w:hAnsiTheme="majorHAnsi" w:cstheme="majorHAnsi"/>
          <w:color w:val="000000" w:themeColor="text1"/>
          <w:sz w:val="16"/>
        </w:rPr>
        <w:t xml:space="preserve">like the one used for </w:t>
      </w:r>
      <w:r w:rsidRPr="00782DDC">
        <w:rPr>
          <w:rStyle w:val="StyleUnderline"/>
        </w:rPr>
        <w:t xml:space="preserve">satellites. The International Telecommunications Union (ITU) is a United Nations agency that, among other services, provides the international community </w:t>
      </w:r>
      <w:r w:rsidRPr="00FC2A89">
        <w:rPr>
          <w:rStyle w:val="StyleUnderline"/>
          <w:highlight w:val="green"/>
        </w:rPr>
        <w:t>with</w:t>
      </w:r>
      <w:r w:rsidRPr="00782DDC">
        <w:rPr>
          <w:rStyle w:val="StyleUnderline"/>
        </w:rPr>
        <w:t xml:space="preserve"> uniform satellite orbit </w:t>
      </w:r>
      <w:r w:rsidRPr="00FC2A89">
        <w:rPr>
          <w:rStyle w:val="StyleUnderline"/>
          <w:highlight w:val="green"/>
        </w:rPr>
        <w:t>oversight and regulatory guidance</w:t>
      </w:r>
      <w:r w:rsidRPr="00782DDC">
        <w:rPr>
          <w:rStyle w:val="StyleUnderline"/>
        </w:rPr>
        <w:t>.218 Currently, 193 countries</w:t>
      </w:r>
      <w:r w:rsidRPr="00AD4C5F">
        <w:rPr>
          <w:rFonts w:asciiTheme="majorHAnsi" w:hAnsiTheme="majorHAnsi" w:cstheme="majorHAnsi"/>
          <w:color w:val="000000" w:themeColor="text1"/>
          <w:sz w:val="16"/>
        </w:rPr>
        <w:t xml:space="preserve"> follow the ITU regulations and utilize their services, which have been likened to domain name registration.219 In the </w:t>
      </w:r>
      <w:r w:rsidRPr="00782DDC">
        <w:rPr>
          <w:rStyle w:val="StyleUnderline"/>
        </w:rPr>
        <w:t xml:space="preserve">same way, spacefaring countries could form an international body that helps create and maintain a uniform space-mining legal framework.220 </w:t>
      </w:r>
      <w:r w:rsidRPr="00FC2A89">
        <w:rPr>
          <w:rStyle w:val="StyleUnderline"/>
          <w:highlight w:val="green"/>
        </w:rPr>
        <w:t>Without</w:t>
      </w:r>
      <w:r w:rsidRPr="00782DDC">
        <w:rPr>
          <w:rStyle w:val="StyleUnderline"/>
        </w:rPr>
        <w:t xml:space="preserve"> some sort of </w:t>
      </w:r>
      <w:r w:rsidRPr="00FC2A89">
        <w:rPr>
          <w:rStyle w:val="StyleUnderline"/>
          <w:highlight w:val="green"/>
        </w:rPr>
        <w:t>international framework</w:t>
      </w:r>
      <w:r w:rsidRPr="00782DDC">
        <w:rPr>
          <w:rStyle w:val="StyleUnderline"/>
        </w:rPr>
        <w:t xml:space="preserve"> as described above, the U.S. and other space-mining </w:t>
      </w:r>
      <w:r w:rsidRPr="00FC2A89">
        <w:rPr>
          <w:rStyle w:val="StyleUnderline"/>
          <w:highlight w:val="green"/>
        </w:rPr>
        <w:t>countries leave themselves open to great conflict and will</w:t>
      </w:r>
      <w:r w:rsidRPr="00782DDC">
        <w:rPr>
          <w:rStyle w:val="StyleUnderline"/>
        </w:rPr>
        <w:t xml:space="preserve"> be required to </w:t>
      </w:r>
      <w:r w:rsidRPr="00FC2A89">
        <w:rPr>
          <w:rStyle w:val="StyleUnderline"/>
          <w:highlight w:val="green"/>
        </w:rPr>
        <w:t>patch together</w:t>
      </w:r>
      <w:r w:rsidRPr="00782DDC">
        <w:rPr>
          <w:rStyle w:val="StyleUnderline"/>
        </w:rPr>
        <w:t xml:space="preserve"> a multitude of </w:t>
      </w:r>
      <w:r w:rsidRPr="00FC2A89">
        <w:rPr>
          <w:rStyle w:val="StyleUnderline"/>
          <w:highlight w:val="green"/>
        </w:rPr>
        <w:t>treaties</w:t>
      </w:r>
      <w:r w:rsidRPr="00782DDC">
        <w:rPr>
          <w:rStyle w:val="StyleUnderline"/>
        </w:rPr>
        <w:t xml:space="preserve"> between themselves </w:t>
      </w:r>
      <w:r w:rsidRPr="00FC2A89">
        <w:rPr>
          <w:rStyle w:val="StyleUnderline"/>
          <w:highlight w:val="green"/>
        </w:rPr>
        <w:t>as problems inevitably arise</w:t>
      </w:r>
      <w:r w:rsidRPr="00782DDC">
        <w:rPr>
          <w:rStyle w:val="StyleUnderline"/>
        </w:rPr>
        <w:t xml:space="preserve">.221 V. CONCLUSION The idea of mining </w:t>
      </w:r>
      <w:r w:rsidRPr="00782DDC">
        <w:rPr>
          <w:rStyle w:val="StyleUnderline"/>
        </w:rPr>
        <w:lastRenderedPageBreak/>
        <w:t xml:space="preserve">resources from celestial bodies is something that has always been relegated to video games and sci-fi movies. But as technology continues to progress at an exponential rate, such mining is starting to come within the realm of possibility. </w:t>
      </w:r>
      <w:proofErr w:type="gramStart"/>
      <w:r w:rsidRPr="00782DDC">
        <w:rPr>
          <w:rStyle w:val="StyleUnderline"/>
        </w:rPr>
        <w:t>A number of</w:t>
      </w:r>
      <w:proofErr w:type="gramEnd"/>
      <w:r w:rsidRPr="00782DDC">
        <w:rPr>
          <w:rStyle w:val="StyleUnderline"/>
        </w:rPr>
        <w:t xml:space="preserve"> companies</w:t>
      </w:r>
      <w:r w:rsidRPr="00AD4C5F">
        <w:rPr>
          <w:rStyle w:val="Style13ptBold"/>
          <w:rFonts w:asciiTheme="majorHAnsi" w:hAnsiTheme="majorHAnsi" w:cstheme="majorHAnsi"/>
          <w:color w:val="000000" w:themeColor="text1"/>
          <w:sz w:val="16"/>
        </w:rPr>
        <w:t xml:space="preserve"> are currently creating prospecting technologies</w:t>
      </w:r>
      <w:r w:rsidRPr="00AD4C5F">
        <w:rPr>
          <w:rFonts w:asciiTheme="majorHAnsi" w:hAnsiTheme="majorHAnsi" w:cstheme="majorHAnsi"/>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the current legal regime governing property rights to space resources is undergoing rapid change </w:t>
      </w:r>
      <w:r w:rsidRPr="00782DDC">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FC2A89">
        <w:rPr>
          <w:rStyle w:val="StyleUnderline"/>
          <w:highlight w:val="green"/>
        </w:rPr>
        <w:t>Current</w:t>
      </w:r>
      <w:r w:rsidRPr="00782DDC">
        <w:rPr>
          <w:rStyle w:val="StyleUnderline"/>
        </w:rPr>
        <w:t xml:space="preserve"> international space </w:t>
      </w:r>
      <w:r w:rsidRPr="00FC2A89">
        <w:rPr>
          <w:rStyle w:val="StyleUnderline"/>
          <w:highlight w:val="green"/>
        </w:rPr>
        <w:t>agreements are vague</w:t>
      </w:r>
      <w:r w:rsidRPr="00782DDC">
        <w:rPr>
          <w:rStyle w:val="StyleUnderline"/>
        </w:rPr>
        <w:t xml:space="preserve">, </w:t>
      </w:r>
      <w:r w:rsidRPr="00FC2A89">
        <w:rPr>
          <w:rStyle w:val="StyleUnderline"/>
          <w:highlight w:val="green"/>
        </w:rPr>
        <w:t xml:space="preserve">lacking </w:t>
      </w:r>
      <w:r w:rsidRPr="00782DDC">
        <w:rPr>
          <w:rStyle w:val="StyleUnderline"/>
        </w:rPr>
        <w:t xml:space="preserve">in </w:t>
      </w:r>
      <w:r w:rsidRPr="00FC2A89">
        <w:rPr>
          <w:rStyle w:val="StyleUnderline"/>
          <w:highlight w:val="green"/>
        </w:rPr>
        <w:t>consensus, and provide little precedent for ownership of</w:t>
      </w:r>
      <w:r w:rsidRPr="00782DDC">
        <w:rPr>
          <w:rStyle w:val="StyleUnderline"/>
        </w:rPr>
        <w:t xml:space="preserve"> space </w:t>
      </w:r>
      <w:r w:rsidRPr="00FC2A89">
        <w:rPr>
          <w:rStyle w:val="StyleUnderline"/>
          <w:highlight w:val="green"/>
        </w:rPr>
        <w:t>resources</w:t>
      </w:r>
      <w:r w:rsidRPr="00782DDC">
        <w:rPr>
          <w:rStyle w:val="StyleUnderline"/>
        </w:rPr>
        <w:t>. This has led the international</w:t>
      </w:r>
      <w:r w:rsidRPr="00AD4C5F">
        <w:rPr>
          <w:rFonts w:asciiTheme="majorHAnsi" w:hAnsiTheme="majorHAnsi" w:cstheme="majorHAnsi"/>
          <w:color w:val="000000" w:themeColor="text1"/>
          <w:sz w:val="16"/>
        </w:rPr>
        <w:t xml:space="preserve"> community to move in the direction of creating a better regulatory framework, but this </w:t>
      </w:r>
      <w:r w:rsidRPr="00AD4C5F">
        <w:rPr>
          <w:rStyle w:val="Style13ptBold"/>
          <w:rFonts w:asciiTheme="majorHAnsi" w:hAnsiTheme="majorHAnsi" w:cstheme="majorHAnsi"/>
          <w:color w:val="000000" w:themeColor="text1"/>
          <w:sz w:val="16"/>
        </w:rPr>
        <w:t>movement is still in discussion stages and is likely to take a while to come to fruition</w:t>
      </w:r>
      <w:r w:rsidRPr="00AD4C5F">
        <w:rPr>
          <w:rFonts w:asciiTheme="majorHAnsi" w:hAnsiTheme="majorHAnsi" w:cstheme="majorHAnsi"/>
          <w:color w:val="000000" w:themeColor="text1"/>
          <w:u w:val="single"/>
        </w:rPr>
        <w:t>.</w:t>
      </w:r>
    </w:p>
    <w:p w14:paraId="4F040254" w14:textId="77777777" w:rsidR="00F142A0" w:rsidRPr="00AD4C5F" w:rsidRDefault="00F142A0" w:rsidP="00F142A0">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Current space treaties have zero authority and lack clarity—which creates ineffective regulations</w:t>
      </w:r>
    </w:p>
    <w:p w14:paraId="67DA3165" w14:textId="77777777" w:rsidR="00F142A0" w:rsidRPr="00AD4C5F" w:rsidRDefault="00F142A0" w:rsidP="00F142A0">
      <w:pPr>
        <w:rPr>
          <w:rFonts w:asciiTheme="majorHAnsi" w:hAnsiTheme="majorHAnsi" w:cstheme="majorHAnsi"/>
          <w:color w:val="000000" w:themeColor="text1"/>
        </w:rPr>
      </w:pPr>
      <w:proofErr w:type="spellStart"/>
      <w:r w:rsidRPr="00AD4C5F">
        <w:rPr>
          <w:rStyle w:val="Heading4Char"/>
          <w:rFonts w:asciiTheme="majorHAnsi" w:hAnsiTheme="majorHAnsi" w:cstheme="majorHAnsi"/>
        </w:rPr>
        <w:t>MacWhorter</w:t>
      </w:r>
      <w:proofErr w:type="spellEnd"/>
      <w:r w:rsidRPr="00AD4C5F">
        <w:rPr>
          <w:rStyle w:val="Heading4Char"/>
          <w:rFonts w:asciiTheme="majorHAnsi" w:hAnsiTheme="majorHAnsi" w:cstheme="majorHAnsi"/>
        </w:rPr>
        <w:t xml:space="preserve"> 16</w:t>
      </w:r>
      <w:r w:rsidRPr="00AD4C5F">
        <w:rPr>
          <w:rFonts w:asciiTheme="majorHAnsi" w:hAnsiTheme="majorHAnsi" w:cstheme="majorHAnsi"/>
          <w:color w:val="000000" w:themeColor="text1"/>
        </w:rPr>
        <w:t xml:space="preserve"> – Kevin, J.D from William and Mary College and Contributor to the William &amp; Mary Environmental Law and Policy Review, “Sustainable Mining: Incentivizing Asteroid Mining in the Name of Environmentalism”, </w:t>
      </w:r>
      <w:r w:rsidRPr="00AD4C5F">
        <w:rPr>
          <w:rFonts w:asciiTheme="majorHAnsi" w:hAnsiTheme="majorHAnsi" w:cstheme="majorHAnsi"/>
          <w:i/>
          <w:color w:val="000000" w:themeColor="text1"/>
        </w:rPr>
        <w:t xml:space="preserve">William &amp; Mary Environmental Law and Policy Review, </w:t>
      </w:r>
      <w:r w:rsidRPr="00AD4C5F">
        <w:rPr>
          <w:rFonts w:asciiTheme="majorHAnsi" w:hAnsiTheme="majorHAnsi" w:cstheme="majorHAnsi"/>
          <w:color w:val="000000" w:themeColor="text1"/>
        </w:rPr>
        <w:t xml:space="preserve">2016, </w:t>
      </w:r>
      <w:hyperlink r:id="rId10" w:history="1">
        <w:r w:rsidRPr="00AD4C5F">
          <w:rPr>
            <w:rFonts w:asciiTheme="majorHAnsi" w:hAnsiTheme="majorHAnsi" w:cstheme="majorHAnsi"/>
            <w:color w:val="000000" w:themeColor="text1"/>
          </w:rPr>
          <w:t>https://scholarship.law.wm.edu/cgi/viewcontent.cgi?article=1653&amp;context=wmelpr</w:t>
        </w:r>
      </w:hyperlink>
    </w:p>
    <w:p w14:paraId="38A5EA93" w14:textId="77777777" w:rsidR="00F142A0" w:rsidRPr="00AD4C5F" w:rsidRDefault="00F142A0" w:rsidP="00F142A0">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Although an academic debate at this </w:t>
      </w:r>
      <w:r w:rsidRPr="00433B52">
        <w:rPr>
          <w:rStyle w:val="StyleUnderline"/>
        </w:rPr>
        <w:t xml:space="preserve">point, the </w:t>
      </w:r>
      <w:r w:rsidRPr="00FC2A89">
        <w:rPr>
          <w:rStyle w:val="StyleUnderline"/>
          <w:highlight w:val="green"/>
        </w:rPr>
        <w:t xml:space="preserve">legal status of property in space is necessary </w:t>
      </w:r>
      <w:r w:rsidRPr="00433B52">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FC2A89">
        <w:rPr>
          <w:rStyle w:val="StyleUnderline"/>
          <w:highlight w:val="green"/>
        </w:rPr>
        <w:t>The law must respond.</w:t>
      </w:r>
      <w:r w:rsidRPr="00433B52">
        <w:rPr>
          <w:rStyle w:val="StyleUnderline"/>
        </w:rPr>
        <w:t xml:space="preserve"> </w:t>
      </w:r>
      <w:proofErr w:type="gramStart"/>
      <w:r w:rsidRPr="00433B52">
        <w:rPr>
          <w:rStyle w:val="StyleUnderline"/>
        </w:rPr>
        <w:t>In order to</w:t>
      </w:r>
      <w:proofErr w:type="gramEnd"/>
      <w:r w:rsidRPr="00433B52">
        <w:rPr>
          <w:rStyle w:val="StyleUnderline"/>
        </w:rPr>
        <w:t xml:space="preserve"> evaluate what the international community needs to accomplish to ensure future exploration, one</w:t>
      </w:r>
      <w:r w:rsidRPr="00AD4C5F">
        <w:rPr>
          <w:rFonts w:asciiTheme="majorHAnsi" w:hAnsiTheme="majorHAnsi" w:cstheme="majorHAnsi"/>
          <w:color w:val="000000" w:themeColor="text1"/>
          <w:sz w:val="14"/>
        </w:rPr>
        <w:t xml:space="preserve"> must explore the international agreements already in place that speak to the issue of property rights. To begin, the United Nations (UN) established the UN Office of </w:t>
      </w:r>
      <w:r w:rsidRPr="00782DDC">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FC2A89">
        <w:rPr>
          <w:rStyle w:val="StyleUnderline"/>
          <w:highlight w:val="green"/>
        </w:rPr>
        <w:t>five</w:t>
      </w:r>
      <w:r w:rsidRPr="00782DDC">
        <w:rPr>
          <w:rStyle w:val="StyleUnderline"/>
        </w:rPr>
        <w:t xml:space="preserve"> international </w:t>
      </w:r>
      <w:r w:rsidRPr="00FC2A89">
        <w:rPr>
          <w:rStyle w:val="StyleUnderline"/>
          <w:highlight w:val="green"/>
        </w:rPr>
        <w:t>agreements that lay a framework</w:t>
      </w:r>
      <w:r w:rsidRPr="00782DDC">
        <w:rPr>
          <w:rStyle w:val="StyleUnderline"/>
        </w:rPr>
        <w:t xml:space="preserve"> of space law and, more importantly, ownership of objects and celestial bodies in space: • The Treaty on Principles Governing the Activities of Space, Including the Moon and Other Celestial Bodies (</w:t>
      </w:r>
      <w:r w:rsidRPr="00FC2A89">
        <w:rPr>
          <w:rStyle w:val="StyleUnderline"/>
          <w:highlight w:val="green"/>
        </w:rPr>
        <w:t>OST</w:t>
      </w:r>
      <w:r w:rsidRPr="00782DDC">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782DDC">
        <w:rPr>
          <w:rStyle w:val="StyleUnderline"/>
        </w:rPr>
        <w:t>TheConvention</w:t>
      </w:r>
      <w:proofErr w:type="spellEnd"/>
      <w:r w:rsidRPr="00782DDC">
        <w:rPr>
          <w:rStyle w:val="StyleUnderline"/>
        </w:rPr>
        <w:t xml:space="preserve"> on </w:t>
      </w:r>
      <w:proofErr w:type="spellStart"/>
      <w:r w:rsidRPr="00782DDC">
        <w:rPr>
          <w:rStyle w:val="StyleUnderline"/>
        </w:rPr>
        <w:t>RegistrationofObjectsLaunched</w:t>
      </w:r>
      <w:proofErr w:type="spellEnd"/>
      <w:r w:rsidRPr="00AD4C5F">
        <w:rPr>
          <w:rFonts w:asciiTheme="majorHAnsi" w:hAnsiTheme="majorHAnsi" w:cstheme="majorHAnsi"/>
          <w:color w:val="000000" w:themeColor="text1"/>
          <w:sz w:val="14"/>
        </w:rPr>
        <w:t xml:space="preserve"> </w:t>
      </w:r>
      <w:proofErr w:type="spellStart"/>
      <w:r w:rsidRPr="00AD4C5F">
        <w:rPr>
          <w:rFonts w:asciiTheme="majorHAnsi" w:hAnsiTheme="majorHAnsi" w:cstheme="majorHAnsi"/>
          <w:color w:val="000000" w:themeColor="text1"/>
          <w:sz w:val="14"/>
        </w:rPr>
        <w:t>intoOuterSpace</w:t>
      </w:r>
      <w:proofErr w:type="spellEnd"/>
      <w:r w:rsidRPr="00AD4C5F">
        <w:rPr>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4"/>
        </w:rPr>
        <w:t>Registration Convention</w:t>
      </w:r>
      <w:r w:rsidRPr="00AD4C5F">
        <w:rPr>
          <w:rFonts w:asciiTheme="majorHAnsi" w:hAnsiTheme="majorHAnsi" w:cstheme="majorHAnsi"/>
          <w:color w:val="000000" w:themeColor="text1"/>
          <w:sz w:val="14"/>
        </w:rPr>
        <w:t>); 118 and • The Agreement Governing the Activities of States on the Moon and Other Celestial Bodies (</w:t>
      </w:r>
      <w:r w:rsidRPr="00AD4C5F">
        <w:rPr>
          <w:rStyle w:val="Style13ptBold"/>
          <w:rFonts w:asciiTheme="majorHAnsi" w:hAnsiTheme="majorHAnsi" w:cstheme="majorHAnsi"/>
          <w:color w:val="000000" w:themeColor="text1"/>
          <w:sz w:val="14"/>
        </w:rPr>
        <w:t>Moon Treaty</w:t>
      </w:r>
      <w:r w:rsidRPr="00AD4C5F">
        <w:rPr>
          <w:rFonts w:asciiTheme="majorHAnsi" w:hAnsiTheme="majorHAnsi" w:cstheme="majorHAnsi"/>
          <w:color w:val="000000" w:themeColor="text1"/>
          <w:sz w:val="14"/>
        </w:rPr>
        <w:t xml:space="preserve">). 119 As with all international law, </w:t>
      </w:r>
      <w:r w:rsidRPr="00FC2A89">
        <w:rPr>
          <w:rStyle w:val="StyleUnderline"/>
          <w:rFonts w:asciiTheme="majorHAnsi" w:hAnsiTheme="majorHAnsi" w:cstheme="majorHAnsi"/>
          <w:color w:val="000000" w:themeColor="text1"/>
          <w:highlight w:val="green"/>
        </w:rPr>
        <w:t xml:space="preserve">however, the </w:t>
      </w:r>
      <w:r w:rsidRPr="00AD4C5F">
        <w:rPr>
          <w:rStyle w:val="StyleUnderline"/>
          <w:rFonts w:asciiTheme="majorHAnsi" w:hAnsiTheme="majorHAnsi" w:cstheme="majorHAnsi"/>
          <w:color w:val="000000" w:themeColor="text1"/>
        </w:rPr>
        <w:t xml:space="preserve">actual </w:t>
      </w:r>
      <w:r w:rsidRPr="00FC2A89">
        <w:rPr>
          <w:rStyle w:val="StyleUnderline"/>
          <w:rFonts w:asciiTheme="majorHAnsi" w:hAnsiTheme="majorHAnsi" w:cstheme="majorHAnsi"/>
          <w:color w:val="000000" w:themeColor="text1"/>
          <w:highlight w:val="green"/>
        </w:rPr>
        <w:t>authority</w:t>
      </w:r>
      <w:r w:rsidRPr="00AD4C5F">
        <w:rPr>
          <w:rStyle w:val="StyleUnderline"/>
          <w:rFonts w:asciiTheme="majorHAnsi" w:hAnsiTheme="majorHAnsi" w:cstheme="majorHAnsi"/>
          <w:color w:val="000000" w:themeColor="text1"/>
        </w:rPr>
        <w:t xml:space="preserve"> of these </w:t>
      </w:r>
      <w:r w:rsidRPr="00FC2A89">
        <w:rPr>
          <w:rStyle w:val="StyleUnderline"/>
          <w:rFonts w:asciiTheme="majorHAnsi" w:hAnsiTheme="majorHAnsi" w:cstheme="majorHAnsi"/>
          <w:color w:val="000000" w:themeColor="text1"/>
          <w:highlight w:val="green"/>
        </w:rPr>
        <w:t xml:space="preserve">treaties is debatable, because countries </w:t>
      </w:r>
      <w:r w:rsidRPr="00AD4C5F">
        <w:rPr>
          <w:rStyle w:val="StyleUnderline"/>
          <w:rFonts w:asciiTheme="majorHAnsi" w:hAnsiTheme="majorHAnsi" w:cstheme="majorHAnsi"/>
          <w:color w:val="000000" w:themeColor="text1"/>
        </w:rPr>
        <w:t xml:space="preserve">often ignore their precepts or </w:t>
      </w:r>
      <w:r w:rsidRPr="00FC2A89">
        <w:rPr>
          <w:rStyle w:val="StyleUnderline"/>
          <w:rFonts w:asciiTheme="majorHAnsi" w:hAnsiTheme="majorHAnsi" w:cstheme="majorHAnsi"/>
          <w:color w:val="000000" w:themeColor="text1"/>
          <w:highlight w:val="green"/>
        </w:rPr>
        <w:t xml:space="preserve">disagree on </w:t>
      </w:r>
      <w:r w:rsidRPr="00AD4C5F">
        <w:rPr>
          <w:rStyle w:val="StyleUnderline"/>
          <w:rFonts w:asciiTheme="majorHAnsi" w:hAnsiTheme="majorHAnsi" w:cstheme="majorHAnsi"/>
          <w:color w:val="000000" w:themeColor="text1"/>
        </w:rPr>
        <w:t xml:space="preserve">the </w:t>
      </w:r>
      <w:r w:rsidRPr="00FC2A89">
        <w:rPr>
          <w:rStyle w:val="StyleUnderline"/>
          <w:rFonts w:asciiTheme="majorHAnsi" w:hAnsiTheme="majorHAnsi" w:cstheme="majorHAnsi"/>
          <w:color w:val="000000" w:themeColor="text1"/>
          <w:highlight w:val="green"/>
        </w:rPr>
        <w:t xml:space="preserve">meaning of </w:t>
      </w:r>
      <w:r w:rsidRPr="00AD4C5F">
        <w:rPr>
          <w:rStyle w:val="StyleUnderline"/>
          <w:rFonts w:asciiTheme="majorHAnsi" w:hAnsiTheme="majorHAnsi" w:cstheme="majorHAnsi"/>
          <w:color w:val="000000" w:themeColor="text1"/>
        </w:rPr>
        <w:t xml:space="preserve">their </w:t>
      </w:r>
      <w:r w:rsidRPr="00FC2A89">
        <w:rPr>
          <w:rStyle w:val="StyleUnderline"/>
          <w:rFonts w:asciiTheme="majorHAnsi" w:hAnsiTheme="majorHAnsi" w:cstheme="majorHAnsi"/>
          <w:color w:val="000000" w:themeColor="text1"/>
          <w:highlight w:val="green"/>
        </w:rPr>
        <w:t>substance</w:t>
      </w:r>
      <w:r w:rsidRPr="00AD4C5F">
        <w:rPr>
          <w:rFonts w:asciiTheme="majorHAnsi" w:hAnsiTheme="majorHAnsi" w:cstheme="majorHAnsi"/>
          <w:color w:val="000000" w:themeColor="text1"/>
          <w:sz w:val="14"/>
        </w:rPr>
        <w:t xml:space="preserve">.120 </w:t>
      </w:r>
      <w:r w:rsidRPr="00AD4C5F">
        <w:rPr>
          <w:rStyle w:val="Style13ptBold"/>
          <w:rFonts w:asciiTheme="majorHAnsi" w:hAnsiTheme="majorHAnsi" w:cstheme="majorHAnsi"/>
          <w:color w:val="000000" w:themeColor="text1"/>
          <w:sz w:val="14"/>
        </w:rPr>
        <w:t xml:space="preserve">International custom, </w:t>
      </w:r>
      <w:r w:rsidRPr="00AD4C5F">
        <w:rPr>
          <w:rFonts w:asciiTheme="majorHAnsi" w:hAnsiTheme="majorHAnsi" w:cstheme="majorHAnsi"/>
          <w:color w:val="000000" w:themeColor="text1"/>
          <w:u w:val="single"/>
        </w:rPr>
        <w:t>therefore</w:t>
      </w:r>
      <w:r w:rsidRPr="00AD4C5F">
        <w:rPr>
          <w:rStyle w:val="Style13ptBold"/>
          <w:rFonts w:asciiTheme="majorHAnsi" w:hAnsiTheme="majorHAnsi" w:cstheme="majorHAnsi"/>
          <w:color w:val="000000" w:themeColor="text1"/>
          <w:sz w:val="14"/>
        </w:rPr>
        <w:t>, is the major indication of what international law exactly</w:t>
      </w:r>
      <w:r w:rsidRPr="00AD4C5F">
        <w:rPr>
          <w:rFonts w:asciiTheme="majorHAnsi" w:hAnsiTheme="majorHAnsi" w:cstheme="majorHAnsi"/>
          <w:color w:val="000000" w:themeColor="text1"/>
          <w:sz w:val="14"/>
        </w:rPr>
        <w:t xml:space="preserve"> is.121 The Law of the Sea is an instructive analogy on that point, and as Lyall and Larsen explain, </w:t>
      </w:r>
      <w:r w:rsidRPr="00AD4C5F">
        <w:rPr>
          <w:rStyle w:val="Style13ptBold"/>
          <w:rFonts w:asciiTheme="majorHAnsi" w:hAnsiTheme="majorHAnsi" w:cstheme="majorHAnsi"/>
          <w:color w:val="000000" w:themeColor="text1"/>
          <w:sz w:val="22"/>
        </w:rPr>
        <w:t xml:space="preserve">The practice need not be wholly </w:t>
      </w:r>
      <w:r w:rsidRPr="00AD4C5F">
        <w:rPr>
          <w:rStyle w:val="Style13ptBold"/>
          <w:rFonts w:asciiTheme="majorHAnsi" w:hAnsiTheme="majorHAnsi" w:cstheme="majorHAnsi"/>
          <w:color w:val="000000" w:themeColor="text1"/>
          <w:sz w:val="22"/>
        </w:rPr>
        <w:lastRenderedPageBreak/>
        <w:t>uniform, but must be undertaken in the belief it is binding and required by law as opposed to being merely convenient or mutually beneficial</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4"/>
        </w:rPr>
        <w:t xml:space="preserve">122 Further, </w:t>
      </w:r>
      <w:r w:rsidRPr="00FC2A89">
        <w:rPr>
          <w:rStyle w:val="StyleUnderline"/>
          <w:rFonts w:asciiTheme="majorHAnsi" w:hAnsiTheme="majorHAnsi" w:cstheme="majorHAnsi"/>
          <w:color w:val="000000" w:themeColor="text1"/>
          <w:highlight w:val="green"/>
        </w:rPr>
        <w:t>international law</w:t>
      </w:r>
      <w:r w:rsidRPr="00AD4C5F">
        <w:rPr>
          <w:rStyle w:val="StyleUnderline"/>
          <w:rFonts w:asciiTheme="majorHAnsi" w:hAnsiTheme="majorHAnsi" w:cstheme="majorHAnsi"/>
          <w:color w:val="000000" w:themeColor="text1"/>
        </w:rPr>
        <w:t xml:space="preserve"> in general </w:t>
      </w:r>
      <w:r w:rsidRPr="00FC2A89">
        <w:rPr>
          <w:rStyle w:val="StyleUnderline"/>
          <w:rFonts w:asciiTheme="majorHAnsi" w:hAnsiTheme="majorHAnsi" w:cstheme="majorHAnsi"/>
          <w:color w:val="000000" w:themeColor="text1"/>
          <w:highlight w:val="green"/>
        </w:rPr>
        <w:t xml:space="preserve">was conceived to deal with relations between States, not </w:t>
      </w:r>
      <w:r w:rsidRPr="00AD4C5F">
        <w:rPr>
          <w:rStyle w:val="StyleUnderline"/>
          <w:rFonts w:asciiTheme="majorHAnsi" w:hAnsiTheme="majorHAnsi" w:cstheme="majorHAnsi"/>
          <w:color w:val="000000" w:themeColor="text1"/>
        </w:rPr>
        <w:t xml:space="preserve">to deal </w:t>
      </w:r>
      <w:r w:rsidRPr="00FC2A89">
        <w:rPr>
          <w:rStyle w:val="StyleUnderline"/>
          <w:rFonts w:asciiTheme="majorHAnsi" w:hAnsiTheme="majorHAnsi" w:cstheme="majorHAnsi"/>
          <w:color w:val="000000" w:themeColor="text1"/>
          <w:highlight w:val="green"/>
        </w:rPr>
        <w:t xml:space="preserve">with private </w:t>
      </w:r>
      <w:r w:rsidRPr="00AD4C5F">
        <w:rPr>
          <w:rStyle w:val="StyleUnderline"/>
          <w:rFonts w:asciiTheme="majorHAnsi" w:hAnsiTheme="majorHAnsi" w:cstheme="majorHAnsi"/>
          <w:color w:val="000000" w:themeColor="text1"/>
        </w:rPr>
        <w:t xml:space="preserve">claims of </w:t>
      </w:r>
      <w:r w:rsidRPr="00FC2A89">
        <w:rPr>
          <w:rStyle w:val="StyleUnderline"/>
          <w:rFonts w:asciiTheme="majorHAnsi" w:hAnsiTheme="majorHAnsi" w:cstheme="majorHAnsi"/>
          <w:color w:val="000000" w:themeColor="text1"/>
          <w:highlight w:val="green"/>
        </w:rPr>
        <w:t>property.</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4"/>
        </w:rPr>
        <w:t>123 International.</w:t>
      </w:r>
    </w:p>
    <w:p w14:paraId="5024DF0B" w14:textId="77777777" w:rsidR="00F142A0" w:rsidRPr="00AD4C5F" w:rsidRDefault="00F142A0" w:rsidP="00F142A0">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Disputes and misperceptions create </w:t>
      </w:r>
      <w:r w:rsidRPr="00AD4C5F">
        <w:rPr>
          <w:rFonts w:asciiTheme="majorHAnsi" w:hAnsiTheme="majorHAnsi" w:cstheme="majorHAnsi"/>
          <w:color w:val="000000" w:themeColor="text1"/>
          <w:u w:val="single"/>
        </w:rPr>
        <w:t>cascading effects</w:t>
      </w:r>
      <w:r w:rsidRPr="00AD4C5F">
        <w:rPr>
          <w:rFonts w:asciiTheme="majorHAnsi" w:hAnsiTheme="majorHAnsi" w:cstheme="majorHAnsi"/>
          <w:color w:val="000000" w:themeColor="text1"/>
        </w:rPr>
        <w:t xml:space="preserve"> towards </w:t>
      </w:r>
      <w:r w:rsidRPr="00AD4C5F">
        <w:rPr>
          <w:rFonts w:asciiTheme="majorHAnsi" w:hAnsiTheme="majorHAnsi" w:cstheme="majorHAnsi"/>
          <w:color w:val="000000" w:themeColor="text1"/>
          <w:u w:val="single"/>
        </w:rPr>
        <w:t>space weaponization</w:t>
      </w:r>
      <w:r w:rsidRPr="00AD4C5F">
        <w:rPr>
          <w:rFonts w:asciiTheme="majorHAnsi" w:hAnsiTheme="majorHAnsi" w:cstheme="majorHAnsi"/>
          <w:color w:val="000000" w:themeColor="text1"/>
        </w:rPr>
        <w:t xml:space="preserve"> and </w:t>
      </w:r>
      <w:r w:rsidRPr="00AD4C5F">
        <w:rPr>
          <w:rFonts w:asciiTheme="majorHAnsi" w:hAnsiTheme="majorHAnsi" w:cstheme="majorHAnsi"/>
          <w:color w:val="000000" w:themeColor="text1"/>
          <w:u w:val="single"/>
        </w:rPr>
        <w:t>an arms race</w:t>
      </w:r>
      <w:r w:rsidRPr="00AD4C5F">
        <w:rPr>
          <w:rFonts w:asciiTheme="majorHAnsi" w:hAnsiTheme="majorHAnsi" w:cstheme="majorHAnsi"/>
          <w:color w:val="000000" w:themeColor="text1"/>
        </w:rPr>
        <w:t>—an international framework solves BUT unilateral action causes escalating space wars</w:t>
      </w:r>
    </w:p>
    <w:p w14:paraId="318D9A70" w14:textId="77777777" w:rsidR="00F142A0" w:rsidRPr="00AD4C5F" w:rsidRDefault="00F142A0" w:rsidP="00F142A0">
      <w:pPr>
        <w:rPr>
          <w:rFonts w:asciiTheme="majorHAnsi" w:hAnsiTheme="majorHAnsi" w:cstheme="majorHAnsi"/>
          <w:color w:val="000000" w:themeColor="text1"/>
          <w:sz w:val="16"/>
          <w:szCs w:val="16"/>
        </w:rPr>
      </w:pPr>
      <w:r w:rsidRPr="00AD4C5F">
        <w:rPr>
          <w:rStyle w:val="Heading4Char"/>
          <w:rFonts w:asciiTheme="majorHAnsi" w:hAnsiTheme="majorHAnsi" w:cstheme="majorHAnsi"/>
          <w:color w:val="000000" w:themeColor="text1"/>
        </w:rPr>
        <w:t>Mallick &amp; Rajagopalan 19</w:t>
      </w:r>
      <w:r w:rsidRPr="00AD4C5F">
        <w:rPr>
          <w:rStyle w:val="Heading5Char"/>
          <w:rFonts w:cstheme="majorHAnsi"/>
          <w:color w:val="000000" w:themeColor="text1"/>
        </w:rPr>
        <w:t xml:space="preserve"> - </w:t>
      </w:r>
      <w:r w:rsidRPr="00AD4C5F">
        <w:rPr>
          <w:rFonts w:asciiTheme="majorHAnsi" w:hAnsiTheme="majorHAnsi" w:cstheme="majorHAnsi"/>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AD4C5F">
        <w:rPr>
          <w:rFonts w:asciiTheme="majorHAnsi" w:hAnsiTheme="majorHAnsi" w:cstheme="majorHAnsi"/>
          <w:color w:val="000000" w:themeColor="text1"/>
          <w:sz w:val="16"/>
          <w:szCs w:val="16"/>
        </w:rPr>
        <w:t>Senjuti</w:t>
      </w:r>
      <w:proofErr w:type="spellEnd"/>
      <w:r w:rsidRPr="00AD4C5F">
        <w:rPr>
          <w:rFonts w:asciiTheme="majorHAnsi" w:hAnsiTheme="majorHAnsi" w:cstheme="majorHAnsi"/>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AD4C5F">
          <w:rPr>
            <w:rFonts w:asciiTheme="majorHAnsi" w:hAnsiTheme="majorHAnsi" w:cstheme="majorHAnsi"/>
            <w:color w:val="000000" w:themeColor="text1"/>
            <w:sz w:val="16"/>
            <w:szCs w:val="16"/>
          </w:rPr>
          <w:t>https://www.orfonline.org/research/if-space-is-the-province-of-mankind-who-owns-its-resources-47561/</w:t>
        </w:r>
      </w:hyperlink>
      <w:r w:rsidRPr="00AD4C5F">
        <w:rPr>
          <w:rFonts w:asciiTheme="majorHAnsi" w:hAnsiTheme="majorHAnsi" w:cstheme="majorHAnsi"/>
          <w:color w:val="000000" w:themeColor="text1"/>
          <w:sz w:val="16"/>
          <w:szCs w:val="16"/>
        </w:rPr>
        <w:t>) NAR</w:t>
      </w:r>
    </w:p>
    <w:p w14:paraId="206A94AE" w14:textId="77777777" w:rsidR="00F142A0" w:rsidRPr="00AD4C5F" w:rsidRDefault="00F142A0" w:rsidP="00F142A0">
      <w:pPr>
        <w:rPr>
          <w:rFonts w:asciiTheme="majorHAnsi" w:hAnsiTheme="majorHAnsi" w:cstheme="majorHAnsi"/>
          <w:color w:val="000000" w:themeColor="text1"/>
          <w:u w:val="single"/>
        </w:rPr>
      </w:pPr>
      <w:r w:rsidRPr="00AD4C5F">
        <w:rPr>
          <w:rStyle w:val="Style13ptBold"/>
          <w:rFonts w:asciiTheme="majorHAnsi" w:hAnsiTheme="majorHAnsi" w:cstheme="majorHAnsi"/>
          <w:color w:val="000000" w:themeColor="text1"/>
          <w:sz w:val="16"/>
        </w:rPr>
        <w:t>The first concern is establishing clear regulations regarding asteroid mining</w:t>
      </w:r>
      <w:r w:rsidRPr="00AD4C5F">
        <w:rPr>
          <w:rFonts w:asciiTheme="majorHAnsi" w:hAnsiTheme="majorHAnsi" w:cstheme="majorHAnsi"/>
          <w:color w:val="000000" w:themeColor="text1"/>
          <w:sz w:val="16"/>
        </w:rPr>
        <w:t xml:space="preserve">. With an intent to establish clear regulations with respect to asteroid mining and to </w:t>
      </w:r>
      <w:proofErr w:type="spellStart"/>
      <w:r w:rsidRPr="00AD4C5F">
        <w:rPr>
          <w:rFonts w:asciiTheme="majorHAnsi" w:hAnsiTheme="majorHAnsi" w:cstheme="majorHAnsi"/>
          <w:color w:val="000000" w:themeColor="text1"/>
          <w:sz w:val="16"/>
        </w:rPr>
        <w:t>legalise</w:t>
      </w:r>
      <w:proofErr w:type="spellEnd"/>
      <w:r w:rsidRPr="00AD4C5F">
        <w:rPr>
          <w:rFonts w:asciiTheme="majorHAnsi" w:hAnsiTheme="majorHAnsi" w:cstheme="majorHAnsi"/>
          <w:color w:val="000000" w:themeColor="text1"/>
          <w:sz w:val="16"/>
        </w:rPr>
        <w:t xml:space="preserve"> material extraction from the moon and other celestial bodies by private companies in the US, </w:t>
      </w:r>
      <w:r w:rsidRPr="00AD4C5F">
        <w:rPr>
          <w:rStyle w:val="Style13ptBold"/>
          <w:rFonts w:asciiTheme="majorHAnsi" w:hAnsiTheme="majorHAnsi" w:cstheme="majorHAnsi"/>
          <w:color w:val="000000" w:themeColor="text1"/>
          <w:sz w:val="16"/>
        </w:rPr>
        <w:t xml:space="preserve">the US government </w:t>
      </w:r>
      <w:proofErr w:type="spellStart"/>
      <w:r w:rsidRPr="00AD4C5F">
        <w:rPr>
          <w:rStyle w:val="Style13ptBold"/>
          <w:rFonts w:asciiTheme="majorHAnsi" w:hAnsiTheme="majorHAnsi" w:cstheme="majorHAnsi"/>
          <w:color w:val="000000" w:themeColor="text1"/>
          <w:sz w:val="16"/>
        </w:rPr>
        <w:t>legalised</w:t>
      </w:r>
      <w:proofErr w:type="spellEnd"/>
      <w:r w:rsidRPr="00AD4C5F">
        <w:rPr>
          <w:rStyle w:val="Style13ptBold"/>
          <w:rFonts w:asciiTheme="majorHAnsi" w:hAnsiTheme="majorHAnsi" w:cstheme="majorHAnsi"/>
          <w:color w:val="000000" w:themeColor="text1"/>
          <w:sz w:val="16"/>
        </w:rPr>
        <w:t xml:space="preserve"> space mining in</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2015 by introducing</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the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US C</w:t>
      </w:r>
      <w:r w:rsidRPr="00AD4C5F">
        <w:rPr>
          <w:rStyle w:val="Style13ptBold"/>
          <w:rFonts w:asciiTheme="majorHAnsi" w:hAnsiTheme="majorHAnsi" w:cstheme="majorHAnsi"/>
          <w:color w:val="000000" w:themeColor="text1"/>
          <w:sz w:val="16"/>
        </w:rPr>
        <w:t xml:space="preserve">ommercial </w:t>
      </w:r>
      <w:r w:rsidRPr="00AD4C5F">
        <w:rPr>
          <w:rStyle w:val="StyleUnderline"/>
          <w:rFonts w:asciiTheme="majorHAnsi" w:hAnsiTheme="majorHAnsi" w:cstheme="majorHAnsi"/>
          <w:color w:val="000000" w:themeColor="text1"/>
        </w:rPr>
        <w:t>S</w:t>
      </w:r>
      <w:r w:rsidRPr="00AD4C5F">
        <w:rPr>
          <w:rStyle w:val="Style13ptBold"/>
          <w:rFonts w:asciiTheme="majorHAnsi" w:hAnsiTheme="majorHAnsi" w:cstheme="majorHAnsi"/>
          <w:color w:val="000000" w:themeColor="text1"/>
          <w:sz w:val="16"/>
        </w:rPr>
        <w:t xml:space="preserve">pace </w:t>
      </w:r>
      <w:r w:rsidRPr="00AD4C5F">
        <w:rPr>
          <w:rStyle w:val="StyleUnderline"/>
          <w:rFonts w:asciiTheme="majorHAnsi" w:hAnsiTheme="majorHAnsi" w:cstheme="majorHAnsi"/>
          <w:color w:val="000000" w:themeColor="text1"/>
        </w:rPr>
        <w:t>L</w:t>
      </w:r>
      <w:r w:rsidRPr="00AD4C5F">
        <w:rPr>
          <w:rStyle w:val="Style13ptBold"/>
          <w:rFonts w:asciiTheme="majorHAnsi" w:hAnsiTheme="majorHAnsi" w:cstheme="majorHAnsi"/>
          <w:color w:val="000000" w:themeColor="text1"/>
          <w:sz w:val="16"/>
        </w:rPr>
        <w:t xml:space="preserve">aunch </w:t>
      </w:r>
      <w:r w:rsidRPr="00AD4C5F">
        <w:rPr>
          <w:rStyle w:val="StyleUnderline"/>
          <w:rFonts w:asciiTheme="majorHAnsi" w:hAnsiTheme="majorHAnsi" w:cstheme="majorHAnsi"/>
          <w:color w:val="000000" w:themeColor="text1"/>
        </w:rPr>
        <w:t>C</w:t>
      </w:r>
      <w:r w:rsidRPr="00AD4C5F">
        <w:rPr>
          <w:rStyle w:val="Style13ptBold"/>
          <w:rFonts w:asciiTheme="majorHAnsi" w:hAnsiTheme="majorHAnsi" w:cstheme="majorHAnsi"/>
          <w:color w:val="000000" w:themeColor="text1"/>
          <w:sz w:val="16"/>
        </w:rPr>
        <w:t xml:space="preserve">ompetitiveness </w:t>
      </w:r>
      <w:r w:rsidRPr="00AD4C5F">
        <w:rPr>
          <w:rStyle w:val="StyleUnderline"/>
          <w:rFonts w:asciiTheme="majorHAnsi" w:hAnsiTheme="majorHAnsi" w:cstheme="majorHAnsi"/>
          <w:color w:val="000000" w:themeColor="text1"/>
        </w:rPr>
        <w:t>A</w:t>
      </w:r>
      <w:r w:rsidRPr="00AD4C5F">
        <w:rPr>
          <w:rStyle w:val="Style13ptBold"/>
          <w:rFonts w:asciiTheme="majorHAnsi" w:hAnsiTheme="majorHAnsi" w:cstheme="majorHAnsi"/>
          <w:color w:val="000000" w:themeColor="text1"/>
          <w:sz w:val="16"/>
        </w:rPr>
        <w:t>ct</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2015.[</w:t>
      </w:r>
      <w:proofErr w:type="gramEnd"/>
      <w:r w:rsidRPr="00AD4C5F">
        <w:rPr>
          <w:rFonts w:asciiTheme="majorHAnsi" w:hAnsiTheme="majorHAnsi" w:cstheme="majorHAnsi"/>
          <w:color w:val="000000" w:themeColor="text1"/>
          <w:sz w:val="16"/>
        </w:rPr>
        <w:t xml:space="preserve">xxvii] This move was heartily welcomed by the private companies as it provided legitimacy to their planned activities. Subsequently in 2017, Luxembourg followed </w:t>
      </w:r>
      <w:proofErr w:type="gramStart"/>
      <w:r w:rsidRPr="00AD4C5F">
        <w:rPr>
          <w:rFonts w:asciiTheme="majorHAnsi" w:hAnsiTheme="majorHAnsi" w:cstheme="majorHAnsi"/>
          <w:color w:val="000000" w:themeColor="text1"/>
          <w:sz w:val="16"/>
        </w:rPr>
        <w:t>suit.[</w:t>
      </w:r>
      <w:proofErr w:type="gramEnd"/>
      <w:r w:rsidRPr="00AD4C5F">
        <w:rPr>
          <w:rFonts w:asciiTheme="majorHAnsi" w:hAnsiTheme="majorHAnsi" w:cstheme="majorHAnsi"/>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AD4C5F">
        <w:rPr>
          <w:rFonts w:asciiTheme="majorHAnsi" w:hAnsiTheme="majorHAnsi" w:cstheme="majorHAnsi"/>
          <w:color w:val="000000" w:themeColor="text1"/>
          <w:sz w:val="16"/>
        </w:rPr>
        <w:t>mining.[</w:t>
      </w:r>
      <w:proofErr w:type="gramEnd"/>
      <w:r w:rsidRPr="00AD4C5F">
        <w:rPr>
          <w:rFonts w:asciiTheme="majorHAnsi" w:hAnsiTheme="majorHAnsi" w:cstheme="majorHAnsi"/>
          <w:color w:val="000000" w:themeColor="text1"/>
          <w:sz w:val="16"/>
        </w:rPr>
        <w:t xml:space="preserve">xxix] In the backdrop of a thriving steel industry that faced trade recession during the oil crisis of 1973, Luxembourg is trying to </w:t>
      </w:r>
      <w:proofErr w:type="spellStart"/>
      <w:r w:rsidRPr="00AD4C5F">
        <w:rPr>
          <w:rFonts w:asciiTheme="majorHAnsi" w:hAnsiTheme="majorHAnsi" w:cstheme="majorHAnsi"/>
          <w:color w:val="000000" w:themeColor="text1"/>
          <w:sz w:val="16"/>
        </w:rPr>
        <w:t>capitalise</w:t>
      </w:r>
      <w:proofErr w:type="spellEnd"/>
      <w:r w:rsidRPr="00AD4C5F">
        <w:rPr>
          <w:rFonts w:asciiTheme="majorHAnsi" w:hAnsiTheme="majorHAnsi" w:cstheme="majorHAnsi"/>
          <w:color w:val="000000" w:themeColor="text1"/>
          <w:sz w:val="16"/>
        </w:rPr>
        <w:t xml:space="preserve"> on the potential of space mining. As Prime Minister Xavier </w:t>
      </w:r>
      <w:proofErr w:type="spellStart"/>
      <w:r w:rsidRPr="00AD4C5F">
        <w:rPr>
          <w:rFonts w:asciiTheme="majorHAnsi" w:hAnsiTheme="majorHAnsi" w:cstheme="majorHAnsi"/>
          <w:color w:val="000000" w:themeColor="text1"/>
          <w:sz w:val="16"/>
        </w:rPr>
        <w:t>Bettel</w:t>
      </w:r>
      <w:proofErr w:type="spellEnd"/>
      <w:r w:rsidRPr="00AD4C5F">
        <w:rPr>
          <w:rFonts w:asciiTheme="majorHAnsi" w:hAnsiTheme="majorHAnsi" w:cstheme="majorHAnsi"/>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xxxii] </w:t>
      </w:r>
      <w:r w:rsidRPr="00AD4C5F">
        <w:rPr>
          <w:rStyle w:val="Style13ptBold"/>
          <w:rFonts w:asciiTheme="majorHAnsi" w:hAnsiTheme="majorHAnsi" w:cstheme="majorHAnsi"/>
          <w:color w:val="000000" w:themeColor="text1"/>
          <w:sz w:val="16"/>
        </w:rPr>
        <w:t>This legislation gives US space firms the right to own, keep, use, and sell the spoils of the cosmos</w:t>
      </w:r>
      <w:r w:rsidRPr="00AD4C5F">
        <w:rPr>
          <w:rFonts w:asciiTheme="majorHAnsi" w:hAnsiTheme="majorHAnsi" w:cstheme="majorHAnsi"/>
          <w:color w:val="000000" w:themeColor="text1"/>
          <w:sz w:val="16"/>
        </w:rPr>
        <w:t xml:space="preserve"> as they deem fit. Luxembourg’s legislation is </w:t>
      </w:r>
      <w:proofErr w:type="gramStart"/>
      <w:r w:rsidRPr="00AD4C5F">
        <w:rPr>
          <w:rFonts w:asciiTheme="majorHAnsi" w:hAnsiTheme="majorHAnsi" w:cstheme="majorHAnsi"/>
          <w:color w:val="000000" w:themeColor="text1"/>
          <w:sz w:val="16"/>
        </w:rPr>
        <w:t>fairly analogous</w:t>
      </w:r>
      <w:proofErr w:type="gramEnd"/>
      <w:r w:rsidRPr="00AD4C5F">
        <w:rPr>
          <w:rFonts w:asciiTheme="majorHAnsi" w:hAnsiTheme="majorHAnsi" w:cstheme="majorHAnsi"/>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AD4C5F">
        <w:rPr>
          <w:rFonts w:asciiTheme="majorHAnsi" w:hAnsiTheme="majorHAnsi" w:cstheme="majorHAnsi"/>
          <w:color w:val="000000" w:themeColor="text1"/>
          <w:sz w:val="16"/>
        </w:rPr>
        <w:t>country.[</w:t>
      </w:r>
      <w:proofErr w:type="gramEnd"/>
      <w:r w:rsidRPr="00AD4C5F">
        <w:rPr>
          <w:rFonts w:asciiTheme="majorHAnsi" w:hAnsiTheme="majorHAnsi" w:cstheme="majorHAnsi"/>
          <w:color w:val="000000" w:themeColor="text1"/>
          <w:sz w:val="16"/>
        </w:rPr>
        <w:t xml:space="preserve">xxxiii] In 2017, Japan entered into a five-year agreement with Luxembourg for mining operations in celestial bodies. Japan today appears a step closer to </w:t>
      </w:r>
      <w:proofErr w:type="spellStart"/>
      <w:r w:rsidRPr="00AD4C5F">
        <w:rPr>
          <w:rFonts w:asciiTheme="majorHAnsi" w:hAnsiTheme="majorHAnsi" w:cstheme="majorHAnsi"/>
          <w:color w:val="000000" w:themeColor="text1"/>
          <w:sz w:val="16"/>
        </w:rPr>
        <w:t>realising</w:t>
      </w:r>
      <w:proofErr w:type="spellEnd"/>
      <w:r w:rsidRPr="00AD4C5F">
        <w:rPr>
          <w:rFonts w:asciiTheme="majorHAnsi" w:hAnsiTheme="majorHAnsi" w:cstheme="majorHAnsi"/>
          <w:color w:val="000000" w:themeColor="text1"/>
          <w:sz w:val="16"/>
        </w:rPr>
        <w:t xml:space="preserve"> its objective of asteroid mining with two Japanese rovers, Minerva II-1, of JAXA landing on the surface of the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in September 2018.[xxxiv] Earlier, Portugal and the UAE signed similar cooperation agreements with Luxembourg.[xxxv] Meanwhile, a </w:t>
      </w:r>
      <w:r w:rsidRPr="00AD4C5F">
        <w:rPr>
          <w:rStyle w:val="Style13ptBold"/>
          <w:rFonts w:asciiTheme="majorHAnsi" w:hAnsiTheme="majorHAnsi" w:cstheme="majorHAnsi"/>
          <w:color w:val="000000" w:themeColor="text1"/>
          <w:sz w:val="16"/>
        </w:rPr>
        <w:t>few other countries</w:t>
      </w:r>
      <w:r w:rsidRPr="00AD4C5F">
        <w:rPr>
          <w:rFonts w:asciiTheme="majorHAnsi" w:hAnsiTheme="majorHAnsi" w:cstheme="majorHAnsi"/>
          <w:color w:val="000000" w:themeColor="text1"/>
          <w:sz w:val="16"/>
        </w:rPr>
        <w:t>—which have been critical of the US and Luxembourg, at the forefront of the space mining efforts</w:t>
      </w:r>
      <w:r w:rsidRPr="00AD4C5F">
        <w:rPr>
          <w:rFonts w:asciiTheme="majorHAnsi" w:hAnsiTheme="majorHAnsi" w:cstheme="majorHAnsi"/>
          <w:b/>
          <w:bCs/>
          <w:color w:val="000000" w:themeColor="text1"/>
          <w:sz w:val="16"/>
        </w:rPr>
        <w:t>—</w:t>
      </w:r>
      <w:r w:rsidRPr="00AD4C5F">
        <w:rPr>
          <w:rStyle w:val="Style13ptBold"/>
          <w:rFonts w:asciiTheme="majorHAnsi" w:hAnsiTheme="majorHAnsi" w:cstheme="majorHAnsi"/>
          <w:b w:val="0"/>
          <w:color w:val="000000" w:themeColor="text1"/>
          <w:sz w:val="16"/>
        </w:rPr>
        <w:t>have also decided to join the field. The increasingly competitive and contested nature of outer space activities is spurring major spacefaring nations to push the boundaries</w:t>
      </w:r>
      <w:r w:rsidRPr="00AD4C5F">
        <w:rPr>
          <w:rFonts w:asciiTheme="majorHAnsi" w:hAnsiTheme="majorHAnsi" w:cstheme="majorHAnsi"/>
          <w:color w:val="000000" w:themeColor="text1"/>
          <w:sz w:val="16"/>
        </w:rPr>
        <w:t xml:space="preserve"> in their space </w:t>
      </w:r>
      <w:r w:rsidRPr="00AD4C5F">
        <w:rPr>
          <w:rFonts w:asciiTheme="majorHAnsi" w:hAnsiTheme="majorHAnsi" w:cstheme="majorHAnsi"/>
          <w:color w:val="000000" w:themeColor="text1"/>
          <w:u w:val="single"/>
        </w:rPr>
        <w:t>exploration</w:t>
      </w:r>
      <w:r w:rsidRPr="00FC2A89">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FC2A89">
        <w:rPr>
          <w:rStyle w:val="StyleUnderline"/>
          <w:rFonts w:asciiTheme="majorHAnsi" w:hAnsiTheme="majorHAnsi" w:cstheme="majorHAnsi"/>
          <w:highlight w:val="green"/>
        </w:rPr>
        <w:t>Asteroid mining could</w:t>
      </w:r>
      <w:r w:rsidRPr="00AD4C5F">
        <w:rPr>
          <w:rStyle w:val="StyleUnderline"/>
          <w:rFonts w:asciiTheme="majorHAnsi" w:hAnsiTheme="majorHAnsi" w:cstheme="majorHAnsi"/>
        </w:rPr>
        <w:t xml:space="preserve"> possibly </w:t>
      </w:r>
      <w:r w:rsidRPr="00FC2A89">
        <w:rPr>
          <w:rStyle w:val="StyleUnderline"/>
          <w:rFonts w:asciiTheme="majorHAnsi" w:hAnsiTheme="majorHAnsi" w:cstheme="majorHAnsi"/>
          <w:highlight w:val="green"/>
        </w:rPr>
        <w:t>become</w:t>
      </w:r>
      <w:r w:rsidRPr="00AD4C5F">
        <w:rPr>
          <w:rStyle w:val="StyleUnderline"/>
          <w:rFonts w:asciiTheme="majorHAnsi" w:hAnsiTheme="majorHAnsi" w:cstheme="majorHAnsi"/>
        </w:rPr>
        <w:t xml:space="preserve"> the next </w:t>
      </w:r>
      <w:r w:rsidRPr="00FC2A89">
        <w:rPr>
          <w:rStyle w:val="StyleUnderline"/>
          <w:rFonts w:asciiTheme="majorHAnsi" w:hAnsiTheme="majorHAnsi" w:cstheme="majorHAnsi"/>
          <w:highlight w:val="green"/>
        </w:rPr>
        <w:t>big</w:t>
      </w:r>
      <w:r w:rsidRPr="00AD4C5F">
        <w:rPr>
          <w:rStyle w:val="StyleUnderline"/>
          <w:rFonts w:asciiTheme="majorHAnsi" w:hAnsiTheme="majorHAnsi" w:cstheme="majorHAnsi"/>
        </w:rPr>
        <w:t xml:space="preserve"> thing </w:t>
      </w:r>
      <w:r w:rsidRPr="00FC2A89">
        <w:rPr>
          <w:rStyle w:val="StyleUnderline"/>
          <w:rFonts w:asciiTheme="majorHAnsi" w:hAnsiTheme="majorHAnsi" w:cstheme="majorHAnsi"/>
          <w:highlight w:val="green"/>
        </w:rPr>
        <w:t>and is already</w:t>
      </w:r>
      <w:r w:rsidRPr="00AD4C5F">
        <w:rPr>
          <w:rStyle w:val="StyleUnderline"/>
          <w:rFonts w:asciiTheme="majorHAnsi" w:hAnsiTheme="majorHAnsi" w:cstheme="majorHAnsi"/>
        </w:rPr>
        <w:t xml:space="preserve"> seeing </w:t>
      </w:r>
      <w:r w:rsidRPr="00FC2A89">
        <w:rPr>
          <w:rStyle w:val="StyleUnderline"/>
          <w:rFonts w:asciiTheme="majorHAnsi" w:hAnsiTheme="majorHAnsi" w:cstheme="majorHAnsi"/>
          <w:highlight w:val="green"/>
        </w:rPr>
        <w:t>a race among</w:t>
      </w:r>
      <w:r w:rsidRPr="00AD4C5F">
        <w:rPr>
          <w:rStyle w:val="StyleUnderline"/>
          <w:rFonts w:asciiTheme="majorHAnsi" w:hAnsiTheme="majorHAnsi" w:cstheme="majorHAnsi"/>
        </w:rPr>
        <w:t xml:space="preserve"> the </w:t>
      </w:r>
      <w:r w:rsidRPr="00FC2A89">
        <w:rPr>
          <w:rStyle w:val="StyleUnderline"/>
          <w:rFonts w:asciiTheme="majorHAnsi" w:hAnsiTheme="majorHAnsi" w:cstheme="majorHAnsi"/>
          <w:highlight w:val="green"/>
        </w:rPr>
        <w:t>space powers</w:t>
      </w:r>
      <w:r w:rsidRPr="00AD4C5F">
        <w:rPr>
          <w:rStyle w:val="StyleUnderline"/>
          <w:rFonts w:asciiTheme="majorHAnsi" w:hAnsiTheme="majorHAnsi" w:cstheme="majorHAnsi"/>
        </w:rPr>
        <w:t>.</w:t>
      </w:r>
      <w:r w:rsidRPr="00AD4C5F">
        <w:rPr>
          <w:rFonts w:asciiTheme="majorHAnsi" w:hAnsiTheme="majorHAnsi" w:cstheme="majorHAnsi"/>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b w:val="0"/>
          <w:color w:val="000000" w:themeColor="text1"/>
          <w:sz w:val="16"/>
        </w:rPr>
        <w:t>it has already spurred a major debate</w:t>
      </w:r>
      <w:r w:rsidRPr="00AD4C5F">
        <w:rPr>
          <w:rFonts w:asciiTheme="majorHAnsi" w:hAnsiTheme="majorHAnsi" w:cstheme="majorHAnsi"/>
          <w:b/>
          <w:bCs/>
          <w:color w:val="000000" w:themeColor="text1"/>
          <w:u w:val="single"/>
        </w:rPr>
        <w:t xml:space="preserve">.[xxxvii] </w:t>
      </w:r>
      <w:r w:rsidRPr="00AD4C5F">
        <w:rPr>
          <w:rStyle w:val="Style13ptBold"/>
          <w:rFonts w:asciiTheme="majorHAnsi" w:hAnsiTheme="majorHAnsi" w:cstheme="majorHAnsi"/>
          <w:b w:val="0"/>
          <w:color w:val="000000" w:themeColor="text1"/>
          <w:sz w:val="16"/>
        </w:rPr>
        <w:t xml:space="preserve">China and Russia are among those countries that are following on the path of the </w:t>
      </w:r>
      <w:r w:rsidRPr="00AD4C5F">
        <w:rPr>
          <w:rStyle w:val="Style13ptBold"/>
          <w:rFonts w:asciiTheme="majorHAnsi" w:hAnsiTheme="majorHAnsi" w:cstheme="majorHAnsi"/>
          <w:color w:val="000000" w:themeColor="text1"/>
          <w:sz w:val="16"/>
        </w:rPr>
        <w:t>US</w:t>
      </w:r>
      <w:r w:rsidRPr="00AD4C5F">
        <w:rPr>
          <w:rFonts w:asciiTheme="majorHAnsi" w:hAnsiTheme="majorHAnsi" w:cstheme="majorHAnsi"/>
          <w:color w:val="000000" w:themeColor="text1"/>
          <w:sz w:val="16"/>
        </w:rPr>
        <w:t xml:space="preserve"> and Luxembourg in undertaking mining missions in space. According to media reports, Ye </w:t>
      </w:r>
      <w:proofErr w:type="spellStart"/>
      <w:r w:rsidRPr="00AD4C5F">
        <w:rPr>
          <w:rFonts w:asciiTheme="majorHAnsi" w:hAnsiTheme="majorHAnsi" w:cstheme="majorHAnsi"/>
          <w:color w:val="000000" w:themeColor="text1"/>
          <w:sz w:val="16"/>
        </w:rPr>
        <w:t>Peijian</w:t>
      </w:r>
      <w:proofErr w:type="spellEnd"/>
      <w:r w:rsidRPr="00AD4C5F">
        <w:rPr>
          <w:rFonts w:asciiTheme="majorHAnsi" w:hAnsiTheme="majorHAnsi" w:cstheme="majorHAnsi"/>
          <w:color w:val="000000" w:themeColor="text1"/>
          <w:sz w:val="16"/>
        </w:rPr>
        <w:t xml:space="preserve">, chief commander and designer of China’s lunar exploration </w:t>
      </w:r>
      <w:proofErr w:type="spellStart"/>
      <w:r w:rsidRPr="00AD4C5F">
        <w:rPr>
          <w:rFonts w:asciiTheme="majorHAnsi" w:hAnsiTheme="majorHAnsi" w:cstheme="majorHAnsi"/>
          <w:color w:val="000000" w:themeColor="text1"/>
          <w:sz w:val="16"/>
        </w:rPr>
        <w:t>programme</w:t>
      </w:r>
      <w:proofErr w:type="spellEnd"/>
      <w:r w:rsidRPr="00AD4C5F">
        <w:rPr>
          <w:rFonts w:asciiTheme="majorHAnsi" w:hAnsiTheme="majorHAnsi" w:cstheme="majorHAnsi"/>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D4C5F">
        <w:rPr>
          <w:rFonts w:asciiTheme="majorHAnsi" w:hAnsiTheme="majorHAnsi" w:cstheme="majorHAnsi"/>
          <w:color w:val="000000" w:themeColor="text1"/>
          <w:sz w:val="16"/>
        </w:rPr>
        <w:t>rationalise</w:t>
      </w:r>
      <w:proofErr w:type="spellEnd"/>
      <w:r w:rsidRPr="00AD4C5F">
        <w:rPr>
          <w:rFonts w:asciiTheme="majorHAnsi" w:hAnsiTheme="majorHAnsi" w:cstheme="majorHAnsi"/>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 xml:space="preserve">Chinese scientists are working on missions to “bring back a whole asteroid weighing several hundred </w:t>
      </w:r>
      <w:proofErr w:type="spellStart"/>
      <w:r w:rsidRPr="00AD4C5F">
        <w:rPr>
          <w:rStyle w:val="Style13ptBold"/>
          <w:rFonts w:asciiTheme="majorHAnsi" w:hAnsiTheme="majorHAnsi" w:cstheme="majorHAnsi"/>
          <w:b w:val="0"/>
          <w:color w:val="000000" w:themeColor="text1"/>
          <w:sz w:val="16"/>
        </w:rPr>
        <w:t>tonnes</w:t>
      </w:r>
      <w:proofErr w:type="spellEnd"/>
      <w:r w:rsidRPr="00AD4C5F">
        <w:rPr>
          <w:rStyle w:val="Style13ptBold"/>
          <w:rFonts w:asciiTheme="majorHAnsi" w:hAnsiTheme="majorHAnsi" w:cstheme="majorHAnsi"/>
          <w:b w:val="0"/>
          <w:color w:val="000000" w:themeColor="text1"/>
          <w:sz w:val="16"/>
        </w:rPr>
        <w:t>, which could turn asteroids with a potential threat to Earth into usable resources</w:t>
      </w:r>
      <w:r w:rsidRPr="00AD4C5F">
        <w:rPr>
          <w:rFonts w:asciiTheme="majorHAnsi" w:hAnsiTheme="majorHAnsi" w:cstheme="majorHAnsi"/>
          <w:b/>
          <w:bCs/>
          <w:color w:val="000000" w:themeColor="text1"/>
          <w:sz w:val="16"/>
        </w:rPr>
        <w:t>.</w:t>
      </w:r>
      <w:r w:rsidRPr="00AD4C5F">
        <w:rPr>
          <w:rFonts w:asciiTheme="majorHAnsi" w:hAnsiTheme="majorHAnsi" w:cstheme="majorHAnsi"/>
          <w:color w:val="000000" w:themeColor="text1"/>
          <w:sz w:val="16"/>
        </w:rPr>
        <w:t>”[xxxix] Ye was also quoted as saying that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China has plans of “using an asteroid as the base for a permanent space station.”</w:t>
      </w:r>
      <w:r w:rsidRPr="00AD4C5F">
        <w:rPr>
          <w:rFonts w:asciiTheme="majorHAnsi" w:hAnsiTheme="majorHAnsi" w:cstheme="majorHAnsi"/>
          <w:b/>
          <w:bCs/>
          <w:color w:val="000000" w:themeColor="text1"/>
          <w:sz w:val="16"/>
        </w:rPr>
        <w:t>[xl]</w:t>
      </w:r>
      <w:r w:rsidRPr="00AD4C5F">
        <w:rPr>
          <w:rFonts w:asciiTheme="majorHAnsi" w:hAnsiTheme="majorHAnsi" w:cstheme="majorHAnsi"/>
          <w:color w:val="000000" w:themeColor="text1"/>
          <w:sz w:val="16"/>
        </w:rPr>
        <w:t xml:space="preserve"> Helium mining on the moon is also part of China’s goals.[xli</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Russia</w:t>
      </w:r>
      <w:r w:rsidRPr="00AD4C5F">
        <w:rPr>
          <w:rFonts w:asciiTheme="majorHAnsi" w:hAnsiTheme="majorHAnsi" w:cstheme="majorHAnsi"/>
          <w:color w:val="000000" w:themeColor="text1"/>
          <w:sz w:val="16"/>
        </w:rPr>
        <w:t xml:space="preserve">, for its part, </w:t>
      </w:r>
      <w:r w:rsidRPr="00AD4C5F">
        <w:rPr>
          <w:rStyle w:val="Style13ptBold"/>
          <w:rFonts w:asciiTheme="majorHAnsi" w:hAnsiTheme="majorHAnsi" w:cstheme="majorHAnsi"/>
          <w:b w:val="0"/>
          <w:color w:val="000000" w:themeColor="text1"/>
          <w:sz w:val="16"/>
        </w:rPr>
        <w:t>is also responding to the space-mining developments</w:t>
      </w:r>
      <w:r w:rsidRPr="00AD4C5F">
        <w:rPr>
          <w:rFonts w:asciiTheme="majorHAnsi" w:hAnsiTheme="majorHAnsi" w:cstheme="majorHAnsi"/>
          <w:color w:val="000000" w:themeColor="text1"/>
          <w:sz w:val="16"/>
        </w:rPr>
        <w:t xml:space="preserve"> of the last decade. For one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it plans</w:t>
      </w:r>
      <w:r w:rsidRPr="00AD4C5F">
        <w:rPr>
          <w:rStyle w:val="Style13ptBold"/>
          <w:rFonts w:asciiTheme="majorHAnsi" w:hAnsiTheme="majorHAnsi" w:cstheme="majorHAnsi"/>
          <w:b w:val="0"/>
          <w:color w:val="000000" w:themeColor="text1"/>
          <w:sz w:val="16"/>
        </w:rPr>
        <w:t xml:space="preserve"> to have a permanent lunar base </w:t>
      </w:r>
      <w:r w:rsidRPr="00AD4C5F">
        <w:rPr>
          <w:rStyle w:val="Style13ptBold"/>
          <w:rFonts w:asciiTheme="majorHAnsi" w:hAnsiTheme="majorHAnsi" w:cstheme="majorHAnsi"/>
          <w:b w:val="0"/>
          <w:color w:val="000000" w:themeColor="text1"/>
          <w:sz w:val="16"/>
        </w:rPr>
        <w:lastRenderedPageBreak/>
        <w:t>somewhere</w:t>
      </w:r>
      <w:r w:rsidRPr="00AD4C5F">
        <w:rPr>
          <w:rFonts w:asciiTheme="majorHAnsi" w:hAnsiTheme="majorHAnsi" w:cstheme="majorHAnsi"/>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FC2A89">
        <w:rPr>
          <w:rStyle w:val="StyleUnderline"/>
          <w:rFonts w:asciiTheme="majorHAnsi" w:hAnsiTheme="majorHAnsi" w:cstheme="majorHAnsi"/>
          <w:highlight w:val="green"/>
        </w:rPr>
        <w:t>the Russian industry</w:t>
      </w:r>
      <w:r w:rsidRPr="00AD4C5F">
        <w:rPr>
          <w:rFonts w:asciiTheme="majorHAnsi" w:hAnsiTheme="majorHAnsi" w:cstheme="majorHAnsi"/>
        </w:rPr>
        <w:t xml:space="preserve"> players are of the view that they </w:t>
      </w:r>
      <w:r w:rsidRPr="00FC2A89">
        <w:rPr>
          <w:rStyle w:val="StyleUnderline"/>
          <w:rFonts w:asciiTheme="majorHAnsi" w:hAnsiTheme="majorHAnsi" w:cstheme="majorHAnsi"/>
          <w:highlight w:val="green"/>
        </w:rPr>
        <w:t>must follow the lead</w:t>
      </w:r>
      <w:r w:rsidRPr="00AD4C5F">
        <w:rPr>
          <w:rFonts w:asciiTheme="majorHAnsi" w:hAnsiTheme="majorHAnsi" w:cstheme="majorHAnsi"/>
        </w:rPr>
        <w:t xml:space="preserve"> taken by the US </w:t>
      </w:r>
      <w:r w:rsidRPr="00AD4C5F">
        <w:rPr>
          <w:rFonts w:asciiTheme="majorHAnsi" w:hAnsiTheme="majorHAnsi" w:cstheme="majorHAnsi"/>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AD4C5F">
        <w:rPr>
          <w:rFonts w:asciiTheme="majorHAnsi" w:hAnsiTheme="majorHAnsi" w:cstheme="majorHAnsi"/>
          <w:color w:val="000000" w:themeColor="text1"/>
          <w:sz w:val="16"/>
        </w:rPr>
        <w:t>Ananyev</w:t>
      </w:r>
      <w:proofErr w:type="spellEnd"/>
      <w:r w:rsidRPr="00AD4C5F">
        <w:rPr>
          <w:rFonts w:asciiTheme="majorHAnsi" w:hAnsiTheme="majorHAnsi" w:cstheme="majorHAnsi"/>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AD4C5F">
        <w:rPr>
          <w:rFonts w:asciiTheme="majorHAnsi" w:hAnsiTheme="majorHAnsi" w:cstheme="majorHAnsi"/>
          <w:color w:val="000000" w:themeColor="text1"/>
          <w:sz w:val="16"/>
        </w:rPr>
        <w:t>Dauria</w:t>
      </w:r>
      <w:proofErr w:type="spellEnd"/>
      <w:r w:rsidRPr="00AD4C5F">
        <w:rPr>
          <w:rFonts w:asciiTheme="majorHAnsi" w:hAnsiTheme="majorHAnsi" w:cstheme="majorHAnsi"/>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Moscow may not have yet actively pursued space mining and resource extraction, but it is likely to pick up pace in the coming years alongside global efforts</w:t>
      </w:r>
      <w:r w:rsidRPr="009771AE">
        <w:rPr>
          <w:rStyle w:val="StyleUnderline"/>
          <w:rFonts w:asciiTheme="majorHAnsi" w:hAnsiTheme="majorHAnsi" w:cstheme="majorHAnsi"/>
        </w:rPr>
        <w:t>. Moscow clearly has a capacity gap in terms of funding because</w:t>
      </w:r>
      <w:r w:rsidRPr="00AD4C5F">
        <w:rPr>
          <w:rFonts w:asciiTheme="majorHAnsi" w:hAnsiTheme="majorHAnsi" w:cstheme="majorHAnsi"/>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AD4C5F">
        <w:rPr>
          <w:rFonts w:asciiTheme="majorHAnsi" w:hAnsiTheme="majorHAnsi" w:cstheme="majorHAnsi"/>
          <w:color w:val="000000" w:themeColor="text1"/>
          <w:sz w:val="16"/>
        </w:rPr>
        <w:t>organisation</w:t>
      </w:r>
      <w:proofErr w:type="spellEnd"/>
      <w:r w:rsidRPr="00AD4C5F">
        <w:rPr>
          <w:rFonts w:asciiTheme="majorHAnsi" w:hAnsiTheme="majorHAnsi" w:cstheme="majorHAnsi"/>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AD4C5F">
        <w:rPr>
          <w:rFonts w:asciiTheme="majorHAnsi" w:hAnsiTheme="majorHAnsi" w:cstheme="majorHAnsi"/>
          <w:color w:val="000000" w:themeColor="text1"/>
          <w:sz w:val="16"/>
        </w:rPr>
        <w:t>organisation</w:t>
      </w:r>
      <w:proofErr w:type="spellEnd"/>
      <w:r w:rsidRPr="00AD4C5F">
        <w:rPr>
          <w:rFonts w:asciiTheme="majorHAnsi" w:hAnsiTheme="majorHAnsi" w:cstheme="majorHAnsi"/>
          <w:color w:val="000000" w:themeColor="text1"/>
          <w:sz w:val="16"/>
        </w:rPr>
        <w:t xml:space="preserve">, Indian Space Research </w:t>
      </w:r>
      <w:proofErr w:type="spellStart"/>
      <w:r w:rsidRPr="00AD4C5F">
        <w:rPr>
          <w:rFonts w:asciiTheme="majorHAnsi" w:hAnsiTheme="majorHAnsi" w:cstheme="majorHAnsi"/>
          <w:color w:val="000000" w:themeColor="text1"/>
          <w:sz w:val="16"/>
        </w:rPr>
        <w:t>Organisation</w:t>
      </w:r>
      <w:proofErr w:type="spellEnd"/>
      <w:r w:rsidRPr="00AD4C5F">
        <w:rPr>
          <w:rFonts w:asciiTheme="majorHAnsi" w:hAnsiTheme="majorHAnsi" w:cstheme="majorHAnsi"/>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AD4C5F">
        <w:rPr>
          <w:rFonts w:asciiTheme="majorHAnsi" w:hAnsiTheme="majorHAnsi" w:cstheme="majorHAnsi"/>
          <w:color w:val="000000" w:themeColor="text1"/>
          <w:sz w:val="16"/>
        </w:rPr>
        <w:t>characterised</w:t>
      </w:r>
      <w:proofErr w:type="spellEnd"/>
      <w:r w:rsidRPr="00AD4C5F">
        <w:rPr>
          <w:rFonts w:asciiTheme="majorHAnsi" w:hAnsiTheme="majorHAnsi" w:cstheme="majorHAnsi"/>
          <w:color w:val="000000" w:themeColor="text1"/>
          <w:sz w:val="16"/>
        </w:rPr>
        <w:t xml:space="preserve"> by an Indian commentator as “aspirational” and “emotional”, clearly conceding that the country’s technological wherewithal is yet to be </w:t>
      </w:r>
      <w:proofErr w:type="gramStart"/>
      <w:r w:rsidRPr="00AD4C5F">
        <w:rPr>
          <w:rFonts w:asciiTheme="majorHAnsi" w:hAnsiTheme="majorHAnsi" w:cstheme="majorHAnsi"/>
          <w:color w:val="000000" w:themeColor="text1"/>
          <w:sz w:val="16"/>
        </w:rPr>
        <w:t>adequate.[</w:t>
      </w:r>
      <w:proofErr w:type="gramEnd"/>
      <w:r w:rsidRPr="00AD4C5F">
        <w:rPr>
          <w:rFonts w:asciiTheme="majorHAnsi" w:hAnsiTheme="majorHAnsi" w:cstheme="majorHAnsi"/>
          <w:color w:val="000000" w:themeColor="text1"/>
          <w:sz w:val="16"/>
        </w:rPr>
        <w:t>xlviii] Importantly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it is </w:t>
      </w:r>
      <w:r w:rsidRPr="00AD4C5F">
        <w:rPr>
          <w:rStyle w:val="StyleUnderline"/>
          <w:rFonts w:asciiTheme="majorHAnsi" w:hAnsiTheme="majorHAnsi" w:cstheme="majorHAnsi"/>
          <w:bCs/>
          <w:color w:val="000000" w:themeColor="text1"/>
        </w:rPr>
        <w:t>not clear</w:t>
      </w:r>
      <w:r w:rsidRPr="00AD4C5F">
        <w:rPr>
          <w:rStyle w:val="Style13ptBold"/>
          <w:rFonts w:asciiTheme="majorHAnsi" w:hAnsiTheme="majorHAnsi" w:cstheme="majorHAnsi"/>
          <w:color w:val="000000" w:themeColor="text1"/>
          <w:sz w:val="22"/>
        </w:rPr>
        <w:t xml:space="preserve"> how the legal and regulatory aspects of space mining operations are being dealt with</w:t>
      </w:r>
      <w:r w:rsidRPr="00AD4C5F">
        <w:rPr>
          <w:rFonts w:asciiTheme="majorHAnsi" w:hAnsiTheme="majorHAnsi" w:cstheme="majorHAnsi"/>
          <w:color w:val="000000" w:themeColor="text1"/>
          <w:sz w:val="16"/>
          <w:u w:val="single"/>
        </w:rPr>
        <w:t>.</w:t>
      </w:r>
      <w:r w:rsidRPr="00AD4C5F">
        <w:rPr>
          <w:rFonts w:asciiTheme="majorHAnsi" w:hAnsiTheme="majorHAnsi" w:cstheme="majorHAnsi"/>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xlix] Whether such </w:t>
      </w:r>
      <w:proofErr w:type="spellStart"/>
      <w:r w:rsidRPr="00AD4C5F">
        <w:rPr>
          <w:rFonts w:asciiTheme="majorHAnsi" w:hAnsiTheme="majorHAnsi" w:cstheme="majorHAnsi"/>
          <w:color w:val="000000" w:themeColor="text1"/>
          <w:sz w:val="16"/>
        </w:rPr>
        <w:t>legalisation</w:t>
      </w:r>
      <w:proofErr w:type="spellEnd"/>
      <w:r w:rsidRPr="00AD4C5F">
        <w:rPr>
          <w:rFonts w:asciiTheme="majorHAnsi" w:hAnsiTheme="majorHAnsi" w:cstheme="majorHAnsi"/>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AD4C5F">
        <w:rPr>
          <w:rFonts w:asciiTheme="majorHAnsi" w:hAnsiTheme="majorHAnsi" w:cstheme="majorHAnsi"/>
          <w:color w:val="000000" w:themeColor="text1"/>
          <w:sz w:val="16"/>
        </w:rPr>
        <w:t>emphasising</w:t>
      </w:r>
      <w:proofErr w:type="spellEnd"/>
      <w:r w:rsidRPr="00AD4C5F">
        <w:rPr>
          <w:rFonts w:asciiTheme="majorHAnsi" w:hAnsiTheme="majorHAnsi" w:cstheme="majorHAnsi"/>
          <w:color w:val="000000" w:themeColor="text1"/>
          <w:sz w:val="16"/>
        </w:rPr>
        <w:t xml:space="preserve"> aspects such as the “common heritage of mankind”. These </w:t>
      </w:r>
      <w:r w:rsidRPr="00AD4C5F">
        <w:rPr>
          <w:rStyle w:val="Style13ptBold"/>
          <w:rFonts w:asciiTheme="majorHAnsi" w:hAnsiTheme="majorHAnsi" w:cstheme="majorHAnsi"/>
          <w:color w:val="000000" w:themeColor="text1"/>
          <w:sz w:val="22"/>
        </w:rPr>
        <w:t>agreements have been</w:t>
      </w:r>
      <w:r w:rsidRPr="00AD4C5F">
        <w:rPr>
          <w:rFonts w:asciiTheme="majorHAnsi" w:hAnsiTheme="majorHAnsi" w:cstheme="majorHAnsi"/>
          <w:color w:val="000000" w:themeColor="text1"/>
          <w:sz w:val="16"/>
        </w:rPr>
        <w:t xml:space="preserve"> useful in highlighting the global common nature of outer space. At the same time, however, they have been </w:t>
      </w:r>
      <w:r w:rsidRPr="00AD4C5F">
        <w:rPr>
          <w:rStyle w:val="StyleUnderline"/>
          <w:rFonts w:asciiTheme="majorHAnsi" w:hAnsiTheme="majorHAnsi" w:cstheme="majorHAnsi"/>
          <w:bCs/>
          <w:color w:val="000000" w:themeColor="text1"/>
        </w:rPr>
        <w:t>insufficient</w:t>
      </w:r>
      <w:r w:rsidRPr="00AD4C5F">
        <w:rPr>
          <w:rStyle w:val="Style13ptBold"/>
          <w:rFonts w:asciiTheme="majorHAnsi" w:hAnsiTheme="majorHAnsi" w:cstheme="majorHAnsi"/>
          <w:color w:val="000000" w:themeColor="text1"/>
          <w:sz w:val="22"/>
        </w:rPr>
        <w:t xml:space="preserve"> and </w:t>
      </w:r>
      <w:r w:rsidRPr="00AD4C5F">
        <w:rPr>
          <w:rStyle w:val="StyleUnderline"/>
          <w:rFonts w:asciiTheme="majorHAnsi" w:hAnsiTheme="majorHAnsi" w:cstheme="majorHAnsi"/>
          <w:bCs/>
          <w:color w:val="000000" w:themeColor="text1"/>
        </w:rPr>
        <w:t>ambiguous</w:t>
      </w:r>
      <w:r w:rsidRPr="00AD4C5F">
        <w:rPr>
          <w:rStyle w:val="Style13ptBold"/>
          <w:rFonts w:asciiTheme="majorHAnsi" w:hAnsiTheme="majorHAnsi" w:cstheme="majorHAnsi"/>
          <w:color w:val="000000" w:themeColor="text1"/>
          <w:sz w:val="22"/>
        </w:rPr>
        <w:t xml:space="preserve"> in providing </w:t>
      </w:r>
      <w:r w:rsidRPr="00AD4C5F">
        <w:rPr>
          <w:rStyle w:val="StyleUnderline"/>
          <w:rFonts w:asciiTheme="majorHAnsi" w:hAnsiTheme="majorHAnsi" w:cstheme="majorHAnsi"/>
          <w:bCs/>
          <w:color w:val="000000" w:themeColor="text1"/>
        </w:rPr>
        <w:t>clear regulations</w:t>
      </w:r>
      <w:r w:rsidRPr="00AD4C5F">
        <w:rPr>
          <w:rStyle w:val="Style13ptBold"/>
          <w:rFonts w:asciiTheme="majorHAnsi" w:hAnsiTheme="majorHAnsi" w:cstheme="majorHAnsi"/>
          <w:color w:val="000000" w:themeColor="text1"/>
          <w:sz w:val="22"/>
        </w:rPr>
        <w:t xml:space="preserve"> to newer space activities such as asteroid mining</w:t>
      </w:r>
      <w:r w:rsidRPr="00AD4C5F">
        <w:rPr>
          <w:rFonts w:asciiTheme="majorHAnsi" w:hAnsiTheme="majorHAnsi" w:cstheme="majorHAnsi"/>
          <w:color w:val="000000" w:themeColor="text1"/>
          <w:sz w:val="16"/>
        </w:rPr>
        <w:t>. Based on the premise of ‘re</w:t>
      </w:r>
      <w:r w:rsidRPr="00AD4C5F">
        <w:rPr>
          <w:rFonts w:asciiTheme="majorHAnsi" w:hAnsiTheme="majorHAnsi" w:cstheme="majorHAnsi"/>
          <w:color w:val="000000" w:themeColor="text1"/>
          <w:sz w:val="16"/>
        </w:rPr>
        <w:lastRenderedPageBreak/>
        <w:t>s communis’, the magna carta of space law, the OST, illustrates outer space as “the province of all mankind”.[l] Under Article I, States are free to explore and use outer space and to access all celestial bodies “on the basis of equality and</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w:t>
      </w:r>
      <w:r w:rsidRPr="00AD4C5F">
        <w:rPr>
          <w:rFonts w:asciiTheme="majorHAnsi" w:hAnsiTheme="majorHAnsi" w:cstheme="majorHAnsi"/>
          <w:color w:val="000000" w:themeColor="text1"/>
          <w:sz w:val="16"/>
        </w:rPr>
        <w:lastRenderedPageBreak/>
        <w:t xml:space="preserve">ivities for “rational management,” “equitable sharing” and “expansion of opportunities” in the use of these resources.[liii] Slipping conveniently through the loophole in the OST, both the US and Luxembourg have </w:t>
      </w:r>
      <w:proofErr w:type="spellStart"/>
      <w:r w:rsidRPr="00AD4C5F">
        <w:rPr>
          <w:rFonts w:asciiTheme="majorHAnsi" w:hAnsiTheme="majorHAnsi" w:cstheme="majorHAnsi"/>
          <w:color w:val="000000" w:themeColor="text1"/>
          <w:sz w:val="16"/>
        </w:rPr>
        <w:t>authorised</w:t>
      </w:r>
      <w:proofErr w:type="spellEnd"/>
      <w:r w:rsidRPr="00AD4C5F">
        <w:rPr>
          <w:rFonts w:asciiTheme="majorHAnsi" w:hAnsiTheme="majorHAnsi" w:cstheme="majorHAnsi"/>
          <w:color w:val="000000" w:themeColor="text1"/>
          <w:sz w:val="16"/>
        </w:rPr>
        <w:t xml:space="preserve"> companies to claim exclusive ownership over extracted resources (but not of the asteroid itself). Proponents argue that since no sovereign nation is </w:t>
      </w:r>
      <w:proofErr w:type="gramStart"/>
      <w:r w:rsidRPr="00AD4C5F">
        <w:rPr>
          <w:rFonts w:asciiTheme="majorHAnsi" w:hAnsiTheme="majorHAnsi" w:cstheme="majorHAnsi"/>
          <w:color w:val="000000" w:themeColor="text1"/>
          <w:sz w:val="16"/>
        </w:rPr>
        <w:t>actually asserting</w:t>
      </w:r>
      <w:proofErr w:type="gramEnd"/>
      <w:r w:rsidRPr="00AD4C5F">
        <w:rPr>
          <w:rFonts w:asciiTheme="majorHAnsi" w:hAnsiTheme="majorHAnsi" w:cstheme="majorHAnsi"/>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AD4C5F">
        <w:rPr>
          <w:rFonts w:asciiTheme="majorHAnsi" w:hAnsiTheme="majorHAnsi" w:cstheme="majorHAnsi"/>
          <w:color w:val="000000" w:themeColor="text1"/>
          <w:sz w:val="16"/>
        </w:rPr>
        <w:t>Agreement,[</w:t>
      </w:r>
      <w:proofErr w:type="gramEnd"/>
      <w:r w:rsidRPr="00AD4C5F">
        <w:rPr>
          <w:rFonts w:asciiTheme="majorHAnsi" w:hAnsiTheme="majorHAnsi" w:cstheme="majorHAnsi"/>
          <w:color w:val="000000" w:themeColor="text1"/>
          <w:sz w:val="16"/>
        </w:rPr>
        <w:t>lv] none are major spacefaring nations, thereby giving themselves a convenient leeway to not abide by the sa</w:t>
      </w:r>
      <w:r w:rsidRPr="00AD4C5F">
        <w:rPr>
          <w:rFonts w:asciiTheme="majorHAnsi" w:hAnsiTheme="majorHAnsi" w:cstheme="majorHAnsi"/>
          <w:color w:val="000000" w:themeColor="text1"/>
          <w:sz w:val="16"/>
        </w:rPr>
        <w:lastRenderedPageBreak/>
        <w:t xml:space="preserve">me. These </w:t>
      </w:r>
      <w:r w:rsidRPr="00AD4C5F">
        <w:rPr>
          <w:rStyle w:val="StyleUnderline"/>
          <w:rFonts w:asciiTheme="majorHAnsi" w:hAnsiTheme="majorHAnsi" w:cstheme="majorHAnsi"/>
          <w:color w:val="000000" w:themeColor="text1"/>
        </w:rPr>
        <w:t>unilateral initiatives have set off a critical response from the international community</w:t>
      </w:r>
      <w:r w:rsidRPr="00AD4C5F">
        <w:rPr>
          <w:rFonts w:asciiTheme="majorHAnsi" w:hAnsiTheme="majorHAnsi" w:cstheme="majorHAnsi"/>
          <w:color w:val="000000" w:themeColor="text1"/>
          <w:u w:val="single"/>
        </w:rPr>
        <w:t xml:space="preserve">. </w:t>
      </w:r>
      <w:proofErr w:type="gramStart"/>
      <w:r w:rsidRPr="00AD4C5F">
        <w:rPr>
          <w:rStyle w:val="Style13ptBold"/>
          <w:rFonts w:asciiTheme="majorHAnsi" w:hAnsiTheme="majorHAnsi" w:cstheme="majorHAnsi"/>
          <w:color w:val="000000" w:themeColor="text1"/>
          <w:sz w:val="16"/>
        </w:rPr>
        <w:t>Applying literal interpretation of the OST, there</w:t>
      </w:r>
      <w:proofErr w:type="gramEnd"/>
      <w:r w:rsidRPr="00AD4C5F">
        <w:rPr>
          <w:rStyle w:val="Style13ptBold"/>
          <w:rFonts w:asciiTheme="majorHAnsi" w:hAnsiTheme="majorHAnsi" w:cstheme="majorHAnsi"/>
          <w:color w:val="000000" w:themeColor="text1"/>
          <w:sz w:val="16"/>
        </w:rPr>
        <w:t xml:space="preserve"> is certainly room to construe that space mining may be legal</w:t>
      </w:r>
      <w:r w:rsidRPr="00AD4C5F">
        <w:rPr>
          <w:rFonts w:asciiTheme="majorHAnsi" w:hAnsiTheme="majorHAnsi" w:cstheme="majorHAnsi"/>
          <w:color w:val="000000" w:themeColor="text1"/>
          <w:sz w:val="16"/>
        </w:rPr>
        <w:t>, compared to the Moon Agreement whose prohibition is absolute.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However, taking into consideration the letter and spirit of the OST,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strengthened by the Moon Agreement,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the argument that “national appropriation” only extends to appropriation of territory and not appropriation of resources is a </w:t>
      </w:r>
      <w:r w:rsidRPr="00AD4C5F">
        <w:rPr>
          <w:rStyle w:val="StyleUnderline"/>
          <w:rFonts w:asciiTheme="majorHAnsi" w:hAnsiTheme="majorHAnsi" w:cstheme="majorHAnsi"/>
          <w:color w:val="000000" w:themeColor="text1"/>
        </w:rPr>
        <w:t>far reach</w:t>
      </w:r>
      <w:r w:rsidRPr="00AD4C5F">
        <w:rPr>
          <w:rFonts w:asciiTheme="majorHAnsi" w:hAnsiTheme="majorHAnsi" w:cstheme="majorHAnsi"/>
          <w:color w:val="000000" w:themeColor="text1"/>
          <w:sz w:val="16"/>
        </w:rPr>
        <w:t xml:space="preserve">. That resource extraction is contemplated, albeit implicitly, in the OST, is nothing but logical. Not only have such claims of possessory rights not been </w:t>
      </w:r>
      <w:proofErr w:type="spellStart"/>
      <w:r w:rsidRPr="00AD4C5F">
        <w:rPr>
          <w:rFonts w:asciiTheme="majorHAnsi" w:hAnsiTheme="majorHAnsi" w:cstheme="majorHAnsi"/>
          <w:color w:val="000000" w:themeColor="text1"/>
          <w:sz w:val="16"/>
        </w:rPr>
        <w:t>recognised</w:t>
      </w:r>
      <w:proofErr w:type="spellEnd"/>
      <w:r w:rsidRPr="00AD4C5F">
        <w:rPr>
          <w:rFonts w:asciiTheme="majorHAnsi" w:hAnsiTheme="majorHAnsi" w:cstheme="majorHAnsi"/>
          <w:color w:val="000000" w:themeColor="text1"/>
          <w:sz w:val="16"/>
        </w:rPr>
        <w:t xml:space="preserve"> in the past</w:t>
      </w:r>
      <w:r w:rsidRPr="00AD4C5F">
        <w:rPr>
          <w:rStyle w:val="Emphasis"/>
          <w:rFonts w:asciiTheme="majorHAnsi" w:hAnsiTheme="majorHAnsi" w:cstheme="majorHAnsi"/>
        </w:rPr>
        <w:t xml:space="preserve">, </w:t>
      </w:r>
      <w:r w:rsidRPr="00FC2A89">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also </w:t>
      </w:r>
      <w:r w:rsidRPr="00FC2A89">
        <w:rPr>
          <w:rStyle w:val="Emphasis"/>
          <w:rFonts w:asciiTheme="majorHAnsi" w:hAnsiTheme="majorHAnsi" w:cstheme="majorHAnsi"/>
          <w:highlight w:val="green"/>
        </w:rPr>
        <w:t xml:space="preserve">global consensus regarding </w:t>
      </w:r>
      <w:r w:rsidRPr="00FC2A89">
        <w:rPr>
          <w:rStyle w:val="Emphasis"/>
          <w:rFonts w:asciiTheme="majorHAnsi" w:hAnsiTheme="majorHAnsi" w:cstheme="majorHAnsi"/>
          <w:highlight w:val="green"/>
        </w:rPr>
        <w:lastRenderedPageBreak/>
        <w:t xml:space="preserve">its </w:t>
      </w:r>
      <w:proofErr w:type="gramStart"/>
      <w:r w:rsidRPr="00FC2A89">
        <w:rPr>
          <w:rStyle w:val="Emphasis"/>
          <w:rFonts w:asciiTheme="majorHAnsi" w:hAnsiTheme="majorHAnsi" w:cstheme="majorHAnsi"/>
          <w:highlight w:val="green"/>
        </w:rPr>
        <w:t>illegality</w:t>
      </w:r>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lvi] It therefore forms a part of customary international law, despite the Moon Agreement not having been widely ratified. In this light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the </w:t>
      </w:r>
      <w:proofErr w:type="spellStart"/>
      <w:r w:rsidRPr="00AD4C5F">
        <w:rPr>
          <w:rStyle w:val="Style13ptBold"/>
          <w:rFonts w:asciiTheme="majorHAnsi" w:hAnsiTheme="majorHAnsi" w:cstheme="majorHAnsi"/>
          <w:color w:val="000000" w:themeColor="text1"/>
          <w:sz w:val="22"/>
        </w:rPr>
        <w:t>legalisation</w:t>
      </w:r>
      <w:proofErr w:type="spellEnd"/>
      <w:r w:rsidRPr="00AD4C5F">
        <w:rPr>
          <w:rStyle w:val="Style13ptBold"/>
          <w:rFonts w:asciiTheme="majorHAnsi" w:hAnsiTheme="majorHAnsi" w:cstheme="majorHAnsi"/>
          <w:color w:val="000000" w:themeColor="text1"/>
          <w:sz w:val="22"/>
        </w:rPr>
        <w:t xml:space="preserve"> of space mining is a sheer violation of the elemental principles of international space law</w:t>
      </w:r>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Yet</w:t>
      </w:r>
      <w:r w:rsidRPr="00AD4C5F">
        <w:rPr>
          <w:rStyle w:val="Style13ptBold"/>
          <w:rFonts w:asciiTheme="majorHAnsi" w:hAnsiTheme="majorHAnsi" w:cstheme="majorHAnsi"/>
          <w:color w:val="000000" w:themeColor="text1"/>
          <w:sz w:val="22"/>
        </w:rPr>
        <w:t>, there is</w:t>
      </w:r>
      <w:r w:rsidRPr="00FC2A89">
        <w:rPr>
          <w:rStyle w:val="Style13ptBold"/>
          <w:rFonts w:asciiTheme="majorHAnsi" w:hAnsiTheme="majorHAnsi" w:cstheme="majorHAnsi"/>
          <w:color w:val="000000" w:themeColor="text1"/>
          <w:sz w:val="16"/>
          <w:highlight w:val="green"/>
        </w:rPr>
        <w:t xml:space="preserve"> </w:t>
      </w:r>
      <w:r w:rsidRPr="00FC2A89">
        <w:rPr>
          <w:rStyle w:val="StyleUnderline"/>
          <w:rFonts w:asciiTheme="majorHAnsi" w:hAnsiTheme="majorHAnsi" w:cstheme="majorHAnsi"/>
          <w:color w:val="000000" w:themeColor="text1"/>
          <w:highlight w:val="green"/>
        </w:rPr>
        <w:t>no clarity on what</w:t>
      </w:r>
      <w:r w:rsidRPr="00AD4C5F">
        <w:rPr>
          <w:rStyle w:val="StyleUnderline"/>
          <w:rFonts w:asciiTheme="majorHAnsi" w:hAnsiTheme="majorHAnsi" w:cstheme="majorHAnsi"/>
          <w:color w:val="000000" w:themeColor="text1"/>
        </w:rPr>
        <w:t xml:space="preserve"> activity </w:t>
      </w:r>
      <w:r w:rsidRPr="00FC2A89">
        <w:rPr>
          <w:rStyle w:val="StyleUnderline"/>
          <w:rFonts w:asciiTheme="majorHAnsi" w:hAnsiTheme="majorHAnsi" w:cstheme="majorHAnsi"/>
          <w:color w:val="000000" w:themeColor="text1"/>
          <w:highlight w:val="green"/>
        </w:rPr>
        <w:t>is allowed and</w:t>
      </w:r>
      <w:r w:rsidRPr="00AD4C5F">
        <w:rPr>
          <w:rStyle w:val="StyleUnderline"/>
          <w:rFonts w:asciiTheme="majorHAnsi" w:hAnsiTheme="majorHAnsi" w:cstheme="majorHAnsi"/>
          <w:color w:val="000000" w:themeColor="text1"/>
        </w:rPr>
        <w:t xml:space="preserve"> what is </w:t>
      </w:r>
      <w:r w:rsidRPr="00FC2A89">
        <w:rPr>
          <w:rStyle w:val="StyleUnderline"/>
          <w:rFonts w:asciiTheme="majorHAnsi" w:hAnsiTheme="majorHAnsi" w:cstheme="majorHAnsi"/>
          <w:color w:val="000000" w:themeColor="text1"/>
          <w:highlight w:val="green"/>
        </w:rPr>
        <w:t>prohibited</w:t>
      </w:r>
      <w:r w:rsidRPr="00AD4C5F">
        <w:rPr>
          <w:rFonts w:asciiTheme="majorHAnsi" w:hAnsiTheme="majorHAnsi" w:cstheme="majorHAnsi"/>
          <w:color w:val="000000" w:themeColor="text1"/>
          <w:sz w:val="16"/>
        </w:rPr>
        <w:t xml:space="preserve"> in outer space under the existing law.[lvii] </w:t>
      </w:r>
      <w:r w:rsidRPr="00AD4C5F">
        <w:rPr>
          <w:rStyle w:val="Style13ptBold"/>
          <w:rFonts w:asciiTheme="majorHAnsi" w:hAnsiTheme="majorHAnsi" w:cstheme="majorHAnsi"/>
          <w:color w:val="000000" w:themeColor="text1"/>
          <w:sz w:val="16"/>
        </w:rPr>
        <w:t>There is ambiguity around most issues—from “</w:t>
      </w:r>
      <w:r w:rsidRPr="00AD4C5F">
        <w:rPr>
          <w:rStyle w:val="StyleUnderline"/>
          <w:rFonts w:asciiTheme="majorHAnsi" w:hAnsiTheme="majorHAnsi" w:cstheme="majorHAnsi"/>
          <w:color w:val="000000" w:themeColor="text1"/>
        </w:rPr>
        <w:t>who would license and regulate asteroid mining operations</w:t>
      </w:r>
      <w:r w:rsidRPr="00AD4C5F">
        <w:rPr>
          <w:rStyle w:val="Style13ptBold"/>
          <w:rFonts w:asciiTheme="majorHAnsi" w:hAnsiTheme="majorHAnsi" w:cstheme="majorHAnsi"/>
          <w:color w:val="000000" w:themeColor="text1"/>
          <w:sz w:val="16"/>
        </w:rPr>
        <w:t>” to the legality of these activities as per the existing international space law</w:t>
      </w:r>
      <w:r w:rsidRPr="00AD4C5F">
        <w:rPr>
          <w:rFonts w:asciiTheme="majorHAnsi" w:hAnsiTheme="majorHAnsi" w:cstheme="majorHAnsi"/>
          <w:color w:val="000000" w:themeColor="text1"/>
          <w:u w:val="single"/>
        </w:rPr>
        <w:t xml:space="preserve">.[lviii] </w:t>
      </w:r>
      <w:r w:rsidRPr="00AD4C5F">
        <w:rPr>
          <w:rStyle w:val="Style13ptBold"/>
          <w:rFonts w:asciiTheme="majorHAnsi" w:hAnsiTheme="majorHAnsi" w:cstheme="majorHAnsi"/>
          <w:color w:val="000000" w:themeColor="text1"/>
          <w:sz w:val="16"/>
        </w:rPr>
        <w:t>When comparing it to the law of the seas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w:t>
      </w:r>
      <w:proofErr w:type="gramEnd"/>
      <w:r w:rsidRPr="00AD4C5F">
        <w:rPr>
          <w:rStyle w:val="Style13ptBold"/>
          <w:rFonts w:asciiTheme="majorHAnsi" w:hAnsiTheme="majorHAnsi" w:cstheme="majorHAnsi"/>
          <w:color w:val="000000" w:themeColor="text1"/>
          <w:sz w:val="16"/>
        </w:rPr>
        <w:t xml:space="preserve">owning the fish, not the sea”—cannot be applied to outer space primarily because fish are living resources that can reproduce and therefore are </w:t>
      </w:r>
      <w:r w:rsidRPr="00AD4C5F">
        <w:rPr>
          <w:rStyle w:val="StyleUnderline"/>
          <w:rFonts w:asciiTheme="majorHAnsi" w:hAnsiTheme="majorHAnsi" w:cstheme="majorHAnsi"/>
          <w:color w:val="000000" w:themeColor="text1"/>
        </w:rPr>
        <w:t>renewable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Outer space resources</w:t>
      </w:r>
      <w:r w:rsidRPr="00AD4C5F">
        <w:rPr>
          <w:rFonts w:asciiTheme="majorHAnsi" w:hAnsiTheme="majorHAnsi" w:cstheme="majorHAnsi"/>
          <w:color w:val="000000" w:themeColor="text1"/>
          <w:sz w:val="16"/>
        </w:rPr>
        <w:t xml:space="preserve">, on the other hand, </w:t>
      </w:r>
      <w:r w:rsidRPr="00AD4C5F">
        <w:rPr>
          <w:rStyle w:val="Style13ptBold"/>
          <w:rFonts w:asciiTheme="majorHAnsi" w:hAnsiTheme="majorHAnsi" w:cstheme="majorHAnsi"/>
          <w:color w:val="000000" w:themeColor="text1"/>
          <w:sz w:val="16"/>
        </w:rPr>
        <w:t>are depletable</w:t>
      </w:r>
      <w:r w:rsidRPr="00AD4C5F">
        <w:rPr>
          <w:rFonts w:asciiTheme="majorHAnsi" w:hAnsiTheme="majorHAnsi" w:cstheme="majorHAnsi"/>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AD4C5F">
        <w:rPr>
          <w:rFonts w:asciiTheme="majorHAnsi" w:hAnsiTheme="majorHAnsi" w:cstheme="majorHAnsi"/>
          <w:color w:val="000000" w:themeColor="text1"/>
          <w:sz w:val="16"/>
        </w:rPr>
        <w:t>utilisation</w:t>
      </w:r>
      <w:proofErr w:type="spellEnd"/>
      <w:r w:rsidRPr="00AD4C5F">
        <w:rPr>
          <w:rFonts w:asciiTheme="majorHAnsi" w:hAnsiTheme="majorHAnsi" w:cstheme="majorHAnsi"/>
          <w:color w:val="000000" w:themeColor="text1"/>
          <w:sz w:val="16"/>
        </w:rPr>
        <w:t xml:space="preserve"> and ownership of the deep seabed’s resources are exclusively structured around the International Seabed Authority (ISA), which is responsible for </w:t>
      </w:r>
      <w:proofErr w:type="spellStart"/>
      <w:r w:rsidRPr="00AD4C5F">
        <w:rPr>
          <w:rFonts w:asciiTheme="majorHAnsi" w:hAnsiTheme="majorHAnsi" w:cstheme="majorHAnsi"/>
          <w:color w:val="000000" w:themeColor="text1"/>
          <w:sz w:val="16"/>
        </w:rPr>
        <w:t>organising</w:t>
      </w:r>
      <w:proofErr w:type="spellEnd"/>
      <w:r w:rsidRPr="00AD4C5F">
        <w:rPr>
          <w:rFonts w:asciiTheme="majorHAnsi" w:hAnsiTheme="majorHAnsi" w:cstheme="majorHAnsi"/>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AD4C5F">
        <w:rPr>
          <w:rFonts w:asciiTheme="majorHAnsi" w:hAnsiTheme="majorHAnsi" w:cstheme="majorHAnsi"/>
          <w:color w:val="000000" w:themeColor="text1"/>
          <w:sz w:val="16"/>
        </w:rPr>
        <w:t>self-centred</w:t>
      </w:r>
      <w:proofErr w:type="spellEnd"/>
      <w:r w:rsidRPr="00AD4C5F">
        <w:rPr>
          <w:rFonts w:asciiTheme="majorHAnsi" w:hAnsiTheme="majorHAnsi" w:cstheme="majorHAnsi"/>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6"/>
        </w:rPr>
        <w:t>The Way Ahead Undoubtedly</w:t>
      </w:r>
      <w:r w:rsidRPr="00AD4C5F">
        <w:rPr>
          <w:rStyle w:val="StyleUnderline"/>
          <w:rFonts w:asciiTheme="majorHAnsi" w:hAnsiTheme="majorHAnsi" w:cstheme="majorHAnsi"/>
          <w:color w:val="000000" w:themeColor="text1"/>
        </w:rPr>
        <w:t>, growing technological adeptness has made space mining inevitable and, therefore, the question is no longer “if” but “when”</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Nevertheless, a scenario where </w:t>
      </w:r>
      <w:r w:rsidRPr="00FC2A89">
        <w:rPr>
          <w:rStyle w:val="StyleUnderline"/>
          <w:rFonts w:asciiTheme="majorHAnsi" w:hAnsiTheme="majorHAnsi" w:cstheme="majorHAnsi"/>
          <w:highlight w:val="green"/>
        </w:rPr>
        <w:t>companies can</w:t>
      </w:r>
      <w:r w:rsidRPr="00AD4C5F">
        <w:rPr>
          <w:rStyle w:val="StyleUnderline"/>
          <w:rFonts w:asciiTheme="majorHAnsi" w:hAnsiTheme="majorHAnsi" w:cstheme="majorHAnsi"/>
        </w:rPr>
        <w:t>,</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solely </w:t>
      </w:r>
      <w:r w:rsidRPr="00FC2A89">
        <w:rPr>
          <w:rStyle w:val="StyleUnderline"/>
          <w:rFonts w:asciiTheme="majorHAnsi" w:hAnsiTheme="majorHAnsi" w:cstheme="majorHAnsi"/>
          <w:highlight w:val="green"/>
        </w:rPr>
        <w:t>based on domestic laws</w:t>
      </w:r>
      <w:r w:rsidRPr="00AD4C5F">
        <w:rPr>
          <w:rStyle w:val="StyleUnderline"/>
          <w:rFonts w:asciiTheme="majorHAnsi" w:hAnsiTheme="majorHAnsi" w:cstheme="majorHAnsi"/>
        </w:rPr>
        <w:t xml:space="preserve">, steadily </w:t>
      </w:r>
      <w:r w:rsidRPr="00FC2A89">
        <w:rPr>
          <w:rStyle w:val="StyleUnderline"/>
          <w:rFonts w:asciiTheme="majorHAnsi" w:hAnsiTheme="majorHAnsi" w:cstheme="majorHAnsi"/>
          <w:highlight w:val="green"/>
        </w:rPr>
        <w:t>exploit</w:t>
      </w:r>
      <w:r w:rsidRPr="00AD4C5F">
        <w:rPr>
          <w:rStyle w:val="StyleUnderline"/>
          <w:rFonts w:asciiTheme="majorHAnsi" w:hAnsiTheme="majorHAnsi" w:cstheme="majorHAnsi"/>
        </w:rPr>
        <w:t xml:space="preserve"> mineral </w:t>
      </w:r>
      <w:r w:rsidRPr="00FC2A89">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in outer space, </w:t>
      </w:r>
      <w:r w:rsidRPr="00FC2A89">
        <w:rPr>
          <w:rStyle w:val="StyleUnderline"/>
          <w:rFonts w:asciiTheme="majorHAnsi" w:hAnsiTheme="majorHAnsi" w:cstheme="majorHAnsi"/>
          <w:highlight w:val="green"/>
        </w:rPr>
        <w:t xml:space="preserve">would be </w:t>
      </w:r>
      <w:r w:rsidRPr="00AD4C5F">
        <w:rPr>
          <w:rStyle w:val="StyleUnderline"/>
          <w:rFonts w:asciiTheme="majorHAnsi" w:hAnsiTheme="majorHAnsi" w:cstheme="majorHAnsi"/>
        </w:rPr>
        <w:t xml:space="preserve">universally </w:t>
      </w:r>
      <w:r w:rsidRPr="00FC2A89">
        <w:rPr>
          <w:rStyle w:val="StyleUnderline"/>
          <w:rFonts w:asciiTheme="majorHAnsi" w:hAnsiTheme="majorHAnsi" w:cstheme="majorHAnsi"/>
          <w:highlight w:val="green"/>
        </w:rPr>
        <w:t>unacceptable</w:t>
      </w:r>
      <w:r w:rsidRPr="00AD4C5F">
        <w:rPr>
          <w:rStyle w:val="StyleUnderline"/>
          <w:rFonts w:asciiTheme="majorHAnsi" w:hAnsiTheme="majorHAnsi" w:cstheme="majorHAnsi"/>
        </w:rPr>
        <w:t xml:space="preserve">. Minus regulations, the </w:t>
      </w:r>
      <w:proofErr w:type="spellStart"/>
      <w:r w:rsidRPr="00AD4C5F">
        <w:rPr>
          <w:rStyle w:val="StyleUnderline"/>
          <w:rFonts w:asciiTheme="majorHAnsi" w:hAnsiTheme="majorHAnsi" w:cstheme="majorHAnsi"/>
        </w:rPr>
        <w:t>realisation</w:t>
      </w:r>
      <w:proofErr w:type="spellEnd"/>
      <w:r w:rsidRPr="00AD4C5F">
        <w:rPr>
          <w:rStyle w:val="StyleUnderline"/>
          <w:rFonts w:asciiTheme="majorHAnsi" w:hAnsiTheme="majorHAnsi" w:cstheme="majorHAnsi"/>
        </w:rPr>
        <w:t xml:space="preserve"> of space exploitation </w:t>
      </w:r>
      <w:r w:rsidRPr="00FC2A89">
        <w:rPr>
          <w:rStyle w:val="StyleUnderline"/>
          <w:rFonts w:asciiTheme="majorHAnsi" w:hAnsiTheme="majorHAnsi" w:cstheme="majorHAnsi"/>
          <w:highlight w:val="green"/>
        </w:rPr>
        <w:t xml:space="preserve">will create </w:t>
      </w:r>
      <w:r w:rsidRPr="00AD4C5F">
        <w:rPr>
          <w:rStyle w:val="StyleUnderline"/>
          <w:rFonts w:asciiTheme="majorHAnsi" w:hAnsiTheme="majorHAnsi" w:cstheme="majorHAnsi"/>
        </w:rPr>
        <w:t xml:space="preserve">great </w:t>
      </w:r>
      <w:r w:rsidRPr="00FC2A89">
        <w:rPr>
          <w:rStyle w:val="StyleUnderline"/>
          <w:rFonts w:asciiTheme="majorHAnsi" w:hAnsiTheme="majorHAnsi" w:cstheme="majorHAnsi"/>
          <w:highlight w:val="green"/>
        </w:rPr>
        <w:t xml:space="preserve">disparity </w:t>
      </w:r>
      <w:r w:rsidRPr="00AD4C5F">
        <w:rPr>
          <w:rStyle w:val="StyleUnderline"/>
          <w:rFonts w:asciiTheme="majorHAnsi" w:hAnsiTheme="majorHAnsi" w:cstheme="majorHAnsi"/>
        </w:rPr>
        <w:t xml:space="preserve">between nations </w:t>
      </w:r>
      <w:r w:rsidRPr="00FC2A89">
        <w:rPr>
          <w:rStyle w:val="StyleUnderline"/>
          <w:rFonts w:asciiTheme="majorHAnsi" w:hAnsiTheme="majorHAnsi" w:cstheme="majorHAnsi"/>
          <w:highlight w:val="green"/>
        </w:rPr>
        <w:t>and disrupt</w:t>
      </w:r>
      <w:r w:rsidRPr="00AD4C5F">
        <w:rPr>
          <w:rStyle w:val="StyleUnderline"/>
          <w:rFonts w:asciiTheme="majorHAnsi" w:hAnsiTheme="majorHAnsi" w:cstheme="majorHAnsi"/>
        </w:rPr>
        <w:t xml:space="preserve"> dynamics of </w:t>
      </w:r>
      <w:r w:rsidRPr="00FC2A89">
        <w:rPr>
          <w:rStyle w:val="StyleUnderline"/>
          <w:rFonts w:asciiTheme="majorHAnsi" w:hAnsiTheme="majorHAnsi" w:cstheme="majorHAnsi"/>
          <w:highlight w:val="green"/>
        </w:rPr>
        <w:t>the world economy</w:t>
      </w:r>
      <w:r w:rsidRPr="00AD4C5F">
        <w:rPr>
          <w:rStyle w:val="StyleUnderline"/>
          <w:rFonts w:asciiTheme="majorHAnsi" w:hAnsiTheme="majorHAnsi" w:cstheme="majorHAnsi"/>
        </w:rPr>
        <w:t>. Regulations are particularly important in the context of the space debris problem. We definitely do not wish for a future, bef</w:t>
      </w:r>
      <w:r w:rsidRPr="00AD4C5F">
        <w:rPr>
          <w:rFonts w:asciiTheme="majorHAnsi" w:hAnsiTheme="majorHAnsi" w:cstheme="majorHAnsi"/>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AD4C5F">
        <w:rPr>
          <w:rFonts w:asciiTheme="majorHAnsi" w:hAnsiTheme="majorHAnsi" w:cstheme="majorHAnsi"/>
          <w:color w:val="000000" w:themeColor="text1"/>
          <w:sz w:val="16"/>
        </w:rPr>
        <w:t>ladies</w:t>
      </w:r>
      <w:proofErr w:type="gramEnd"/>
      <w:r w:rsidRPr="00AD4C5F">
        <w:rPr>
          <w:rFonts w:asciiTheme="majorHAnsi" w:hAnsiTheme="majorHAnsi" w:cstheme="majorHAnsi"/>
          <w:color w:val="000000" w:themeColor="text1"/>
          <w:sz w:val="16"/>
        </w:rPr>
        <w:t xml:space="preserve"> and gents: Space is nearly empty. It’s a sterile vacuum, filled mostly with the junk we put up there</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lxii] Therefore, </w:t>
      </w:r>
      <w:r w:rsidRPr="00AD4C5F">
        <w:rPr>
          <w:rStyle w:val="Style13ptBold"/>
          <w:rFonts w:asciiTheme="majorHAnsi" w:hAnsiTheme="majorHAnsi" w:cstheme="majorHAnsi"/>
          <w:color w:val="000000" w:themeColor="text1"/>
          <w:sz w:val="16"/>
        </w:rPr>
        <w:t xml:space="preserve">it is extremely important that resource appropriation is carried out in an </w:t>
      </w:r>
      <w:r w:rsidRPr="00AD4C5F">
        <w:rPr>
          <w:rStyle w:val="StyleUnderline"/>
          <w:rFonts w:asciiTheme="majorHAnsi" w:hAnsiTheme="majorHAnsi" w:cstheme="majorHAnsi"/>
          <w:color w:val="000000" w:themeColor="text1"/>
        </w:rPr>
        <w:t>ethical manner</w:t>
      </w:r>
      <w:r w:rsidRPr="00AD4C5F">
        <w:rPr>
          <w:rStyle w:val="Style13ptBold"/>
          <w:rFonts w:asciiTheme="majorHAnsi" w:hAnsiTheme="majorHAnsi" w:cstheme="majorHAnsi"/>
          <w:color w:val="000000" w:themeColor="text1"/>
          <w:sz w:val="16"/>
        </w:rPr>
        <w:t>, without interrupting safe and secure access to outer space, simultaneously allowing all countries a share in the proceeds</w:t>
      </w:r>
      <w:r w:rsidRPr="00AD4C5F">
        <w:rPr>
          <w:rFonts w:asciiTheme="majorHAnsi" w:hAnsiTheme="majorHAnsi" w:cstheme="majorHAnsi"/>
          <w:color w:val="000000" w:themeColor="text1"/>
          <w:sz w:val="16"/>
        </w:rPr>
        <w:t xml:space="preserve">. Technological advances and financial readiness are pushing both, </w:t>
      </w:r>
      <w:proofErr w:type="gramStart"/>
      <w:r w:rsidRPr="00AD4C5F">
        <w:rPr>
          <w:rFonts w:asciiTheme="majorHAnsi" w:hAnsiTheme="majorHAnsi" w:cstheme="majorHAnsi"/>
          <w:color w:val="000000" w:themeColor="text1"/>
          <w:sz w:val="16"/>
        </w:rPr>
        <w:t>states</w:t>
      </w:r>
      <w:proofErr w:type="gramEnd"/>
      <w:r w:rsidRPr="00AD4C5F">
        <w:rPr>
          <w:rFonts w:asciiTheme="majorHAnsi" w:hAnsiTheme="majorHAnsi" w:cstheme="majorHAnsi"/>
          <w:color w:val="000000" w:themeColor="text1"/>
          <w:sz w:val="16"/>
        </w:rPr>
        <w:t xml:space="preserve"> and non-state players towards new ventures in outer space. Yet, </w:t>
      </w:r>
      <w:r w:rsidRPr="00AD4C5F">
        <w:rPr>
          <w:rStyle w:val="Style13ptBold"/>
          <w:rFonts w:asciiTheme="majorHAnsi" w:hAnsiTheme="majorHAnsi" w:cstheme="majorHAnsi"/>
          <w:color w:val="000000" w:themeColor="text1"/>
          <w:sz w:val="16"/>
        </w:rPr>
        <w:t xml:space="preserve">the rules of engagement especially dealing with the new commercial activities are </w:t>
      </w:r>
      <w:r w:rsidRPr="00AD4C5F">
        <w:rPr>
          <w:rStyle w:val="StyleUnderline"/>
          <w:rFonts w:asciiTheme="majorHAnsi" w:hAnsiTheme="majorHAnsi" w:cstheme="majorHAnsi"/>
          <w:color w:val="000000" w:themeColor="text1"/>
        </w:rPr>
        <w:t>far from ideal</w:t>
      </w:r>
      <w:r w:rsidRPr="00AD4C5F">
        <w:rPr>
          <w:rFonts w:asciiTheme="majorHAnsi" w:hAnsiTheme="majorHAnsi" w:cstheme="majorHAnsi"/>
          <w:color w:val="000000" w:themeColor="text1"/>
          <w:sz w:val="16"/>
        </w:rPr>
        <w:t xml:space="preserve">. </w:t>
      </w:r>
      <w:r w:rsidRPr="00FC2A89">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 </w:t>
      </w:r>
      <w:r w:rsidRPr="00FC2A89">
        <w:rPr>
          <w:rStyle w:val="Emphasis"/>
          <w:rFonts w:asciiTheme="majorHAnsi" w:hAnsiTheme="majorHAnsi" w:cstheme="majorHAnsi"/>
          <w:highlight w:val="green"/>
        </w:rPr>
        <w:t>clear and urgent need</w:t>
      </w:r>
      <w:r w:rsidRPr="00FC2A89">
        <w:rPr>
          <w:rStyle w:val="Style13ptBold"/>
          <w:rFonts w:asciiTheme="majorHAnsi" w:hAnsiTheme="majorHAnsi" w:cstheme="majorHAnsi"/>
          <w:color w:val="000000" w:themeColor="text1"/>
          <w:sz w:val="16"/>
          <w:highlight w:val="green"/>
        </w:rPr>
        <w:t xml:space="preserve"> </w:t>
      </w:r>
      <w:r w:rsidRPr="00AD4C5F">
        <w:rPr>
          <w:rStyle w:val="Style13ptBold"/>
          <w:rFonts w:asciiTheme="majorHAnsi" w:hAnsiTheme="majorHAnsi" w:cstheme="majorHAnsi"/>
          <w:color w:val="000000" w:themeColor="text1"/>
          <w:sz w:val="16"/>
        </w:rPr>
        <w:t>to debate and come up with either a new regulation or accommodate the space mining activities within the existing international legal measures</w:t>
      </w:r>
      <w:r w:rsidRPr="00AD4C5F">
        <w:rPr>
          <w:rFonts w:asciiTheme="majorHAnsi" w:hAnsiTheme="majorHAnsi" w:cstheme="majorHAnsi"/>
          <w:color w:val="000000" w:themeColor="text1"/>
          <w:sz w:val="16"/>
        </w:rPr>
        <w:t xml:space="preserve">. Experts have articulated that these could possibly be addressed under the existing property law principles or old mining law </w:t>
      </w:r>
      <w:proofErr w:type="gramStart"/>
      <w:r w:rsidRPr="00AD4C5F">
        <w:rPr>
          <w:rFonts w:asciiTheme="majorHAnsi" w:hAnsiTheme="majorHAnsi" w:cstheme="majorHAnsi"/>
          <w:color w:val="000000" w:themeColor="text1"/>
          <w:sz w:val="16"/>
        </w:rPr>
        <w:t>principles.[</w:t>
      </w:r>
      <w:proofErr w:type="gramEnd"/>
      <w:r w:rsidRPr="00AD4C5F">
        <w:rPr>
          <w:rFonts w:asciiTheme="majorHAnsi" w:hAnsiTheme="majorHAnsi" w:cstheme="majorHAnsi"/>
          <w:color w:val="000000" w:themeColor="text1"/>
          <w:sz w:val="16"/>
        </w:rPr>
        <w:t>lxiii] 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given the scale of activities that states and non-state parties will engage in, </w:t>
      </w:r>
      <w:r w:rsidRPr="00AD4C5F">
        <w:rPr>
          <w:rStyle w:val="StyleUnderline"/>
          <w:rFonts w:asciiTheme="majorHAnsi" w:hAnsiTheme="majorHAnsi" w:cstheme="majorHAnsi"/>
          <w:color w:val="000000" w:themeColor="text1"/>
        </w:rPr>
        <w:t>the ability of the existing regime to address space mining could be highly inadequate</w:t>
      </w:r>
      <w:r w:rsidRPr="00AD4C5F">
        <w:rPr>
          <w:rFonts w:asciiTheme="majorHAnsi" w:hAnsiTheme="majorHAnsi" w:cstheme="majorHAnsi"/>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AD4C5F">
        <w:rPr>
          <w:rFonts w:asciiTheme="majorHAnsi" w:hAnsiTheme="majorHAnsi" w:cstheme="majorHAnsi"/>
          <w:color w:val="000000" w:themeColor="text1"/>
          <w:sz w:val="16"/>
        </w:rPr>
        <w:t>has to</w:t>
      </w:r>
      <w:proofErr w:type="gramEnd"/>
      <w:r w:rsidRPr="00AD4C5F">
        <w:rPr>
          <w:rFonts w:asciiTheme="majorHAnsi" w:hAnsiTheme="majorHAnsi" w:cstheme="majorHAnsi"/>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AD4C5F">
        <w:rPr>
          <w:rFonts w:asciiTheme="majorHAnsi" w:hAnsiTheme="majorHAnsi" w:cstheme="majorHAnsi"/>
          <w:color w:val="000000" w:themeColor="text1"/>
          <w:sz w:val="16"/>
        </w:rPr>
        <w:t>a number of</w:t>
      </w:r>
      <w:proofErr w:type="gramEnd"/>
      <w:r w:rsidRPr="00AD4C5F">
        <w:rPr>
          <w:rFonts w:asciiTheme="majorHAnsi" w:hAnsiTheme="majorHAnsi" w:cstheme="majorHAnsi"/>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FC2A89">
        <w:rPr>
          <w:rStyle w:val="Emphasis"/>
          <w:rFonts w:asciiTheme="majorHAnsi" w:hAnsiTheme="majorHAnsi" w:cstheme="majorHAnsi"/>
          <w:highlight w:val="green"/>
        </w:rPr>
        <w:t xml:space="preserve">Pursuing a </w:t>
      </w:r>
      <w:r w:rsidRPr="00FC2A89">
        <w:rPr>
          <w:rStyle w:val="Emphasis"/>
          <w:rFonts w:asciiTheme="majorHAnsi" w:hAnsiTheme="majorHAnsi" w:cstheme="majorHAnsi"/>
          <w:highlight w:val="green"/>
        </w:rPr>
        <w:lastRenderedPageBreak/>
        <w:t>collective approach is ideal</w:t>
      </w:r>
      <w:r w:rsidRPr="00AD4C5F">
        <w:rPr>
          <w:rFonts w:asciiTheme="majorHAnsi" w:hAnsiTheme="majorHAnsi" w:cstheme="majorHAnsi"/>
          <w:color w:val="000000" w:themeColor="text1"/>
          <w:sz w:val="16"/>
        </w:rPr>
        <w:t xml:space="preserve">. An example is UNCLOS, which demonstrates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color w:val="000000" w:themeColor="text1"/>
          <w:sz w:val="22"/>
        </w:rPr>
        <w:t>the international society possesses the capability of regulating mining quarters deemed to be the “province of mankind”</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However, a sui generis legal framework must be crafted because the difference between the marines and outer space and their resources is wide, </w:t>
      </w:r>
      <w:r w:rsidRPr="00782DDC">
        <w:rPr>
          <w:rStyle w:val="StyleUnderline"/>
        </w:rPr>
        <w:t xml:space="preserve">and the regulations are too region-specific to permit a superimposition of the oceanic regime to outer space. </w:t>
      </w:r>
      <w:r w:rsidRPr="00FC2A89">
        <w:rPr>
          <w:rStyle w:val="StyleUnderline"/>
          <w:highlight w:val="green"/>
        </w:rPr>
        <w:t>A sound legal environment will protect both the company</w:t>
      </w:r>
      <w:r w:rsidRPr="00782DDC">
        <w:rPr>
          <w:rStyle w:val="StyleUnderline"/>
        </w:rPr>
        <w:t xml:space="preserve"> performing operations </w:t>
      </w:r>
      <w:r w:rsidRPr="00FC2A89">
        <w:rPr>
          <w:rStyle w:val="StyleUnderline"/>
          <w:highlight w:val="green"/>
        </w:rPr>
        <w:t>and</w:t>
      </w:r>
      <w:r w:rsidRPr="00782DDC">
        <w:rPr>
          <w:rStyle w:val="StyleUnderline"/>
        </w:rPr>
        <w:t xml:space="preserve"> its </w:t>
      </w:r>
      <w:r w:rsidRPr="00FC2A89">
        <w:rPr>
          <w:rStyle w:val="StyleUnderline"/>
          <w:highlight w:val="green"/>
        </w:rPr>
        <w:t>beneficiaries</w:t>
      </w:r>
      <w:r w:rsidRPr="00782DDC">
        <w:rPr>
          <w:rStyle w:val="StyleUnderline"/>
        </w:rPr>
        <w:t>, while ensuring even-handed resource allocation. In addition, regulations spelling out safety standards and identifying safety zones around mining operations could be useful in</w:t>
      </w:r>
      <w:r w:rsidRPr="00AD4C5F">
        <w:rPr>
          <w:rStyle w:val="Style13ptBold"/>
          <w:rFonts w:asciiTheme="majorHAnsi" w:hAnsiTheme="majorHAnsi" w:cstheme="majorHAnsi"/>
          <w:color w:val="000000" w:themeColor="text1"/>
          <w:sz w:val="22"/>
        </w:rPr>
        <w:t xml:space="preserve"> ensuring safe and secure operations in outer space</w:t>
      </w:r>
      <w:r w:rsidRPr="00AD4C5F">
        <w:rPr>
          <w:rFonts w:asciiTheme="majorHAnsi" w:hAnsiTheme="majorHAnsi" w:cstheme="majorHAnsi"/>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AD4C5F">
        <w:rPr>
          <w:rFonts w:asciiTheme="majorHAnsi" w:hAnsiTheme="majorHAnsi" w:cstheme="majorHAnsi"/>
          <w:color w:val="000000" w:themeColor="text1"/>
          <w:sz w:val="16"/>
        </w:rPr>
        <w:t>.”[</w:t>
      </w:r>
      <w:proofErr w:type="gramEnd"/>
      <w:r w:rsidRPr="00AD4C5F">
        <w:rPr>
          <w:rFonts w:asciiTheme="majorHAnsi" w:hAnsiTheme="majorHAnsi" w:cstheme="majorHAnsi"/>
          <w:color w:val="000000" w:themeColor="text1"/>
          <w:sz w:val="16"/>
        </w:rPr>
        <w:t xml:space="preserve">lxvi] Upon evaluation, </w:t>
      </w:r>
      <w:r w:rsidRPr="00AD4C5F">
        <w:rPr>
          <w:rStyle w:val="Style13ptBold"/>
          <w:rFonts w:asciiTheme="majorHAnsi" w:hAnsiTheme="majorHAnsi" w:cstheme="majorHAnsi"/>
          <w:color w:val="000000" w:themeColor="text1"/>
          <w:sz w:val="16"/>
        </w:rPr>
        <w:t>it is clear that countries are not against space mining</w:t>
      </w:r>
      <w:r w:rsidRPr="00AD4C5F">
        <w:rPr>
          <w:rFonts w:asciiTheme="majorHAnsi" w:hAnsiTheme="majorHAnsi" w:cstheme="majorHAnsi"/>
          <w:color w:val="000000" w:themeColor="text1"/>
          <w:sz w:val="16"/>
        </w:rPr>
        <w:t xml:space="preserve"> as such; rather </w:t>
      </w:r>
      <w:r w:rsidRPr="00AD4C5F">
        <w:rPr>
          <w:rStyle w:val="Style13ptBold"/>
          <w:rFonts w:asciiTheme="majorHAnsi" w:hAnsiTheme="majorHAnsi" w:cstheme="majorHAnsi"/>
          <w:color w:val="000000" w:themeColor="text1"/>
          <w:sz w:val="16"/>
        </w:rPr>
        <w:t>the contentious points are</w:t>
      </w:r>
      <w:r w:rsidRPr="00AD4C5F">
        <w:rPr>
          <w:rFonts w:asciiTheme="majorHAnsi" w:hAnsiTheme="majorHAnsi" w:cstheme="majorHAnsi"/>
          <w:color w:val="000000" w:themeColor="text1"/>
          <w:sz w:val="16"/>
        </w:rPr>
        <w:t xml:space="preserve"> vis-à-vis </w:t>
      </w:r>
      <w:proofErr w:type="spellStart"/>
      <w:r w:rsidRPr="00AD4C5F">
        <w:rPr>
          <w:rStyle w:val="StyleUnderline"/>
          <w:rFonts w:asciiTheme="majorHAnsi" w:hAnsiTheme="majorHAnsi" w:cstheme="majorHAnsi"/>
          <w:color w:val="000000" w:themeColor="text1"/>
        </w:rPr>
        <w:t>authorisation</w:t>
      </w:r>
      <w:proofErr w:type="spellEnd"/>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regulation</w:t>
      </w:r>
      <w:r w:rsidRPr="00AD4C5F">
        <w:rPr>
          <w:rStyle w:val="Style13ptBold"/>
          <w:rFonts w:asciiTheme="majorHAnsi" w:hAnsiTheme="majorHAnsi" w:cstheme="majorHAnsi"/>
          <w:color w:val="000000" w:themeColor="text1"/>
          <w:sz w:val="16"/>
        </w:rPr>
        <w:t xml:space="preserve">, and where to place </w:t>
      </w:r>
      <w:r w:rsidRPr="00AD4C5F">
        <w:rPr>
          <w:rStyle w:val="StyleUnderline"/>
          <w:rFonts w:asciiTheme="majorHAnsi" w:hAnsiTheme="majorHAnsi" w:cstheme="majorHAnsi"/>
          <w:color w:val="000000" w:themeColor="text1"/>
        </w:rPr>
        <w:t>responsibility</w:t>
      </w:r>
      <w:r w:rsidRPr="00AD4C5F">
        <w:rPr>
          <w:rFonts w:asciiTheme="majorHAnsi" w:hAnsiTheme="majorHAnsi" w:cstheme="majorHAnsi"/>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AD4C5F">
        <w:rPr>
          <w:rFonts w:asciiTheme="majorHAnsi" w:hAnsiTheme="majorHAnsi" w:cstheme="majorHAnsi"/>
          <w:color w:val="000000" w:themeColor="text1"/>
          <w:sz w:val="16"/>
        </w:rPr>
        <w:t>Group,[</w:t>
      </w:r>
      <w:proofErr w:type="gramEnd"/>
      <w:r w:rsidRPr="00AD4C5F">
        <w:rPr>
          <w:rFonts w:asciiTheme="majorHAnsi" w:hAnsiTheme="majorHAnsi" w:cstheme="majorHAnsi"/>
          <w:color w:val="000000" w:themeColor="text1"/>
          <w:sz w:val="16"/>
        </w:rPr>
        <w:t>lxvii] established with the purpose of “assess[</w:t>
      </w:r>
      <w:proofErr w:type="spellStart"/>
      <w:r w:rsidRPr="00AD4C5F">
        <w:rPr>
          <w:rFonts w:asciiTheme="majorHAnsi" w:hAnsiTheme="majorHAnsi" w:cstheme="majorHAnsi"/>
          <w:color w:val="000000" w:themeColor="text1"/>
          <w:sz w:val="16"/>
        </w:rPr>
        <w:t>ing</w:t>
      </w:r>
      <w:proofErr w:type="spellEnd"/>
      <w:r w:rsidRPr="00AD4C5F">
        <w:rPr>
          <w:rFonts w:asciiTheme="majorHAnsi" w:hAnsiTheme="majorHAnsi" w:cstheme="majorHAnsi"/>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FC2A89">
        <w:rPr>
          <w:rStyle w:val="Style13ptBold"/>
          <w:rFonts w:asciiTheme="majorHAnsi" w:hAnsiTheme="majorHAnsi" w:cstheme="majorHAnsi"/>
          <w:color w:val="000000" w:themeColor="text1"/>
          <w:sz w:val="22"/>
          <w:highlight w:val="green"/>
        </w:rPr>
        <w:t xml:space="preserve">there must be </w:t>
      </w:r>
      <w:r w:rsidRPr="00AD4C5F">
        <w:rPr>
          <w:rStyle w:val="Style13ptBold"/>
          <w:rFonts w:asciiTheme="majorHAnsi" w:hAnsiTheme="majorHAnsi" w:cstheme="majorHAnsi"/>
          <w:color w:val="000000" w:themeColor="text1"/>
          <w:sz w:val="22"/>
        </w:rPr>
        <w:t>an agreement among all the space powers on the</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need for </w:t>
      </w:r>
      <w:r w:rsidRPr="00FC2A89">
        <w:rPr>
          <w:rStyle w:val="StyleUnderline"/>
          <w:rFonts w:asciiTheme="majorHAnsi" w:hAnsiTheme="majorHAnsi" w:cstheme="majorHAnsi"/>
          <w:color w:val="000000" w:themeColor="text1"/>
          <w:highlight w:val="green"/>
        </w:rPr>
        <w:t>a global governance framework</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22"/>
        </w:rPr>
        <w:t>for the use of space resources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This must be followed by detailed deliberations on the scope, </w:t>
      </w:r>
      <w:proofErr w:type="gramStart"/>
      <w:r w:rsidRPr="00AD4C5F">
        <w:rPr>
          <w:rFonts w:asciiTheme="majorHAnsi" w:hAnsiTheme="majorHAnsi" w:cstheme="majorHAnsi"/>
          <w:color w:val="000000" w:themeColor="text1"/>
          <w:sz w:val="16"/>
        </w:rPr>
        <w:t>mandate</w:t>
      </w:r>
      <w:proofErr w:type="gramEnd"/>
      <w:r w:rsidRPr="00AD4C5F">
        <w:rPr>
          <w:rFonts w:asciiTheme="majorHAnsi" w:hAnsiTheme="majorHAnsi" w:cstheme="majorHAnsi"/>
          <w:color w:val="000000" w:themeColor="text1"/>
          <w:sz w:val="16"/>
        </w:rPr>
        <w:t xml:space="preserve"> and objectives of such a framework. Can and should there be safety zones and exclusive rights be </w:t>
      </w:r>
      <w:proofErr w:type="spellStart"/>
      <w:r w:rsidRPr="00AD4C5F">
        <w:rPr>
          <w:rFonts w:asciiTheme="majorHAnsi" w:hAnsiTheme="majorHAnsi" w:cstheme="majorHAnsi"/>
          <w:color w:val="000000" w:themeColor="text1"/>
          <w:sz w:val="16"/>
        </w:rPr>
        <w:t>recognised</w:t>
      </w:r>
      <w:proofErr w:type="spellEnd"/>
      <w:r w:rsidRPr="00AD4C5F">
        <w:rPr>
          <w:rFonts w:asciiTheme="majorHAnsi" w:hAnsiTheme="majorHAnsi" w:cstheme="majorHAnsi"/>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AD4C5F">
        <w:rPr>
          <w:rFonts w:asciiTheme="majorHAnsi" w:hAnsiTheme="majorHAnsi" w:cstheme="majorHAnsi"/>
          <w:color w:val="000000" w:themeColor="text1"/>
          <w:sz w:val="16"/>
        </w:rPr>
        <w:t>established.[</w:t>
      </w:r>
      <w:proofErr w:type="gramEnd"/>
      <w:r w:rsidRPr="00AD4C5F">
        <w:rPr>
          <w:rFonts w:asciiTheme="majorHAnsi" w:hAnsiTheme="majorHAnsi" w:cstheme="majorHAnsi"/>
          <w:color w:val="000000" w:themeColor="text1"/>
          <w:sz w:val="16"/>
        </w:rPr>
        <w:t xml:space="preserve">lxix] </w:t>
      </w:r>
      <w:r w:rsidRPr="00AD4C5F">
        <w:rPr>
          <w:rStyle w:val="Style13ptBold"/>
          <w:rFonts w:asciiTheme="majorHAnsi" w:hAnsiTheme="majorHAnsi" w:cstheme="majorHAnsi"/>
          <w:color w:val="000000" w:themeColor="text1"/>
          <w:sz w:val="22"/>
        </w:rPr>
        <w:t>Even legal space mining activity could have serious impacts</w:t>
      </w:r>
      <w:r w:rsidRPr="00AD4C5F">
        <w:rPr>
          <w:rFonts w:asciiTheme="majorHAnsi" w:hAnsiTheme="majorHAnsi" w:cstheme="majorHAnsi"/>
          <w:color w:val="000000" w:themeColor="text1"/>
          <w:u w:val="single"/>
        </w:rPr>
        <w:t xml:space="preserve"> in two ways. For instance, </w:t>
      </w:r>
      <w:r w:rsidRPr="00FC2A89">
        <w:rPr>
          <w:rStyle w:val="Style13ptBold"/>
          <w:rFonts w:asciiTheme="majorHAnsi" w:hAnsiTheme="majorHAnsi" w:cstheme="majorHAnsi"/>
          <w:color w:val="000000" w:themeColor="text1"/>
          <w:sz w:val="22"/>
          <w:highlight w:val="green"/>
        </w:rPr>
        <w:t>any tech</w:t>
      </w:r>
      <w:r w:rsidRPr="00AD4C5F">
        <w:rPr>
          <w:rStyle w:val="Style13ptBold"/>
          <w:rFonts w:asciiTheme="majorHAnsi" w:hAnsiTheme="majorHAnsi" w:cstheme="majorHAnsi"/>
          <w:color w:val="000000" w:themeColor="text1"/>
          <w:sz w:val="22"/>
        </w:rPr>
        <w:t xml:space="preserve">nological </w:t>
      </w:r>
      <w:r w:rsidRPr="00FC2A89">
        <w:rPr>
          <w:rStyle w:val="Style13ptBold"/>
          <w:rFonts w:asciiTheme="majorHAnsi" w:hAnsiTheme="majorHAnsi" w:cstheme="majorHAnsi"/>
          <w:color w:val="000000" w:themeColor="text1"/>
          <w:sz w:val="22"/>
          <w:highlight w:val="green"/>
        </w:rPr>
        <w:t xml:space="preserve">spinoffs </w:t>
      </w:r>
      <w:r w:rsidRPr="00AD4C5F">
        <w:rPr>
          <w:rStyle w:val="Style13ptBold"/>
          <w:rFonts w:asciiTheme="majorHAnsi" w:hAnsiTheme="majorHAnsi" w:cstheme="majorHAnsi"/>
          <w:color w:val="000000" w:themeColor="text1"/>
          <w:sz w:val="22"/>
        </w:rPr>
        <w:t>that a country might have could</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add to the space </w:t>
      </w:r>
      <w:proofErr w:type="spellStart"/>
      <w:r w:rsidRPr="00AD4C5F">
        <w:rPr>
          <w:rStyle w:val="StyleUnderline"/>
          <w:rFonts w:asciiTheme="majorHAnsi" w:hAnsiTheme="majorHAnsi" w:cstheme="majorHAnsi"/>
          <w:color w:val="000000" w:themeColor="text1"/>
        </w:rPr>
        <w:t>weaponisation</w:t>
      </w:r>
      <w:proofErr w:type="spellEnd"/>
      <w:r w:rsidRPr="00AD4C5F">
        <w:rPr>
          <w:rStyle w:val="StyleUnderline"/>
          <w:rFonts w:asciiTheme="majorHAnsi" w:hAnsiTheme="majorHAnsi" w:cstheme="majorHAnsi"/>
          <w:color w:val="000000" w:themeColor="text1"/>
        </w:rPr>
        <w:t xml:space="preserve"> debate</w:t>
      </w:r>
      <w:r w:rsidRPr="00AD4C5F">
        <w:rPr>
          <w:rFonts w:asciiTheme="majorHAnsi" w:hAnsiTheme="majorHAnsi" w:cstheme="majorHAnsi"/>
          <w:color w:val="000000" w:themeColor="text1"/>
          <w:u w:val="single"/>
        </w:rPr>
        <w:t xml:space="preserve">. Two, the </w:t>
      </w:r>
      <w:r w:rsidRPr="00FC2A89">
        <w:rPr>
          <w:rStyle w:val="Emphasis"/>
          <w:rFonts w:asciiTheme="majorHAnsi" w:hAnsiTheme="majorHAnsi" w:cstheme="majorHAnsi"/>
          <w:highlight w:val="green"/>
        </w:rPr>
        <w:t xml:space="preserve">erosion of norms </w:t>
      </w:r>
      <w:proofErr w:type="gramStart"/>
      <w:r w:rsidRPr="00FC2A89">
        <w:rPr>
          <w:rStyle w:val="Emphasis"/>
          <w:rFonts w:asciiTheme="majorHAnsi" w:hAnsiTheme="majorHAnsi" w:cstheme="majorHAnsi"/>
          <w:highlight w:val="green"/>
        </w:rPr>
        <w:t>with</w:t>
      </w:r>
      <w:r w:rsidRPr="00AD4C5F">
        <w:rPr>
          <w:rStyle w:val="Emphasis"/>
          <w:rFonts w:asciiTheme="majorHAnsi" w:hAnsiTheme="majorHAnsi" w:cstheme="majorHAnsi"/>
        </w:rPr>
        <w:t xml:space="preserve"> regard to</w:t>
      </w:r>
      <w:proofErr w:type="gramEnd"/>
      <w:r w:rsidRPr="00AD4C5F">
        <w:rPr>
          <w:rStyle w:val="Emphasis"/>
          <w:rFonts w:asciiTheme="majorHAnsi" w:hAnsiTheme="majorHAnsi" w:cstheme="majorHAnsi"/>
        </w:rPr>
        <w:t xml:space="preserve"> space </w:t>
      </w:r>
      <w:r w:rsidRPr="00FC2A89">
        <w:rPr>
          <w:rStyle w:val="Emphasis"/>
          <w:rFonts w:asciiTheme="majorHAnsi" w:hAnsiTheme="majorHAnsi" w:cstheme="majorHAnsi"/>
          <w:highlight w:val="green"/>
        </w:rPr>
        <w:t xml:space="preserve">mining </w:t>
      </w:r>
      <w:r w:rsidRPr="00AD4C5F">
        <w:rPr>
          <w:rStyle w:val="Emphasis"/>
          <w:rFonts w:asciiTheme="majorHAnsi" w:hAnsiTheme="majorHAnsi" w:cstheme="majorHAnsi"/>
        </w:rPr>
        <w:t xml:space="preserve">could </w:t>
      </w:r>
      <w:r w:rsidRPr="00FC2A89">
        <w:rPr>
          <w:rStyle w:val="Emphasis"/>
          <w:rFonts w:asciiTheme="majorHAnsi" w:hAnsiTheme="majorHAnsi" w:cstheme="majorHAnsi"/>
          <w:highlight w:val="green"/>
        </w:rPr>
        <w:t>have a cascading effect on other norms</w:t>
      </w:r>
      <w:r w:rsidRPr="00AD4C5F">
        <w:rPr>
          <w:rStyle w:val="Emphasis"/>
          <w:rFonts w:asciiTheme="majorHAnsi" w:hAnsiTheme="majorHAnsi" w:cstheme="majorHAnsi"/>
        </w:rPr>
        <w:t xml:space="preserve"> in the same issue area </w:t>
      </w:r>
      <w:r w:rsidRPr="00FC2A89">
        <w:rPr>
          <w:rStyle w:val="Emphasis"/>
          <w:rFonts w:asciiTheme="majorHAnsi" w:hAnsiTheme="majorHAnsi" w:cstheme="majorHAnsi"/>
          <w:highlight w:val="green"/>
        </w:rPr>
        <w:t xml:space="preserve">such as </w:t>
      </w:r>
      <w:proofErr w:type="spellStart"/>
      <w:r w:rsidRPr="00FC2A89">
        <w:rPr>
          <w:rStyle w:val="Emphasis"/>
          <w:rFonts w:asciiTheme="majorHAnsi" w:hAnsiTheme="majorHAnsi" w:cstheme="majorHAnsi"/>
          <w:highlight w:val="green"/>
        </w:rPr>
        <w:t>weaponisation</w:t>
      </w:r>
      <w:proofErr w:type="spellEnd"/>
      <w:r w:rsidRPr="00AD4C5F">
        <w:rPr>
          <w:rStyle w:val="Emphasis"/>
          <w:rFonts w:asciiTheme="majorHAnsi" w:hAnsiTheme="majorHAnsi" w:cstheme="majorHAnsi"/>
        </w:rPr>
        <w:t xml:space="preserve"> of space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It is imperative for nations to </w:t>
      </w:r>
      <w:r w:rsidRPr="00AD4C5F">
        <w:rPr>
          <w:rStyle w:val="StyleUnderline"/>
          <w:rFonts w:asciiTheme="majorHAnsi" w:hAnsiTheme="majorHAnsi" w:cstheme="majorHAnsi"/>
          <w:color w:val="000000" w:themeColor="text1"/>
        </w:rPr>
        <w:t>actively combine their efforts</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22"/>
        </w:rPr>
        <w:t>to ensure that this activity transpires in the most globally acceptable manner</w:t>
      </w:r>
      <w:r w:rsidRPr="00AD4C5F">
        <w:rPr>
          <w:rFonts w:asciiTheme="majorHAnsi" w:hAnsiTheme="majorHAnsi" w:cstheme="majorHAnsi"/>
          <w:color w:val="000000" w:themeColor="text1"/>
          <w:sz w:val="16"/>
        </w:rPr>
        <w:t xml:space="preserve"> and not one which stirs anarchism. The ancient Roman maxim, ‘</w:t>
      </w:r>
      <w:proofErr w:type="spellStart"/>
      <w:r w:rsidRPr="00AD4C5F">
        <w:rPr>
          <w:rFonts w:asciiTheme="majorHAnsi" w:hAnsiTheme="majorHAnsi" w:cstheme="majorHAnsi"/>
          <w:color w:val="000000" w:themeColor="text1"/>
          <w:sz w:val="16"/>
        </w:rPr>
        <w:t>Quod</w:t>
      </w:r>
      <w:proofErr w:type="spellEnd"/>
      <w:r w:rsidRPr="00AD4C5F">
        <w:rPr>
          <w:rFonts w:asciiTheme="majorHAnsi" w:hAnsiTheme="majorHAnsi" w:cstheme="majorHAnsi"/>
          <w:color w:val="000000" w:themeColor="text1"/>
          <w:sz w:val="16"/>
        </w:rPr>
        <w:t xml:space="preserve"> </w:t>
      </w:r>
      <w:proofErr w:type="spellStart"/>
      <w:r w:rsidRPr="00AD4C5F">
        <w:rPr>
          <w:rFonts w:asciiTheme="majorHAnsi" w:hAnsiTheme="majorHAnsi" w:cstheme="majorHAnsi"/>
          <w:color w:val="000000" w:themeColor="text1"/>
          <w:sz w:val="16"/>
        </w:rPr>
        <w:t>omnes</w:t>
      </w:r>
      <w:proofErr w:type="spellEnd"/>
      <w:r w:rsidRPr="00AD4C5F">
        <w:rPr>
          <w:rFonts w:asciiTheme="majorHAnsi" w:hAnsiTheme="majorHAnsi" w:cstheme="majorHAnsi"/>
          <w:color w:val="000000" w:themeColor="text1"/>
          <w:sz w:val="16"/>
        </w:rPr>
        <w:t xml:space="preserve"> </w:t>
      </w:r>
      <w:proofErr w:type="spellStart"/>
      <w:r w:rsidRPr="00AD4C5F">
        <w:rPr>
          <w:rFonts w:asciiTheme="majorHAnsi" w:hAnsiTheme="majorHAnsi" w:cstheme="majorHAnsi"/>
          <w:color w:val="000000" w:themeColor="text1"/>
          <w:sz w:val="16"/>
        </w:rPr>
        <w:t>tangit</w:t>
      </w:r>
      <w:proofErr w:type="spellEnd"/>
      <w:r w:rsidRPr="00AD4C5F">
        <w:rPr>
          <w:rFonts w:asciiTheme="majorHAnsi" w:hAnsiTheme="majorHAnsi" w:cstheme="majorHAnsi"/>
          <w:color w:val="000000" w:themeColor="text1"/>
          <w:sz w:val="16"/>
        </w:rPr>
        <w:t xml:space="preserve"> ab omnibus </w:t>
      </w:r>
      <w:proofErr w:type="spellStart"/>
      <w:r w:rsidRPr="00AD4C5F">
        <w:rPr>
          <w:rFonts w:asciiTheme="majorHAnsi" w:hAnsiTheme="majorHAnsi" w:cstheme="majorHAnsi"/>
          <w:color w:val="000000" w:themeColor="text1"/>
          <w:sz w:val="16"/>
        </w:rPr>
        <w:t>approbatur</w:t>
      </w:r>
      <w:proofErr w:type="spellEnd"/>
      <w:r w:rsidRPr="00AD4C5F">
        <w:rPr>
          <w:rFonts w:asciiTheme="majorHAnsi" w:hAnsiTheme="majorHAnsi" w:cstheme="majorHAnsi"/>
          <w:color w:val="000000" w:themeColor="text1"/>
          <w:sz w:val="16"/>
        </w:rPr>
        <w:t xml:space="preserve">’ (What touches all must be approved by all) gains due traction in this kind of a scenario. Therefore, </w:t>
      </w:r>
      <w:r w:rsidRPr="00AD4C5F">
        <w:rPr>
          <w:rStyle w:val="Style13ptBold"/>
          <w:rFonts w:asciiTheme="majorHAnsi" w:hAnsiTheme="majorHAnsi" w:cstheme="majorHAnsi"/>
          <w:color w:val="000000" w:themeColor="text1"/>
          <w:sz w:val="22"/>
        </w:rPr>
        <w:t xml:space="preserve">a universal activity like space exploration </w:t>
      </w:r>
      <w:r w:rsidRPr="00FC2A89">
        <w:rPr>
          <w:rStyle w:val="StyleUnderline"/>
          <w:rFonts w:asciiTheme="majorHAnsi" w:hAnsiTheme="majorHAnsi" w:cstheme="majorHAnsi"/>
          <w:color w:val="000000" w:themeColor="text1"/>
          <w:highlight w:val="green"/>
        </w:rPr>
        <w:t>mandates</w:t>
      </w:r>
      <w:r w:rsidRPr="00AD4C5F">
        <w:rPr>
          <w:rStyle w:val="StyleUnderline"/>
          <w:rFonts w:asciiTheme="majorHAnsi" w:hAnsiTheme="majorHAnsi" w:cstheme="majorHAnsi"/>
          <w:color w:val="000000" w:themeColor="text1"/>
        </w:rPr>
        <w:t xml:space="preserve"> an </w:t>
      </w:r>
      <w:r w:rsidRPr="00FC2A89">
        <w:rPr>
          <w:rStyle w:val="StyleUnderline"/>
          <w:rFonts w:asciiTheme="majorHAnsi" w:hAnsiTheme="majorHAnsi" w:cstheme="majorHAnsi"/>
          <w:color w:val="000000" w:themeColor="text1"/>
          <w:highlight w:val="green"/>
        </w:rPr>
        <w:t>international guideline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or else, the first haul from mining</w:t>
      </w:r>
      <w:r w:rsidRPr="00AD4C5F">
        <w:rPr>
          <w:rFonts w:asciiTheme="majorHAnsi" w:hAnsiTheme="majorHAnsi" w:cstheme="majorHAnsi"/>
          <w:color w:val="000000" w:themeColor="text1"/>
          <w:u w:val="single"/>
        </w:rPr>
        <w:t xml:space="preserve">, instead of earning admiration and exultation, </w:t>
      </w:r>
      <w:r w:rsidRPr="00AD4C5F">
        <w:rPr>
          <w:rStyle w:val="Style13ptBold"/>
          <w:rFonts w:asciiTheme="majorHAnsi" w:hAnsiTheme="majorHAnsi" w:cstheme="majorHAnsi"/>
          <w:color w:val="000000" w:themeColor="text1"/>
          <w:sz w:val="22"/>
        </w:rPr>
        <w:t xml:space="preserve">will only be </w:t>
      </w:r>
      <w:r w:rsidRPr="00AD4C5F">
        <w:rPr>
          <w:rStyle w:val="StyleUnderline"/>
          <w:rFonts w:asciiTheme="majorHAnsi" w:hAnsiTheme="majorHAnsi" w:cstheme="majorHAnsi"/>
          <w:color w:val="000000" w:themeColor="text1"/>
        </w:rPr>
        <w:t>enmeshed in litigation</w:t>
      </w:r>
      <w:r w:rsidRPr="00AD4C5F">
        <w:rPr>
          <w:rFonts w:asciiTheme="majorHAnsi" w:hAnsiTheme="majorHAnsi" w:cstheme="majorHAnsi"/>
          <w:color w:val="000000" w:themeColor="text1"/>
          <w:u w:val="single"/>
        </w:rPr>
        <w:t>.</w:t>
      </w:r>
    </w:p>
    <w:p w14:paraId="33D69075" w14:textId="77777777" w:rsidR="00F142A0" w:rsidRPr="00AD4C5F" w:rsidRDefault="00F142A0" w:rsidP="00F142A0">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4970A9A7" w14:textId="77777777" w:rsidR="00F142A0" w:rsidRPr="00AD4C5F" w:rsidRDefault="00F142A0" w:rsidP="00F142A0">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02293AA6" w14:textId="77777777" w:rsidR="00F142A0" w:rsidRPr="00AD4C5F" w:rsidRDefault="00F142A0" w:rsidP="00F142A0">
      <w:pPr>
        <w:rPr>
          <w:rFonts w:asciiTheme="majorHAnsi" w:hAnsiTheme="majorHAnsi" w:cstheme="majorHAnsi"/>
          <w:color w:val="000000" w:themeColor="text1"/>
          <w:sz w:val="16"/>
        </w:rPr>
      </w:pPr>
      <w:r w:rsidRPr="007E580D">
        <w:rPr>
          <w:rFonts w:asciiTheme="majorHAnsi" w:hAnsiTheme="majorHAnsi" w:cstheme="majorHAnsi"/>
          <w:color w:val="000000" w:themeColor="text1"/>
          <w:szCs w:val="26"/>
          <w:u w:val="single"/>
        </w:rPr>
        <w:t xml:space="preserve">A </w:t>
      </w:r>
      <w:r w:rsidRPr="007E580D">
        <w:rPr>
          <w:rStyle w:val="Style13ptBold"/>
          <w:rFonts w:asciiTheme="majorHAnsi" w:hAnsiTheme="majorHAnsi" w:cstheme="majorHAnsi"/>
          <w:color w:val="000000" w:themeColor="text1"/>
          <w:szCs w:val="26"/>
          <w:highlight w:val="green"/>
        </w:rPr>
        <w:t>leading</w:t>
      </w:r>
      <w:r w:rsidRPr="007E580D">
        <w:rPr>
          <w:rStyle w:val="Style13ptBold"/>
          <w:rFonts w:asciiTheme="majorHAnsi" w:hAnsiTheme="majorHAnsi" w:cstheme="majorHAnsi"/>
          <w:color w:val="000000" w:themeColor="text1"/>
          <w:szCs w:val="26"/>
        </w:rPr>
        <w:t xml:space="preserve"> Australian </w:t>
      </w:r>
      <w:r w:rsidRPr="007E580D">
        <w:rPr>
          <w:rStyle w:val="Style13ptBold"/>
          <w:rFonts w:asciiTheme="majorHAnsi" w:hAnsiTheme="majorHAnsi" w:cstheme="majorHAnsi"/>
          <w:color w:val="000000" w:themeColor="text1"/>
          <w:szCs w:val="26"/>
          <w:highlight w:val="green"/>
        </w:rPr>
        <w:t>space law expert</w:t>
      </w:r>
      <w:r w:rsidRPr="007E580D">
        <w:rPr>
          <w:rFonts w:asciiTheme="majorHAnsi" w:hAnsiTheme="majorHAnsi" w:cstheme="majorHAnsi"/>
          <w:color w:val="000000" w:themeColor="text1"/>
          <w:szCs w:val="26"/>
          <w:u w:val="single"/>
        </w:rPr>
        <w:t xml:space="preserve"> </w:t>
      </w:r>
      <w:r w:rsidRPr="007E580D">
        <w:rPr>
          <w:rStyle w:val="Style13ptBold"/>
          <w:rFonts w:asciiTheme="majorHAnsi" w:hAnsiTheme="majorHAnsi" w:cstheme="majorHAnsi"/>
          <w:color w:val="000000" w:themeColor="text1"/>
          <w:szCs w:val="26"/>
        </w:rPr>
        <w:t xml:space="preserve">has </w:t>
      </w:r>
      <w:r w:rsidRPr="007E580D">
        <w:rPr>
          <w:rStyle w:val="Style13ptBold"/>
          <w:rFonts w:asciiTheme="majorHAnsi" w:hAnsiTheme="majorHAnsi" w:cstheme="majorHAnsi"/>
          <w:color w:val="000000" w:themeColor="text1"/>
          <w:szCs w:val="26"/>
          <w:highlight w:val="green"/>
        </w:rPr>
        <w:t>warned conflict over space assets is "inevitable</w:t>
      </w:r>
      <w:r w:rsidRPr="007E580D">
        <w:rPr>
          <w:rFonts w:asciiTheme="majorHAnsi" w:hAnsiTheme="majorHAnsi" w:cstheme="majorHAnsi"/>
          <w:color w:val="000000" w:themeColor="text1"/>
          <w:szCs w:val="26"/>
          <w:highlight w:val="green"/>
          <w:u w:val="single"/>
        </w:rPr>
        <w:t xml:space="preserve">", </w:t>
      </w:r>
      <w:r w:rsidRPr="007E580D">
        <w:rPr>
          <w:rStyle w:val="Style13ptBold"/>
          <w:rFonts w:asciiTheme="majorHAnsi" w:hAnsiTheme="majorHAnsi" w:cstheme="majorHAnsi"/>
          <w:color w:val="000000" w:themeColor="text1"/>
          <w:szCs w:val="26"/>
          <w:highlight w:val="green"/>
        </w:rPr>
        <w:t>and more needs to be done</w:t>
      </w:r>
      <w:r w:rsidRPr="007E580D">
        <w:rPr>
          <w:rStyle w:val="Style13ptBold"/>
          <w:rFonts w:asciiTheme="majorHAnsi" w:hAnsiTheme="majorHAnsi" w:cstheme="majorHAnsi"/>
          <w:color w:val="000000" w:themeColor="text1"/>
          <w:szCs w:val="26"/>
        </w:rPr>
        <w:t xml:space="preserve"> now </w:t>
      </w:r>
      <w:r w:rsidRPr="007E580D">
        <w:rPr>
          <w:rStyle w:val="Style13ptBold"/>
          <w:rFonts w:asciiTheme="majorHAnsi" w:hAnsiTheme="majorHAnsi" w:cstheme="majorHAnsi"/>
          <w:color w:val="000000" w:themeColor="text1"/>
          <w:szCs w:val="26"/>
          <w:highlight w:val="green"/>
        </w:rPr>
        <w:t>to avert</w:t>
      </w:r>
      <w:r w:rsidRPr="007E580D">
        <w:rPr>
          <w:rStyle w:val="Style13ptBold"/>
          <w:rFonts w:asciiTheme="majorHAnsi" w:hAnsiTheme="majorHAnsi" w:cstheme="majorHAnsi"/>
          <w:color w:val="000000" w:themeColor="text1"/>
          <w:szCs w:val="26"/>
        </w:rPr>
        <w:t xml:space="preserve"> the potential for </w:t>
      </w:r>
      <w:r w:rsidRPr="007E580D">
        <w:rPr>
          <w:rStyle w:val="Style13ptBold"/>
          <w:rFonts w:asciiTheme="majorHAnsi" w:hAnsiTheme="majorHAnsi" w:cstheme="majorHAnsi"/>
          <w:color w:val="000000" w:themeColor="text1"/>
          <w:szCs w:val="26"/>
          <w:highlight w:val="green"/>
        </w:rPr>
        <w:t>hostility</w:t>
      </w:r>
      <w:r w:rsidRPr="007E580D">
        <w:rPr>
          <w:rFonts w:asciiTheme="majorHAnsi" w:hAnsiTheme="majorHAnsi" w:cstheme="majorHAnsi"/>
          <w:color w:val="000000" w:themeColor="text1"/>
          <w:szCs w:val="26"/>
          <w:u w:val="single"/>
        </w:rPr>
        <w:t xml:space="preserve">. </w:t>
      </w:r>
      <w:r w:rsidRPr="007E580D">
        <w:rPr>
          <w:rStyle w:val="StyleUnderline"/>
          <w:rFonts w:asciiTheme="majorHAnsi" w:hAnsiTheme="majorHAnsi" w:cstheme="majorHAnsi"/>
          <w:color w:val="000000" w:themeColor="text1"/>
          <w:szCs w:val="26"/>
        </w:rPr>
        <w:t>Professor Melissa de Zwart, the Dean of Law at the University of Adelaide</w:t>
      </w:r>
      <w:r w:rsidRPr="007E580D">
        <w:rPr>
          <w:rStyle w:val="Style13ptBold"/>
          <w:rFonts w:asciiTheme="majorHAnsi" w:hAnsiTheme="majorHAnsi" w:cstheme="majorHAnsi"/>
          <w:color w:val="000000" w:themeColor="text1"/>
          <w:szCs w:val="26"/>
        </w:rPr>
        <w:t>,</w:t>
      </w:r>
      <w:r w:rsidRPr="007E580D">
        <w:rPr>
          <w:rFonts w:asciiTheme="majorHAnsi" w:hAnsiTheme="majorHAnsi" w:cstheme="majorHAnsi"/>
          <w:color w:val="000000" w:themeColor="text1"/>
          <w:szCs w:val="26"/>
          <w:u w:val="single"/>
        </w:rPr>
        <w:t xml:space="preserve"> says </w:t>
      </w:r>
      <w:r w:rsidRPr="007E580D">
        <w:rPr>
          <w:rStyle w:val="StyleUnderline"/>
          <w:rFonts w:asciiTheme="majorHAnsi" w:hAnsiTheme="majorHAnsi" w:cstheme="majorHAnsi"/>
          <w:color w:val="000000" w:themeColor="text1"/>
          <w:szCs w:val="26"/>
          <w:highlight w:val="green"/>
        </w:rPr>
        <w:lastRenderedPageBreak/>
        <w:t>growing</w:t>
      </w:r>
      <w:r w:rsidRPr="00FC2A89">
        <w:rPr>
          <w:rStyle w:val="StyleUnderline"/>
          <w:rFonts w:asciiTheme="majorHAnsi" w:hAnsiTheme="majorHAnsi" w:cstheme="majorHAnsi"/>
          <w:color w:val="000000" w:themeColor="text1"/>
          <w:highlight w:val="green"/>
        </w:rPr>
        <w:t xml:space="preserve"> commercial interest in </w:t>
      </w:r>
      <w:r w:rsidRPr="00AD4C5F">
        <w:rPr>
          <w:rStyle w:val="Style13ptBold"/>
          <w:rFonts w:asciiTheme="majorHAnsi" w:hAnsiTheme="majorHAnsi" w:cstheme="majorHAnsi"/>
          <w:color w:val="000000" w:themeColor="text1"/>
          <w:sz w:val="16"/>
        </w:rPr>
        <w:t>the</w:t>
      </w:r>
      <w:r w:rsidRPr="00FC2A89">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FC2A89">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FC2A89">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FC2A89">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FC2A89">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FC2A89">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FC2A89">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FC2A89">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02BB90A8" w14:textId="77777777" w:rsidR="00F142A0" w:rsidRPr="00AD4C5F" w:rsidRDefault="00F142A0" w:rsidP="00F142A0">
      <w:pPr>
        <w:pStyle w:val="Heading4"/>
      </w:pPr>
      <w:r>
        <w:t xml:space="preserve">The race for mining resources exacerbates US, China, and Russia tensions </w:t>
      </w:r>
    </w:p>
    <w:p w14:paraId="70A91FCC" w14:textId="77777777" w:rsidR="00F142A0" w:rsidRPr="00AD4C5F" w:rsidRDefault="00F142A0" w:rsidP="00F142A0">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2335D0BD" w14:textId="77777777" w:rsidR="00F142A0" w:rsidRPr="00AD4C5F" w:rsidRDefault="00F142A0" w:rsidP="00F142A0">
      <w:pPr>
        <w:rPr>
          <w:rStyle w:val="StyleUnderline"/>
          <w:rFonts w:asciiTheme="majorHAnsi" w:hAnsiTheme="majorHAnsi" w:cstheme="majorHAnsi"/>
        </w:rPr>
      </w:pPr>
      <w:r w:rsidRPr="00FC2A89">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FC2A89">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FC2A89">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FC2A89">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FC2A89">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FC2A89">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FC2A89">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FC2A89">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FC2A89">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FC2A89">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FC2A89">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FC2A89">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FC2A89">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FC2A89">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FC2A89">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FC2A89">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FC2A89">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FC2A89">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w:t>
      </w:r>
      <w:r w:rsidRPr="00AD4C5F">
        <w:rPr>
          <w:rStyle w:val="StyleUnderline"/>
          <w:rFonts w:asciiTheme="majorHAnsi" w:hAnsiTheme="majorHAnsi" w:cstheme="majorHAnsi"/>
        </w:rPr>
        <w:lastRenderedPageBreak/>
        <w:t xml:space="preserve">the first to speak up, likening the policy to colonialism. “There have already </w:t>
      </w:r>
      <w:r w:rsidRPr="00FC2A89">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FC2A89">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w:t>
      </w:r>
      <w:r w:rsidRPr="004517AC">
        <w:rPr>
          <w:rStyle w:val="Emphasis"/>
          <w:highlight w:val="green"/>
        </w:rPr>
        <w:t>everyone remembers what came of it</w:t>
      </w:r>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FC2A89">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FC2A89">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FC2A89">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6295A9C4" w14:textId="77777777" w:rsidR="00F142A0" w:rsidRPr="00AD4C5F" w:rsidRDefault="00F142A0" w:rsidP="00F142A0">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229EAC81" w14:textId="77777777" w:rsidR="00F142A0" w:rsidRPr="00AD4C5F" w:rsidRDefault="00F142A0" w:rsidP="00F142A0">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3C4CA4B5" w14:textId="77777777" w:rsidR="00F142A0" w:rsidRPr="00AD4C5F" w:rsidRDefault="00F142A0" w:rsidP="00F142A0">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FC2A89">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FC2A89">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FC2A89">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FC2A89">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FC2A89">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FC2A89">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FC2A89">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FC2A89">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all</w:t>
      </w:r>
      <w:r w:rsidRPr="00FC2A89">
        <w:rPr>
          <w:rFonts w:asciiTheme="majorHAnsi" w:hAnsiTheme="majorHAnsi" w:cstheme="majorHAnsi"/>
          <w:color w:val="000000" w:themeColor="text1"/>
          <w:highlight w:val="green"/>
          <w:u w:val="single"/>
        </w:rPr>
        <w:t xml:space="preserve">) </w:t>
      </w:r>
      <w:r w:rsidRPr="00FC2A89">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FC2A89">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FC2A89">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 xml:space="preserve">will feel </w:t>
      </w:r>
      <w:r w:rsidRPr="00FC2A89">
        <w:rPr>
          <w:rStyle w:val="StyleUnderline"/>
          <w:rFonts w:asciiTheme="majorHAnsi" w:hAnsiTheme="majorHAnsi" w:cstheme="majorHAnsi"/>
          <w:color w:val="000000" w:themeColor="text1"/>
          <w:highlight w:val="green"/>
        </w:rPr>
        <w:t>“use it or lose it”</w:t>
      </w:r>
      <w:r w:rsidRPr="00FC2A89">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 xml:space="preserve">inherent difficulty of determining the </w:t>
      </w:r>
      <w:r w:rsidRPr="00AD4C5F">
        <w:rPr>
          <w:rStyle w:val="Style13ptBold"/>
          <w:rFonts w:asciiTheme="majorHAnsi" w:hAnsiTheme="majorHAnsi" w:cstheme="majorHAnsi"/>
          <w:color w:val="000000" w:themeColor="text1"/>
          <w:sz w:val="22"/>
        </w:rPr>
        <w:lastRenderedPageBreak/>
        <w:t>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FC2A89">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FC2A89">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FC2A89">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FC2A89">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FC2A89">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FC2A89">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w:t>
      </w:r>
      <w:r w:rsidRPr="00AD4C5F">
        <w:rPr>
          <w:rFonts w:asciiTheme="majorHAnsi" w:hAnsiTheme="majorHAnsi" w:cstheme="majorHAnsi"/>
          <w:color w:val="000000" w:themeColor="text1"/>
          <w:sz w:val="16"/>
        </w:rPr>
        <w:lastRenderedPageBreak/>
        <w:t xml:space="preserve">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FC2A89">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FC2A89">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FC2A89">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FC2A89">
        <w:rPr>
          <w:rStyle w:val="Style13ptBold"/>
          <w:rFonts w:asciiTheme="majorHAnsi" w:hAnsiTheme="majorHAnsi" w:cstheme="majorHAnsi"/>
          <w:color w:val="000000" w:themeColor="text1"/>
          <w:sz w:val="22"/>
          <w:highlight w:val="green"/>
        </w:rPr>
        <w:t>where</w:t>
      </w:r>
      <w:r w:rsidRPr="00FC2A89">
        <w:rPr>
          <w:rFonts w:asciiTheme="majorHAnsi" w:hAnsiTheme="majorHAnsi" w:cstheme="majorHAnsi"/>
          <w:color w:val="000000" w:themeColor="text1"/>
          <w:highlight w:val="green"/>
          <w:u w:val="single"/>
        </w:rPr>
        <w:t xml:space="preserve"> </w:t>
      </w:r>
      <w:r w:rsidRPr="00FC2A89">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FC2A89">
        <w:rPr>
          <w:rStyle w:val="StyleUnderline"/>
          <w:rFonts w:asciiTheme="majorHAnsi" w:hAnsiTheme="majorHAnsi" w:cstheme="majorHAnsi"/>
          <w:color w:val="000000" w:themeColor="text1"/>
          <w:highlight w:val="green"/>
        </w:rPr>
        <w:t>“red lines”</w:t>
      </w:r>
      <w:r w:rsidRPr="00FC2A89">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63579768" w14:textId="77777777" w:rsidR="00F142A0" w:rsidRPr="00AD4C5F" w:rsidRDefault="00F142A0" w:rsidP="00F142A0">
      <w:pPr>
        <w:rPr>
          <w:rFonts w:asciiTheme="majorHAnsi" w:hAnsiTheme="majorHAnsi" w:cstheme="majorHAnsi"/>
          <w:color w:val="000000" w:themeColor="text1"/>
          <w:sz w:val="16"/>
        </w:rPr>
      </w:pPr>
    </w:p>
    <w:p w14:paraId="325860F3" w14:textId="77777777" w:rsidR="00F142A0" w:rsidRPr="00AD4C5F" w:rsidRDefault="00F142A0" w:rsidP="00F142A0">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038C20E6" w14:textId="77777777" w:rsidR="00F142A0" w:rsidRPr="00AD4C5F" w:rsidRDefault="00F142A0" w:rsidP="00F142A0">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31D6CA22" w14:textId="77777777" w:rsidR="00F142A0" w:rsidRDefault="00F142A0" w:rsidP="00F142A0">
      <w:pPr>
        <w:rPr>
          <w:rFonts w:asciiTheme="majorHAnsi" w:eastAsia="Calibri" w:hAnsiTheme="majorHAnsi" w:cstheme="majorHAnsi"/>
          <w:sz w:val="16"/>
          <w:szCs w:val="16"/>
        </w:rPr>
      </w:pPr>
      <w:r w:rsidRPr="00AD4C5F">
        <w:rPr>
          <w:rFonts w:asciiTheme="majorHAnsi" w:eastAsia="Calibri" w:hAnsiTheme="majorHAnsi" w:cstheme="majorHAnsi"/>
          <w:sz w:val="32"/>
          <w:szCs w:val="32"/>
          <w:u w:val="single"/>
        </w:rPr>
        <w:t>The detonation of an atomic bomb</w:t>
      </w:r>
      <w:r w:rsidRPr="00AD4C5F">
        <w:rPr>
          <w:rFonts w:asciiTheme="majorHAnsi" w:eastAsia="Calibri" w:hAnsiTheme="majorHAnsi" w:cstheme="majorHAnsi"/>
          <w:sz w:val="16"/>
          <w:szCs w:val="16"/>
        </w:rPr>
        <w:t xml:space="preserve"> with this explosive power </w:t>
      </w:r>
      <w:r w:rsidRPr="00AD4C5F">
        <w:rPr>
          <w:rFonts w:asciiTheme="majorHAnsi" w:eastAsia="Calibri" w:hAnsiTheme="majorHAnsi" w:cstheme="majorHAnsi"/>
          <w:sz w:val="32"/>
          <w:szCs w:val="32"/>
          <w:u w:val="single"/>
        </w:rPr>
        <w:t xml:space="preserve">will </w:t>
      </w:r>
      <w:r w:rsidRPr="00AD4C5F">
        <w:rPr>
          <w:rFonts w:asciiTheme="majorHAnsi" w:eastAsia="Calibri" w:hAnsiTheme="majorHAnsi" w:cstheme="majorHAnsi"/>
          <w:b/>
          <w:sz w:val="32"/>
          <w:szCs w:val="32"/>
          <w:u w:val="single"/>
        </w:rPr>
        <w:t>instantly ignite fires</w:t>
      </w:r>
      <w:r w:rsidRPr="00AD4C5F">
        <w:rPr>
          <w:rFonts w:asciiTheme="majorHAnsi" w:eastAsia="Calibri" w:hAnsiTheme="majorHAnsi" w:cstheme="majorHAnsi"/>
          <w:sz w:val="32"/>
          <w:szCs w:val="32"/>
          <w:u w:val="single"/>
        </w:rPr>
        <w:t xml:space="preserve"> over</w:t>
      </w:r>
      <w:r w:rsidRPr="00AD4C5F">
        <w:rPr>
          <w:rFonts w:asciiTheme="majorHAnsi" w:eastAsia="Calibri" w:hAnsiTheme="majorHAnsi" w:cstheme="majorHAnsi"/>
          <w:sz w:val="16"/>
          <w:szCs w:val="16"/>
        </w:rPr>
        <w:t xml:space="preserve"> a surface area of </w:t>
      </w:r>
      <w:r w:rsidRPr="00AD4C5F">
        <w:rPr>
          <w:rFonts w:asciiTheme="majorHAnsi" w:eastAsia="Calibri" w:hAnsiTheme="majorHAnsi" w:cstheme="majorHAnsi"/>
          <w:sz w:val="32"/>
          <w:szCs w:val="32"/>
          <w:u w:val="single"/>
        </w:rPr>
        <w:t>three to five</w:t>
      </w:r>
      <w:r w:rsidRPr="00AD4C5F">
        <w:rPr>
          <w:rFonts w:asciiTheme="majorHAnsi" w:eastAsia="Calibri" w:hAnsiTheme="majorHAnsi" w:cstheme="majorHAnsi"/>
          <w:sz w:val="16"/>
          <w:szCs w:val="16"/>
        </w:rPr>
        <w:t xml:space="preserve"> square </w:t>
      </w:r>
      <w:r w:rsidRPr="00AD4C5F">
        <w:rPr>
          <w:rFonts w:asciiTheme="majorHAnsi" w:eastAsia="Calibri" w:hAnsiTheme="majorHAnsi" w:cstheme="majorHAnsi"/>
          <w:sz w:val="32"/>
          <w:szCs w:val="32"/>
          <w:u w:val="single"/>
        </w:rPr>
        <w:t>miles. In</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recent studies</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 xml:space="preserve">scientists calculated that the </w:t>
      </w:r>
      <w:r w:rsidRPr="00AD4C5F">
        <w:rPr>
          <w:rFonts w:asciiTheme="majorHAnsi" w:eastAsia="Calibri" w:hAnsiTheme="majorHAnsi" w:cstheme="majorHAnsi"/>
          <w:b/>
          <w:sz w:val="32"/>
          <w:szCs w:val="32"/>
          <w:u w:val="single"/>
        </w:rPr>
        <w:t>blast</w:t>
      </w:r>
      <w:r w:rsidRPr="00AD4C5F">
        <w:rPr>
          <w:rFonts w:asciiTheme="majorHAnsi" w:eastAsia="Calibri" w:hAnsiTheme="majorHAnsi" w:cstheme="majorHAnsi"/>
          <w:sz w:val="32"/>
          <w:szCs w:val="32"/>
          <w:u w:val="single"/>
        </w:rPr>
        <w:t xml:space="preserve">, </w:t>
      </w:r>
      <w:r w:rsidRPr="00AD4C5F">
        <w:rPr>
          <w:rFonts w:asciiTheme="majorHAnsi" w:eastAsia="Calibri" w:hAnsiTheme="majorHAnsi" w:cstheme="majorHAnsi"/>
          <w:b/>
          <w:sz w:val="32"/>
          <w:szCs w:val="32"/>
          <w:u w:val="single"/>
        </w:rPr>
        <w:t>fire</w:t>
      </w:r>
      <w:r w:rsidRPr="00AD4C5F">
        <w:rPr>
          <w:rFonts w:asciiTheme="majorHAnsi" w:eastAsia="Calibri" w:hAnsiTheme="majorHAnsi" w:cstheme="majorHAnsi"/>
          <w:sz w:val="32"/>
          <w:szCs w:val="32"/>
          <w:u w:val="single"/>
        </w:rPr>
        <w:t xml:space="preserve">, and </w:t>
      </w:r>
      <w:r w:rsidRPr="00AD4C5F">
        <w:rPr>
          <w:rFonts w:asciiTheme="majorHAnsi" w:eastAsia="Calibri" w:hAnsiTheme="majorHAnsi" w:cstheme="majorHAnsi"/>
          <w:b/>
          <w:sz w:val="32"/>
          <w:szCs w:val="32"/>
          <w:u w:val="single"/>
        </w:rPr>
        <w:t>radiation</w:t>
      </w:r>
      <w:r w:rsidRPr="00AD4C5F">
        <w:rPr>
          <w:rFonts w:asciiTheme="majorHAnsi" w:eastAsia="Calibri" w:hAnsiTheme="majorHAnsi" w:cstheme="majorHAnsi"/>
          <w:sz w:val="32"/>
          <w:szCs w:val="32"/>
          <w:u w:val="single"/>
        </w:rPr>
        <w:t xml:space="preserve"> from a war</w:t>
      </w:r>
      <w:r w:rsidRPr="00AD4C5F">
        <w:rPr>
          <w:rFonts w:asciiTheme="majorHAnsi" w:eastAsia="Calibri" w:hAnsiTheme="majorHAnsi" w:cstheme="majorHAnsi"/>
          <w:sz w:val="16"/>
          <w:szCs w:val="16"/>
        </w:rPr>
        <w:t xml:space="preserve"> fought </w:t>
      </w:r>
      <w:r w:rsidRPr="00AD4C5F">
        <w:rPr>
          <w:rFonts w:asciiTheme="majorHAnsi" w:eastAsia="Calibri" w:hAnsiTheme="majorHAnsi" w:cstheme="majorHAnsi"/>
          <w:sz w:val="32"/>
          <w:szCs w:val="32"/>
          <w:u w:val="single"/>
        </w:rPr>
        <w:t xml:space="preserve">with 100 atomic bombs could produce </w:t>
      </w:r>
      <w:r w:rsidRPr="00AD4C5F">
        <w:rPr>
          <w:rFonts w:asciiTheme="majorHAnsi" w:eastAsia="Calibri" w:hAnsiTheme="majorHAnsi" w:cstheme="majorHAnsi"/>
          <w:b/>
          <w:sz w:val="32"/>
          <w:szCs w:val="32"/>
          <w:u w:val="single"/>
        </w:rPr>
        <w:t>direct fatalities</w:t>
      </w:r>
      <w:r w:rsidRPr="00AD4C5F">
        <w:rPr>
          <w:rFonts w:asciiTheme="majorHAnsi" w:eastAsia="Calibri" w:hAnsiTheme="majorHAnsi" w:cstheme="majorHAnsi"/>
          <w:sz w:val="32"/>
          <w:szCs w:val="32"/>
          <w:u w:val="single"/>
        </w:rPr>
        <w:t xml:space="preserve"> comparable to</w:t>
      </w:r>
      <w:r w:rsidRPr="00AD4C5F">
        <w:rPr>
          <w:rFonts w:asciiTheme="majorHAnsi" w:eastAsia="Calibri" w:hAnsiTheme="majorHAnsi" w:cstheme="majorHAnsi"/>
          <w:sz w:val="16"/>
          <w:szCs w:val="16"/>
        </w:rPr>
        <w:t xml:space="preserve"> all of those worldwide in </w:t>
      </w:r>
      <w:r w:rsidRPr="00AD4C5F">
        <w:rPr>
          <w:rFonts w:asciiTheme="majorHAnsi" w:eastAsia="Calibri" w:hAnsiTheme="majorHAnsi" w:cstheme="majorHAnsi"/>
          <w:sz w:val="32"/>
          <w:szCs w:val="32"/>
          <w:u w:val="single"/>
        </w:rPr>
        <w:t>World War II, or to those</w:t>
      </w:r>
      <w:r w:rsidRPr="00AD4C5F">
        <w:rPr>
          <w:rFonts w:asciiTheme="majorHAnsi" w:eastAsia="Calibri" w:hAnsiTheme="majorHAnsi" w:cstheme="majorHAnsi"/>
          <w:sz w:val="16"/>
          <w:szCs w:val="16"/>
        </w:rPr>
        <w:t xml:space="preserve"> once </w:t>
      </w:r>
      <w:r w:rsidRPr="00AD4C5F">
        <w:rPr>
          <w:rFonts w:asciiTheme="majorHAnsi" w:eastAsia="Calibri" w:hAnsiTheme="majorHAnsi" w:cstheme="majorHAnsi"/>
          <w:sz w:val="32"/>
          <w:szCs w:val="32"/>
          <w:u w:val="single"/>
        </w:rPr>
        <w:t>estimated for a “</w:t>
      </w:r>
      <w:r w:rsidRPr="00AD4C5F">
        <w:rPr>
          <w:rFonts w:asciiTheme="majorHAnsi" w:eastAsia="Calibri" w:hAnsiTheme="majorHAnsi" w:cstheme="majorHAnsi"/>
          <w:b/>
          <w:sz w:val="32"/>
          <w:szCs w:val="32"/>
          <w:u w:val="single"/>
        </w:rPr>
        <w:t>counterforce</w:t>
      </w:r>
      <w:r w:rsidRPr="00AD4C5F">
        <w:rPr>
          <w:rFonts w:asciiTheme="majorHAnsi" w:eastAsia="Calibri" w:hAnsiTheme="majorHAnsi" w:cstheme="majorHAnsi"/>
          <w:sz w:val="32"/>
          <w:szCs w:val="32"/>
          <w:u w:val="single"/>
        </w:rPr>
        <w:t xml:space="preserve">” </w:t>
      </w:r>
      <w:r w:rsidRPr="00FC2A89">
        <w:rPr>
          <w:rFonts w:asciiTheme="majorHAnsi" w:eastAsia="Calibri" w:hAnsiTheme="majorHAnsi" w:cstheme="majorHAnsi"/>
          <w:b/>
          <w:sz w:val="32"/>
          <w:szCs w:val="32"/>
          <w:highlight w:val="green"/>
          <w:u w:val="single"/>
        </w:rPr>
        <w:t>nuclear war</w:t>
      </w:r>
      <w:r w:rsidRPr="00AD4C5F">
        <w:rPr>
          <w:rFonts w:asciiTheme="majorHAnsi" w:eastAsia="Calibri" w:hAnsiTheme="majorHAnsi" w:cstheme="majorHAnsi"/>
          <w:sz w:val="16"/>
          <w:szCs w:val="16"/>
        </w:rPr>
        <w:t xml:space="preserve"> between the superpowers. However, </w:t>
      </w:r>
      <w:r w:rsidRPr="00AD4C5F">
        <w:rPr>
          <w:rFonts w:asciiTheme="majorHAnsi" w:eastAsia="Calibri" w:hAnsiTheme="majorHAnsi" w:cstheme="majorHAnsi"/>
          <w:sz w:val="32"/>
          <w:szCs w:val="32"/>
          <w:u w:val="single"/>
        </w:rPr>
        <w:t xml:space="preserve">the </w:t>
      </w:r>
      <w:r w:rsidRPr="00AD4C5F">
        <w:rPr>
          <w:rFonts w:asciiTheme="majorHAnsi" w:eastAsia="Calibri" w:hAnsiTheme="majorHAnsi" w:cstheme="majorHAnsi"/>
          <w:b/>
          <w:sz w:val="32"/>
          <w:szCs w:val="32"/>
          <w:u w:val="single"/>
        </w:rPr>
        <w:t>long-term environmental effects</w:t>
      </w:r>
      <w:r w:rsidRPr="00AD4C5F">
        <w:rPr>
          <w:rFonts w:asciiTheme="majorHAnsi" w:eastAsia="Calibri" w:hAnsiTheme="majorHAnsi" w:cstheme="majorHAnsi"/>
          <w:sz w:val="16"/>
          <w:szCs w:val="16"/>
        </w:rPr>
        <w:t xml:space="preserve"> of the war </w:t>
      </w:r>
      <w:r w:rsidRPr="00FC2A89">
        <w:rPr>
          <w:rFonts w:asciiTheme="majorHAnsi" w:eastAsia="Calibri" w:hAnsiTheme="majorHAnsi" w:cstheme="majorHAnsi"/>
          <w:b/>
          <w:sz w:val="32"/>
          <w:szCs w:val="32"/>
          <w:highlight w:val="green"/>
          <w:u w:val="single"/>
        </w:rPr>
        <w:t>could</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16"/>
          <w:szCs w:val="16"/>
        </w:rPr>
        <w:t xml:space="preserve">significantly </w:t>
      </w:r>
      <w:r w:rsidRPr="00AD4C5F">
        <w:rPr>
          <w:rFonts w:asciiTheme="majorHAnsi" w:eastAsia="Calibri" w:hAnsiTheme="majorHAnsi" w:cstheme="majorHAnsi"/>
          <w:sz w:val="32"/>
          <w:szCs w:val="32"/>
          <w:u w:val="single"/>
        </w:rPr>
        <w:t>disrupt</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global weather for</w:t>
      </w:r>
      <w:r w:rsidRPr="00AD4C5F">
        <w:rPr>
          <w:rFonts w:asciiTheme="majorHAnsi" w:eastAsia="Calibri" w:hAnsiTheme="majorHAnsi" w:cstheme="majorHAnsi"/>
          <w:sz w:val="16"/>
          <w:szCs w:val="16"/>
        </w:rPr>
        <w:t xml:space="preserve"> at least </w:t>
      </w:r>
      <w:r w:rsidRPr="00AD4C5F">
        <w:rPr>
          <w:rFonts w:asciiTheme="majorHAnsi" w:eastAsia="Calibri" w:hAnsiTheme="majorHAnsi" w:cstheme="majorHAnsi"/>
          <w:sz w:val="32"/>
          <w:szCs w:val="32"/>
          <w:u w:val="single"/>
        </w:rPr>
        <w:t>a decade, which would</w:t>
      </w:r>
      <w:r w:rsidRPr="00AD4C5F">
        <w:rPr>
          <w:rFonts w:asciiTheme="majorHAnsi" w:eastAsia="Calibri" w:hAnsiTheme="majorHAnsi" w:cstheme="majorHAnsi"/>
          <w:sz w:val="16"/>
          <w:szCs w:val="16"/>
        </w:rPr>
        <w:t xml:space="preserve"> likely </w:t>
      </w:r>
      <w:r w:rsidRPr="00FC2A89">
        <w:rPr>
          <w:rFonts w:asciiTheme="majorHAnsi" w:eastAsia="Calibri" w:hAnsiTheme="majorHAnsi" w:cstheme="majorHAnsi"/>
          <w:b/>
          <w:sz w:val="32"/>
          <w:szCs w:val="32"/>
          <w:highlight w:val="green"/>
          <w:u w:val="single"/>
        </w:rPr>
        <w:t>result in</w:t>
      </w:r>
      <w:r w:rsidRPr="00AD4C5F">
        <w:rPr>
          <w:rFonts w:asciiTheme="majorHAnsi" w:eastAsia="Calibri" w:hAnsiTheme="majorHAnsi" w:cstheme="majorHAnsi"/>
          <w:sz w:val="32"/>
          <w:szCs w:val="32"/>
          <w:u w:val="single"/>
        </w:rPr>
        <w:t xml:space="preserve"> a </w:t>
      </w:r>
      <w:r w:rsidRPr="00AD4C5F">
        <w:rPr>
          <w:rFonts w:asciiTheme="majorHAnsi" w:eastAsia="Calibri" w:hAnsiTheme="majorHAnsi" w:cstheme="majorHAnsi"/>
          <w:sz w:val="16"/>
          <w:szCs w:val="16"/>
        </w:rPr>
        <w:t xml:space="preserve">vast </w:t>
      </w:r>
      <w:r w:rsidRPr="00FC2A89">
        <w:rPr>
          <w:rFonts w:asciiTheme="majorHAnsi" w:eastAsia="Calibri" w:hAnsiTheme="majorHAnsi" w:cstheme="majorHAnsi"/>
          <w:b/>
          <w:sz w:val="32"/>
          <w:szCs w:val="32"/>
          <w:highlight w:val="green"/>
          <w:u w:val="single"/>
        </w:rPr>
        <w:t>global famine</w:t>
      </w:r>
      <w:r w:rsidRPr="00AD4C5F">
        <w:rPr>
          <w:rFonts w:asciiTheme="majorHAnsi" w:eastAsia="Calibri" w:hAnsiTheme="majorHAnsi" w:cstheme="majorHAnsi"/>
          <w:sz w:val="16"/>
          <w:szCs w:val="16"/>
        </w:rPr>
        <w:t xml:space="preserve">. The scientists predicted that </w:t>
      </w:r>
      <w:r w:rsidRPr="00AD4C5F">
        <w:rPr>
          <w:rFonts w:asciiTheme="majorHAnsi" w:eastAsia="Calibri" w:hAnsiTheme="majorHAnsi" w:cstheme="majorHAnsi"/>
          <w:b/>
          <w:sz w:val="32"/>
          <w:szCs w:val="32"/>
          <w:u w:val="single"/>
        </w:rPr>
        <w:t>nuclear firestorms</w:t>
      </w:r>
      <w:r w:rsidRPr="00AD4C5F">
        <w:rPr>
          <w:rFonts w:asciiTheme="majorHAnsi" w:eastAsia="Calibri" w:hAnsiTheme="majorHAnsi" w:cstheme="majorHAnsi"/>
          <w:sz w:val="16"/>
          <w:szCs w:val="16"/>
        </w:rPr>
        <w:t xml:space="preserve"> in the burning cities </w:t>
      </w:r>
      <w:r w:rsidRPr="00AD4C5F">
        <w:rPr>
          <w:rFonts w:asciiTheme="majorHAnsi" w:eastAsia="Calibri" w:hAnsiTheme="majorHAnsi" w:cstheme="majorHAnsi"/>
          <w:sz w:val="32"/>
          <w:szCs w:val="32"/>
          <w:u w:val="single"/>
        </w:rPr>
        <w:t>would cause</w:t>
      </w:r>
      <w:r w:rsidRPr="00AD4C5F">
        <w:rPr>
          <w:rFonts w:asciiTheme="majorHAnsi" w:eastAsia="Calibri" w:hAnsiTheme="majorHAnsi" w:cstheme="majorHAnsi"/>
          <w:sz w:val="16"/>
          <w:szCs w:val="16"/>
        </w:rPr>
        <w:t xml:space="preserve"> at least </w:t>
      </w:r>
      <w:r w:rsidRPr="00AD4C5F">
        <w:rPr>
          <w:rFonts w:asciiTheme="majorHAnsi" w:eastAsia="Calibri" w:hAnsiTheme="majorHAnsi" w:cstheme="majorHAnsi"/>
          <w:sz w:val="32"/>
          <w:szCs w:val="32"/>
          <w:u w:val="single"/>
        </w:rPr>
        <w:t xml:space="preserve">five million tons of </w:t>
      </w:r>
      <w:r w:rsidRPr="00AD4C5F">
        <w:rPr>
          <w:rFonts w:asciiTheme="majorHAnsi" w:eastAsia="Calibri" w:hAnsiTheme="majorHAnsi" w:cstheme="majorHAnsi"/>
          <w:b/>
          <w:sz w:val="32"/>
          <w:szCs w:val="32"/>
          <w:u w:val="single"/>
        </w:rPr>
        <w:t>black carbon smoke</w:t>
      </w:r>
      <w:r w:rsidRPr="00AD4C5F">
        <w:rPr>
          <w:rFonts w:asciiTheme="majorHAnsi" w:eastAsia="Calibri" w:hAnsiTheme="majorHAnsi" w:cstheme="majorHAnsi"/>
          <w:sz w:val="32"/>
          <w:szCs w:val="32"/>
          <w:u w:val="single"/>
        </w:rPr>
        <w:t xml:space="preserve"> to</w:t>
      </w:r>
      <w:r w:rsidRPr="00AD4C5F">
        <w:rPr>
          <w:rFonts w:asciiTheme="majorHAnsi" w:eastAsia="Calibri" w:hAnsiTheme="majorHAnsi" w:cstheme="majorHAnsi"/>
          <w:sz w:val="16"/>
          <w:szCs w:val="16"/>
        </w:rPr>
        <w:t xml:space="preserve"> quickly </w:t>
      </w:r>
      <w:r w:rsidRPr="00AD4C5F">
        <w:rPr>
          <w:rFonts w:asciiTheme="majorHAnsi" w:eastAsia="Calibri" w:hAnsiTheme="majorHAnsi" w:cstheme="majorHAnsi"/>
          <w:sz w:val="32"/>
          <w:szCs w:val="32"/>
          <w:u w:val="single"/>
        </w:rPr>
        <w:t>rise</w:t>
      </w:r>
      <w:r w:rsidRPr="00AD4C5F">
        <w:rPr>
          <w:rFonts w:asciiTheme="majorHAnsi" w:eastAsia="Calibri" w:hAnsiTheme="majorHAnsi" w:cstheme="majorHAnsi"/>
          <w:sz w:val="16"/>
          <w:szCs w:val="16"/>
        </w:rPr>
        <w:t xml:space="preserve"> above cloud level </w:t>
      </w:r>
      <w:r w:rsidRPr="00AD4C5F">
        <w:rPr>
          <w:rFonts w:asciiTheme="majorHAnsi" w:eastAsia="Calibri" w:hAnsiTheme="majorHAnsi" w:cstheme="majorHAnsi"/>
          <w:sz w:val="32"/>
          <w:szCs w:val="32"/>
          <w:u w:val="single"/>
        </w:rPr>
        <w:t>into the stratosphere</w:t>
      </w:r>
      <w:r w:rsidRPr="00AD4C5F">
        <w:rPr>
          <w:rFonts w:asciiTheme="majorHAnsi" w:eastAsia="Calibri" w:hAnsiTheme="majorHAnsi" w:cstheme="majorHAnsi"/>
          <w:sz w:val="16"/>
          <w:szCs w:val="16"/>
        </w:rPr>
        <w:t xml:space="preserve">, where it could not be rained out. </w:t>
      </w:r>
      <w:r w:rsidRPr="00AD4C5F">
        <w:rPr>
          <w:rFonts w:asciiTheme="majorHAnsi" w:eastAsia="Calibri" w:hAnsiTheme="majorHAnsi" w:cstheme="majorHAnsi"/>
          <w:sz w:val="32"/>
          <w:szCs w:val="32"/>
          <w:u w:val="single"/>
        </w:rPr>
        <w:t xml:space="preserve">The smoke would circle the Earth in </w:t>
      </w:r>
      <w:r w:rsidRPr="00AD4C5F">
        <w:rPr>
          <w:rFonts w:asciiTheme="majorHAnsi" w:eastAsia="Calibri" w:hAnsiTheme="majorHAnsi" w:cstheme="majorHAnsi"/>
          <w:b/>
          <w:sz w:val="32"/>
          <w:szCs w:val="32"/>
          <w:u w:val="single"/>
        </w:rPr>
        <w:t>less than two weeks</w:t>
      </w:r>
      <w:r w:rsidRPr="00AD4C5F">
        <w:rPr>
          <w:rFonts w:asciiTheme="majorHAnsi" w:eastAsia="Calibri" w:hAnsiTheme="majorHAnsi" w:cstheme="majorHAnsi"/>
          <w:sz w:val="32"/>
          <w:szCs w:val="32"/>
          <w:u w:val="single"/>
        </w:rPr>
        <w:t xml:space="preserve"> and</w:t>
      </w:r>
      <w:r w:rsidRPr="00AD4C5F">
        <w:rPr>
          <w:rFonts w:asciiTheme="majorHAnsi" w:eastAsia="Calibri" w:hAnsiTheme="majorHAnsi" w:cstheme="majorHAnsi"/>
          <w:sz w:val="16"/>
          <w:szCs w:val="16"/>
        </w:rPr>
        <w:t xml:space="preserve"> would </w:t>
      </w:r>
      <w:r w:rsidRPr="00AD4C5F">
        <w:rPr>
          <w:rFonts w:asciiTheme="majorHAnsi" w:eastAsia="Calibri" w:hAnsiTheme="majorHAnsi" w:cstheme="majorHAnsi"/>
          <w:sz w:val="32"/>
          <w:szCs w:val="32"/>
          <w:u w:val="single"/>
        </w:rPr>
        <w:t xml:space="preserve">form </w:t>
      </w:r>
      <w:r w:rsidRPr="00FC2A89">
        <w:rPr>
          <w:rFonts w:asciiTheme="majorHAnsi" w:eastAsia="Calibri" w:hAnsiTheme="majorHAnsi" w:cstheme="majorHAnsi"/>
          <w:b/>
          <w:sz w:val="32"/>
          <w:szCs w:val="32"/>
          <w:highlight w:val="green"/>
          <w:u w:val="single"/>
        </w:rPr>
        <w:t>a</w:t>
      </w:r>
      <w:r w:rsidRPr="00AD4C5F">
        <w:rPr>
          <w:rFonts w:asciiTheme="majorHAnsi" w:eastAsia="Calibri" w:hAnsiTheme="majorHAnsi" w:cstheme="majorHAnsi"/>
          <w:sz w:val="16"/>
          <w:szCs w:val="16"/>
        </w:rPr>
        <w:t xml:space="preserve"> global </w:t>
      </w:r>
      <w:r w:rsidRPr="00AD4C5F">
        <w:rPr>
          <w:rFonts w:asciiTheme="majorHAnsi" w:eastAsia="Calibri" w:hAnsiTheme="majorHAnsi" w:cstheme="majorHAnsi"/>
          <w:b/>
          <w:sz w:val="32"/>
          <w:szCs w:val="32"/>
          <w:u w:val="single"/>
        </w:rPr>
        <w:t xml:space="preserve">stratospheric </w:t>
      </w:r>
      <w:r w:rsidRPr="00FC2A89">
        <w:rPr>
          <w:rFonts w:asciiTheme="majorHAnsi" w:eastAsia="Calibri" w:hAnsiTheme="majorHAnsi" w:cstheme="majorHAnsi"/>
          <w:b/>
          <w:sz w:val="32"/>
          <w:szCs w:val="32"/>
          <w:highlight w:val="green"/>
          <w:u w:val="single"/>
        </w:rPr>
        <w:t>smoke layer</w:t>
      </w:r>
      <w:r w:rsidRPr="00AD4C5F">
        <w:rPr>
          <w:rFonts w:asciiTheme="majorHAnsi" w:eastAsia="Calibri" w:hAnsiTheme="majorHAnsi" w:cstheme="majorHAnsi"/>
          <w:sz w:val="32"/>
          <w:szCs w:val="32"/>
          <w:u w:val="single"/>
        </w:rPr>
        <w:t xml:space="preserve"> that </w:t>
      </w:r>
      <w:r w:rsidRPr="00FC2A89">
        <w:rPr>
          <w:rFonts w:asciiTheme="majorHAnsi" w:eastAsia="Calibri" w:hAnsiTheme="majorHAnsi" w:cstheme="majorHAnsi"/>
          <w:b/>
          <w:sz w:val="32"/>
          <w:szCs w:val="32"/>
          <w:highlight w:val="green"/>
          <w:u w:val="single"/>
        </w:rPr>
        <w:t>would remain for</w:t>
      </w:r>
      <w:r w:rsidRPr="00AD4C5F">
        <w:rPr>
          <w:rFonts w:asciiTheme="majorHAnsi" w:eastAsia="Calibri" w:hAnsiTheme="majorHAnsi" w:cstheme="majorHAnsi"/>
          <w:sz w:val="32"/>
          <w:szCs w:val="32"/>
          <w:u w:val="single"/>
        </w:rPr>
        <w:t xml:space="preserve"> more than </w:t>
      </w:r>
      <w:r w:rsidRPr="00FC2A89">
        <w:rPr>
          <w:rFonts w:asciiTheme="majorHAnsi" w:eastAsia="Calibri" w:hAnsiTheme="majorHAnsi" w:cstheme="majorHAnsi"/>
          <w:b/>
          <w:sz w:val="32"/>
          <w:szCs w:val="32"/>
          <w:highlight w:val="green"/>
          <w:u w:val="single"/>
        </w:rPr>
        <w:t>a decade</w:t>
      </w:r>
      <w:r w:rsidRPr="00AD4C5F">
        <w:rPr>
          <w:rFonts w:asciiTheme="majorHAnsi" w:eastAsia="Calibri" w:hAnsiTheme="majorHAnsi" w:cstheme="majorHAnsi"/>
          <w:sz w:val="32"/>
          <w:szCs w:val="32"/>
          <w:u w:val="single"/>
        </w:rPr>
        <w:t>. The smoke would absorb</w:t>
      </w:r>
      <w:r w:rsidRPr="00AD4C5F">
        <w:rPr>
          <w:rFonts w:asciiTheme="majorHAnsi" w:eastAsia="Calibri" w:hAnsiTheme="majorHAnsi" w:cstheme="majorHAnsi"/>
          <w:sz w:val="16"/>
          <w:szCs w:val="16"/>
        </w:rPr>
        <w:t xml:space="preserve"> warming </w:t>
      </w:r>
      <w:r w:rsidRPr="00AD4C5F">
        <w:rPr>
          <w:rFonts w:asciiTheme="majorHAnsi" w:eastAsia="Calibri" w:hAnsiTheme="majorHAnsi" w:cstheme="majorHAnsi"/>
          <w:sz w:val="32"/>
          <w:szCs w:val="32"/>
          <w:u w:val="single"/>
        </w:rPr>
        <w:t xml:space="preserve">sunlight, which would </w:t>
      </w:r>
      <w:r w:rsidRPr="00AD4C5F">
        <w:rPr>
          <w:rFonts w:asciiTheme="majorHAnsi" w:eastAsia="Calibri" w:hAnsiTheme="majorHAnsi" w:cstheme="majorHAnsi"/>
          <w:b/>
          <w:sz w:val="32"/>
          <w:szCs w:val="32"/>
          <w:u w:val="single"/>
        </w:rPr>
        <w:t>heat the smoke</w:t>
      </w:r>
      <w:r w:rsidRPr="00AD4C5F">
        <w:rPr>
          <w:rFonts w:asciiTheme="majorHAnsi" w:eastAsia="Calibri" w:hAnsiTheme="majorHAnsi" w:cstheme="majorHAnsi"/>
          <w:sz w:val="32"/>
          <w:szCs w:val="32"/>
          <w:u w:val="single"/>
        </w:rPr>
        <w:t xml:space="preserve"> to</w:t>
      </w:r>
      <w:r w:rsidRPr="00AD4C5F">
        <w:rPr>
          <w:rFonts w:asciiTheme="majorHAnsi" w:eastAsia="Calibri" w:hAnsiTheme="majorHAnsi" w:cstheme="majorHAnsi"/>
          <w:sz w:val="16"/>
          <w:szCs w:val="16"/>
        </w:rPr>
        <w:t xml:space="preserve"> temperatures near </w:t>
      </w:r>
      <w:r w:rsidRPr="00AD4C5F">
        <w:rPr>
          <w:rFonts w:asciiTheme="majorHAnsi" w:eastAsia="Calibri" w:hAnsiTheme="majorHAnsi" w:cstheme="majorHAnsi"/>
          <w:sz w:val="32"/>
          <w:szCs w:val="32"/>
          <w:u w:val="single"/>
        </w:rPr>
        <w:t xml:space="preserve">the boiling point of water, </w:t>
      </w:r>
      <w:r w:rsidRPr="00AD4C5F">
        <w:rPr>
          <w:rFonts w:asciiTheme="majorHAnsi" w:eastAsia="Calibri" w:hAnsiTheme="majorHAnsi" w:cstheme="majorHAnsi"/>
          <w:sz w:val="16"/>
          <w:szCs w:val="16"/>
        </w:rPr>
        <w:t>producing</w:t>
      </w:r>
      <w:r w:rsidRPr="00FC2A89">
        <w:rPr>
          <w:rFonts w:asciiTheme="majorHAnsi" w:eastAsia="Calibri" w:hAnsiTheme="majorHAnsi" w:cstheme="majorHAnsi"/>
          <w:b/>
          <w:sz w:val="32"/>
          <w:szCs w:val="32"/>
          <w:highlight w:val="green"/>
          <w:u w:val="single"/>
        </w:rPr>
        <w:t xml:space="preserve"> ozone losses of</w:t>
      </w:r>
      <w:r w:rsidRPr="00AD4C5F">
        <w:rPr>
          <w:rFonts w:asciiTheme="majorHAnsi" w:eastAsia="Calibri" w:hAnsiTheme="majorHAnsi" w:cstheme="majorHAnsi"/>
          <w:sz w:val="16"/>
          <w:szCs w:val="16"/>
        </w:rPr>
        <w:t xml:space="preserve"> 20 to</w:t>
      </w:r>
      <w:r w:rsidRPr="00AD4C5F">
        <w:rPr>
          <w:rFonts w:asciiTheme="majorHAnsi" w:eastAsia="Calibri" w:hAnsiTheme="majorHAnsi" w:cstheme="majorHAnsi"/>
          <w:b/>
          <w:sz w:val="32"/>
          <w:szCs w:val="32"/>
          <w:u w:val="single"/>
        </w:rPr>
        <w:t xml:space="preserve"> </w:t>
      </w:r>
      <w:r w:rsidRPr="00FC2A89">
        <w:rPr>
          <w:rFonts w:asciiTheme="majorHAnsi" w:eastAsia="Calibri" w:hAnsiTheme="majorHAnsi" w:cstheme="majorHAnsi"/>
          <w:b/>
          <w:sz w:val="32"/>
          <w:szCs w:val="32"/>
          <w:highlight w:val="green"/>
          <w:u w:val="single"/>
        </w:rPr>
        <w:t>50 percent</w:t>
      </w:r>
      <w:r w:rsidRPr="00AD4C5F">
        <w:rPr>
          <w:rFonts w:asciiTheme="majorHAnsi" w:eastAsia="Calibri" w:hAnsiTheme="majorHAnsi" w:cstheme="majorHAnsi"/>
          <w:b/>
          <w:sz w:val="32"/>
          <w:szCs w:val="32"/>
          <w:u w:val="single"/>
        </w:rPr>
        <w:t xml:space="preserve"> </w:t>
      </w:r>
      <w:proofErr w:type="gramStart"/>
      <w:r w:rsidRPr="00AD4C5F">
        <w:rPr>
          <w:rFonts w:asciiTheme="majorHAnsi" w:eastAsia="Calibri" w:hAnsiTheme="majorHAnsi" w:cstheme="majorHAnsi"/>
          <w:sz w:val="16"/>
          <w:szCs w:val="16"/>
        </w:rPr>
        <w:t>over populated</w:t>
      </w:r>
      <w:proofErr w:type="gramEnd"/>
      <w:r w:rsidRPr="00AD4C5F">
        <w:rPr>
          <w:rFonts w:asciiTheme="majorHAnsi" w:eastAsia="Calibri" w:hAnsiTheme="majorHAnsi" w:cstheme="majorHAnsi"/>
          <w:sz w:val="16"/>
          <w:szCs w:val="16"/>
        </w:rPr>
        <w:t xml:space="preserve"> areas. </w:t>
      </w:r>
      <w:r w:rsidRPr="00AD4C5F">
        <w:rPr>
          <w:rFonts w:asciiTheme="majorHAnsi" w:eastAsia="Calibri" w:hAnsiTheme="majorHAnsi" w:cstheme="majorHAnsi"/>
          <w:sz w:val="32"/>
          <w:szCs w:val="32"/>
          <w:u w:val="single"/>
        </w:rPr>
        <w:t>This would</w:t>
      </w:r>
      <w:r w:rsidRPr="00AD4C5F">
        <w:rPr>
          <w:rFonts w:asciiTheme="majorHAnsi" w:eastAsia="Calibri" w:hAnsiTheme="majorHAnsi" w:cstheme="majorHAnsi"/>
          <w:sz w:val="16"/>
          <w:szCs w:val="16"/>
        </w:rPr>
        <w:t xml:space="preserve"> almost </w:t>
      </w:r>
      <w:r w:rsidRPr="00AD4C5F">
        <w:rPr>
          <w:rFonts w:asciiTheme="majorHAnsi" w:eastAsia="Calibri" w:hAnsiTheme="majorHAnsi" w:cstheme="majorHAnsi"/>
          <w:sz w:val="32"/>
          <w:szCs w:val="32"/>
          <w:u w:val="single"/>
        </w:rPr>
        <w:t>double the amount of UV-B reaching</w:t>
      </w:r>
      <w:r w:rsidRPr="00AD4C5F">
        <w:rPr>
          <w:rFonts w:asciiTheme="majorHAnsi" w:eastAsia="Calibri" w:hAnsiTheme="majorHAnsi" w:cstheme="majorHAnsi"/>
          <w:sz w:val="16"/>
          <w:szCs w:val="16"/>
        </w:rPr>
        <w:t xml:space="preserve"> the most populated </w:t>
      </w:r>
      <w:r w:rsidRPr="00AD4C5F">
        <w:rPr>
          <w:rFonts w:asciiTheme="majorHAnsi" w:eastAsia="Calibri" w:hAnsiTheme="majorHAnsi" w:cstheme="majorHAnsi"/>
          <w:sz w:val="16"/>
          <w:szCs w:val="16"/>
        </w:rPr>
        <w:lastRenderedPageBreak/>
        <w:t xml:space="preserve">regions of </w:t>
      </w:r>
      <w:r w:rsidRPr="00AD4C5F">
        <w:rPr>
          <w:rFonts w:asciiTheme="majorHAnsi" w:eastAsia="Calibri" w:hAnsiTheme="majorHAnsi" w:cstheme="majorHAnsi"/>
          <w:sz w:val="32"/>
          <w:szCs w:val="32"/>
          <w:u w:val="single"/>
        </w:rPr>
        <w:t>the mid-latitudes</w:t>
      </w:r>
      <w:r w:rsidRPr="00AD4C5F">
        <w:rPr>
          <w:rFonts w:asciiTheme="majorHAnsi" w:eastAsia="Calibri" w:hAnsiTheme="majorHAnsi" w:cstheme="majorHAnsi"/>
          <w:sz w:val="16"/>
          <w:szCs w:val="16"/>
        </w:rPr>
        <w:t xml:space="preserve">, and it would create UV-B indices unprecedented in human history. In North America and Central Europe, </w:t>
      </w:r>
      <w:r w:rsidRPr="00AD4C5F">
        <w:rPr>
          <w:rFonts w:asciiTheme="majorHAnsi" w:eastAsia="Calibri" w:hAnsiTheme="majorHAnsi" w:cstheme="majorHAnsi"/>
          <w:sz w:val="32"/>
          <w:szCs w:val="32"/>
          <w:u w:val="single"/>
        </w:rPr>
        <w:t>the time required to get a</w:t>
      </w:r>
      <w:r w:rsidRPr="00AD4C5F">
        <w:rPr>
          <w:rFonts w:asciiTheme="majorHAnsi" w:eastAsia="Calibri" w:hAnsiTheme="majorHAnsi" w:cstheme="majorHAnsi"/>
          <w:sz w:val="16"/>
          <w:szCs w:val="16"/>
        </w:rPr>
        <w:t xml:space="preserve"> painful </w:t>
      </w:r>
      <w:r w:rsidRPr="00AD4C5F">
        <w:rPr>
          <w:rFonts w:asciiTheme="majorHAnsi" w:eastAsia="Calibri" w:hAnsiTheme="majorHAnsi" w:cstheme="majorHAnsi"/>
          <w:sz w:val="32"/>
          <w:szCs w:val="32"/>
          <w:u w:val="single"/>
        </w:rPr>
        <w:t>sunburn</w:t>
      </w:r>
      <w:r w:rsidRPr="00AD4C5F">
        <w:rPr>
          <w:rFonts w:asciiTheme="majorHAnsi" w:eastAsia="Calibri" w:hAnsiTheme="majorHAnsi" w:cstheme="majorHAnsi"/>
          <w:sz w:val="16"/>
          <w:szCs w:val="16"/>
        </w:rPr>
        <w:t xml:space="preserve"> at mid-day in June </w:t>
      </w:r>
      <w:r w:rsidRPr="00AD4C5F">
        <w:rPr>
          <w:rFonts w:asciiTheme="majorHAnsi" w:eastAsia="Calibri" w:hAnsiTheme="majorHAnsi" w:cstheme="majorHAnsi"/>
          <w:sz w:val="32"/>
          <w:szCs w:val="32"/>
          <w:u w:val="single"/>
        </w:rPr>
        <w:t>could decrease to</w:t>
      </w:r>
      <w:r w:rsidRPr="00AD4C5F">
        <w:rPr>
          <w:rFonts w:asciiTheme="majorHAnsi" w:eastAsia="Calibri" w:hAnsiTheme="majorHAnsi" w:cstheme="majorHAnsi"/>
          <w:sz w:val="16"/>
          <w:szCs w:val="16"/>
        </w:rPr>
        <w:t xml:space="preserve"> as little as </w:t>
      </w:r>
      <w:r w:rsidRPr="00AD4C5F">
        <w:rPr>
          <w:rFonts w:asciiTheme="majorHAnsi" w:eastAsia="Calibri" w:hAnsiTheme="majorHAnsi" w:cstheme="majorHAnsi"/>
          <w:sz w:val="32"/>
          <w:szCs w:val="32"/>
          <w:u w:val="single"/>
        </w:rPr>
        <w:t>six minutes</w:t>
      </w:r>
      <w:r w:rsidRPr="00AD4C5F">
        <w:rPr>
          <w:rFonts w:asciiTheme="majorHAnsi" w:eastAsia="Calibri" w:hAnsiTheme="majorHAnsi" w:cstheme="majorHAnsi"/>
          <w:sz w:val="16"/>
          <w:szCs w:val="16"/>
        </w:rPr>
        <w:t xml:space="preserve"> for fair-skinned individuals. </w:t>
      </w:r>
      <w:r w:rsidRPr="00AD4C5F">
        <w:rPr>
          <w:rFonts w:asciiTheme="majorHAnsi" w:eastAsia="Calibri" w:hAnsiTheme="majorHAnsi" w:cstheme="majorHAnsi"/>
          <w:sz w:val="32"/>
          <w:szCs w:val="32"/>
          <w:u w:val="single"/>
        </w:rPr>
        <w:t>As the smoke</w:t>
      </w:r>
      <w:r w:rsidRPr="00AD4C5F">
        <w:rPr>
          <w:rFonts w:asciiTheme="majorHAnsi" w:eastAsia="Calibri" w:hAnsiTheme="majorHAnsi" w:cstheme="majorHAnsi"/>
          <w:sz w:val="16"/>
          <w:szCs w:val="16"/>
        </w:rPr>
        <w:t xml:space="preserve"> layer </w:t>
      </w:r>
      <w:r w:rsidRPr="00AD4C5F">
        <w:rPr>
          <w:rFonts w:asciiTheme="majorHAnsi" w:eastAsia="Calibri" w:hAnsiTheme="majorHAnsi" w:cstheme="majorHAnsi"/>
          <w:sz w:val="32"/>
          <w:szCs w:val="32"/>
          <w:u w:val="single"/>
        </w:rPr>
        <w:t>blocked</w:t>
      </w:r>
      <w:r w:rsidRPr="00AD4C5F">
        <w:rPr>
          <w:rFonts w:asciiTheme="majorHAnsi" w:eastAsia="Calibri" w:hAnsiTheme="majorHAnsi" w:cstheme="majorHAnsi"/>
          <w:sz w:val="16"/>
          <w:szCs w:val="16"/>
        </w:rPr>
        <w:t xml:space="preserve"> warming </w:t>
      </w:r>
      <w:r w:rsidRPr="00AD4C5F">
        <w:rPr>
          <w:rFonts w:asciiTheme="majorHAnsi" w:eastAsia="Calibri" w:hAnsiTheme="majorHAnsi" w:cstheme="majorHAnsi"/>
          <w:sz w:val="32"/>
          <w:szCs w:val="32"/>
          <w:u w:val="single"/>
        </w:rPr>
        <w:t>sunlight</w:t>
      </w:r>
      <w:r w:rsidRPr="00AD4C5F">
        <w:rPr>
          <w:rFonts w:asciiTheme="majorHAnsi" w:eastAsia="Calibri" w:hAnsiTheme="majorHAnsi" w:cstheme="majorHAnsi"/>
          <w:sz w:val="16"/>
          <w:szCs w:val="16"/>
        </w:rPr>
        <w:t xml:space="preserve"> from reaching the Earth’s surface, </w:t>
      </w:r>
      <w:r w:rsidRPr="00AD4C5F">
        <w:rPr>
          <w:rFonts w:asciiTheme="majorHAnsi" w:eastAsia="Calibri" w:hAnsiTheme="majorHAnsi" w:cstheme="majorHAnsi"/>
          <w:sz w:val="32"/>
          <w:szCs w:val="32"/>
          <w:u w:val="single"/>
        </w:rPr>
        <w:t xml:space="preserve">it would produce the </w:t>
      </w:r>
      <w:r w:rsidRPr="00AD4C5F">
        <w:rPr>
          <w:rFonts w:asciiTheme="majorHAnsi" w:eastAsia="Calibri" w:hAnsiTheme="majorHAnsi" w:cstheme="majorHAnsi"/>
          <w:b/>
          <w:sz w:val="32"/>
          <w:szCs w:val="32"/>
          <w:u w:val="single"/>
        </w:rPr>
        <w:t>coldest</w:t>
      </w:r>
      <w:r w:rsidRPr="00AD4C5F">
        <w:rPr>
          <w:rFonts w:asciiTheme="majorHAnsi" w:eastAsia="Calibri" w:hAnsiTheme="majorHAnsi" w:cstheme="majorHAnsi"/>
          <w:sz w:val="16"/>
          <w:szCs w:val="16"/>
        </w:rPr>
        <w:t xml:space="preserve"> average </w:t>
      </w:r>
      <w:r w:rsidRPr="00AD4C5F">
        <w:rPr>
          <w:rFonts w:asciiTheme="majorHAnsi" w:eastAsia="Calibri" w:hAnsiTheme="majorHAnsi" w:cstheme="majorHAnsi"/>
          <w:b/>
          <w:sz w:val="32"/>
          <w:szCs w:val="32"/>
          <w:u w:val="single"/>
        </w:rPr>
        <w:t>surface temperatures</w:t>
      </w:r>
      <w:r w:rsidRPr="00AD4C5F">
        <w:rPr>
          <w:rFonts w:asciiTheme="majorHAnsi" w:eastAsia="Calibri" w:hAnsiTheme="majorHAnsi" w:cstheme="majorHAnsi"/>
          <w:sz w:val="32"/>
          <w:szCs w:val="32"/>
          <w:u w:val="single"/>
        </w:rPr>
        <w:t xml:space="preserve"> in</w:t>
      </w:r>
      <w:r w:rsidRPr="00AD4C5F">
        <w:rPr>
          <w:rFonts w:asciiTheme="majorHAnsi" w:eastAsia="Calibri" w:hAnsiTheme="majorHAnsi" w:cstheme="majorHAnsi"/>
          <w:sz w:val="16"/>
          <w:szCs w:val="16"/>
        </w:rPr>
        <w:t xml:space="preserve"> the last </w:t>
      </w:r>
      <w:r w:rsidRPr="00AD4C5F">
        <w:rPr>
          <w:rFonts w:asciiTheme="majorHAnsi" w:eastAsia="Calibri" w:hAnsiTheme="majorHAnsi" w:cstheme="majorHAnsi"/>
          <w:sz w:val="32"/>
          <w:szCs w:val="32"/>
          <w:u w:val="single"/>
        </w:rPr>
        <w:t>1,000 years</w:t>
      </w:r>
      <w:r w:rsidRPr="00AD4C5F">
        <w:rPr>
          <w:rFonts w:asciiTheme="majorHAnsi" w:eastAsia="Calibri" w:hAnsiTheme="majorHAnsi" w:cstheme="majorHAnsi"/>
          <w:sz w:val="16"/>
          <w:szCs w:val="16"/>
        </w:rPr>
        <w:t xml:space="preserve">. The scientists calculated that </w:t>
      </w:r>
      <w:r w:rsidRPr="00AD4C5F">
        <w:rPr>
          <w:rFonts w:asciiTheme="majorHAnsi" w:eastAsia="Calibri" w:hAnsiTheme="majorHAnsi" w:cstheme="majorHAnsi"/>
          <w:sz w:val="32"/>
          <w:szCs w:val="32"/>
          <w:u w:val="single"/>
        </w:rPr>
        <w:t xml:space="preserve">global </w:t>
      </w:r>
      <w:r w:rsidRPr="00FC2A89">
        <w:rPr>
          <w:rFonts w:asciiTheme="majorHAnsi" w:eastAsia="Calibri" w:hAnsiTheme="majorHAnsi" w:cstheme="majorHAnsi"/>
          <w:b/>
          <w:sz w:val="32"/>
          <w:szCs w:val="32"/>
          <w:highlight w:val="green"/>
          <w:u w:val="single"/>
        </w:rPr>
        <w:t xml:space="preserve">food production would decrease </w:t>
      </w:r>
      <w:r w:rsidRPr="00AD4C5F">
        <w:rPr>
          <w:rFonts w:asciiTheme="majorHAnsi" w:eastAsia="Calibri" w:hAnsiTheme="majorHAnsi" w:cstheme="majorHAnsi"/>
          <w:sz w:val="16"/>
          <w:szCs w:val="16"/>
        </w:rPr>
        <w:t xml:space="preserve">by 20 to </w:t>
      </w:r>
      <w:r w:rsidRPr="00FC2A89">
        <w:rPr>
          <w:rFonts w:asciiTheme="majorHAnsi" w:eastAsia="Calibri" w:hAnsiTheme="majorHAnsi" w:cstheme="majorHAnsi"/>
          <w:b/>
          <w:sz w:val="32"/>
          <w:szCs w:val="32"/>
          <w:highlight w:val="green"/>
          <w:u w:val="single"/>
        </w:rPr>
        <w:t>40 percent</w:t>
      </w:r>
      <w:r w:rsidRPr="00AD4C5F">
        <w:rPr>
          <w:rFonts w:asciiTheme="majorHAnsi" w:eastAsia="Calibri" w:hAnsiTheme="majorHAnsi" w:cstheme="majorHAnsi"/>
          <w:sz w:val="16"/>
          <w:szCs w:val="16"/>
        </w:rPr>
        <w:t xml:space="preserve"> during a five-year period following such a war. Medical experts have predicted that the shortening of growing seasons and corresponding </w:t>
      </w:r>
      <w:r w:rsidRPr="00AD4C5F">
        <w:rPr>
          <w:rFonts w:asciiTheme="majorHAnsi" w:eastAsia="Calibri" w:hAnsiTheme="majorHAnsi" w:cstheme="majorHAnsi"/>
          <w:sz w:val="32"/>
          <w:szCs w:val="32"/>
          <w:u w:val="single"/>
        </w:rPr>
        <w:t>decreases in agricultural production could cause</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b/>
          <w:sz w:val="32"/>
          <w:szCs w:val="32"/>
          <w:u w:val="single"/>
        </w:rPr>
        <w:t>two billion</w:t>
      </w:r>
      <w:r w:rsidRPr="00AD4C5F">
        <w:rPr>
          <w:rFonts w:asciiTheme="majorHAnsi" w:eastAsia="Calibri" w:hAnsiTheme="majorHAnsi" w:cstheme="majorHAnsi"/>
          <w:sz w:val="16"/>
          <w:szCs w:val="16"/>
        </w:rPr>
        <w:t xml:space="preserve"> people </w:t>
      </w:r>
      <w:r w:rsidRPr="00AD4C5F">
        <w:rPr>
          <w:rFonts w:asciiTheme="majorHAnsi" w:eastAsia="Calibri" w:hAnsiTheme="majorHAnsi" w:cstheme="majorHAnsi"/>
          <w:sz w:val="32"/>
          <w:szCs w:val="32"/>
          <w:u w:val="single"/>
        </w:rPr>
        <w:t>to</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sz w:val="32"/>
          <w:szCs w:val="32"/>
          <w:u w:val="single"/>
        </w:rPr>
        <w:t xml:space="preserve">perish from </w:t>
      </w:r>
      <w:r w:rsidRPr="00AD4C5F">
        <w:rPr>
          <w:rFonts w:asciiTheme="majorHAnsi" w:eastAsia="Calibri" w:hAnsiTheme="majorHAnsi" w:cstheme="majorHAnsi"/>
          <w:b/>
          <w:sz w:val="32"/>
          <w:szCs w:val="32"/>
          <w:u w:val="single"/>
        </w:rPr>
        <w:t>famine</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climatologists</w:t>
      </w:r>
      <w:r w:rsidRPr="00AD4C5F">
        <w:rPr>
          <w:rFonts w:asciiTheme="majorHAnsi" w:eastAsia="Calibri" w:hAnsiTheme="majorHAnsi" w:cstheme="majorHAnsi"/>
          <w:sz w:val="16"/>
          <w:szCs w:val="16"/>
        </w:rPr>
        <w:t xml:space="preserve"> also </w:t>
      </w:r>
      <w:r w:rsidRPr="00AD4C5F">
        <w:rPr>
          <w:rFonts w:asciiTheme="majorHAnsi" w:eastAsia="Calibri" w:hAnsiTheme="majorHAnsi" w:cstheme="majorHAnsi"/>
          <w:sz w:val="32"/>
          <w:szCs w:val="32"/>
          <w:u w:val="single"/>
        </w:rPr>
        <w:t>investigated the effects of a nuclear war fought with</w:t>
      </w:r>
      <w:r w:rsidRPr="00AD4C5F">
        <w:rPr>
          <w:rFonts w:asciiTheme="majorHAnsi" w:eastAsia="Calibri" w:hAnsiTheme="majorHAnsi" w:cstheme="majorHAnsi"/>
          <w:sz w:val="16"/>
          <w:szCs w:val="16"/>
        </w:rPr>
        <w:t xml:space="preserve"> the vastly more powerful modern</w:t>
      </w:r>
      <w:r w:rsidRPr="00AD4C5F">
        <w:rPr>
          <w:rFonts w:asciiTheme="majorHAnsi" w:eastAsia="Calibri" w:hAnsiTheme="majorHAnsi" w:cstheme="majorHAnsi"/>
          <w:b/>
          <w:sz w:val="32"/>
          <w:szCs w:val="32"/>
          <w:u w:val="single"/>
        </w:rPr>
        <w:t xml:space="preserve"> thermonuclear </w:t>
      </w:r>
      <w:r w:rsidRPr="00AD4C5F">
        <w:rPr>
          <w:rFonts w:asciiTheme="majorHAnsi" w:eastAsia="Calibri" w:hAnsiTheme="majorHAnsi" w:cstheme="majorHAnsi"/>
          <w:sz w:val="16"/>
          <w:szCs w:val="16"/>
        </w:rPr>
        <w:t>weapons</w:t>
      </w:r>
      <w:r w:rsidRPr="00AD4C5F">
        <w:rPr>
          <w:rFonts w:asciiTheme="majorHAnsi" w:eastAsia="Calibri" w:hAnsiTheme="majorHAnsi" w:cstheme="majorHAnsi"/>
          <w:sz w:val="32"/>
          <w:szCs w:val="32"/>
          <w:u w:val="single"/>
        </w:rPr>
        <w:t xml:space="preserve"> possessed by the U</w:t>
      </w:r>
      <w:r w:rsidRPr="00AD4C5F">
        <w:rPr>
          <w:rFonts w:asciiTheme="majorHAnsi" w:eastAsia="Calibri" w:hAnsiTheme="majorHAnsi" w:cstheme="majorHAnsi"/>
          <w:sz w:val="16"/>
          <w:szCs w:val="16"/>
        </w:rPr>
        <w:t xml:space="preserve">nited </w:t>
      </w:r>
      <w:r w:rsidRPr="00AD4C5F">
        <w:rPr>
          <w:rFonts w:asciiTheme="majorHAnsi" w:eastAsia="Calibri" w:hAnsiTheme="majorHAnsi" w:cstheme="majorHAnsi"/>
          <w:sz w:val="32"/>
          <w:szCs w:val="32"/>
          <w:u w:val="single"/>
        </w:rPr>
        <w:t>S</w:t>
      </w:r>
      <w:r w:rsidRPr="00AD4C5F">
        <w:rPr>
          <w:rFonts w:asciiTheme="majorHAnsi" w:eastAsia="Calibri" w:hAnsiTheme="majorHAnsi" w:cstheme="majorHAnsi"/>
          <w:sz w:val="16"/>
          <w:szCs w:val="16"/>
        </w:rPr>
        <w:t xml:space="preserve">tates, </w:t>
      </w:r>
      <w:r w:rsidRPr="00AD4C5F">
        <w:rPr>
          <w:rFonts w:asciiTheme="majorHAnsi" w:eastAsia="Calibri" w:hAnsiTheme="majorHAnsi" w:cstheme="majorHAnsi"/>
          <w:sz w:val="32"/>
          <w:szCs w:val="32"/>
          <w:u w:val="single"/>
        </w:rPr>
        <w:t>Russia, China, France, and England. Some</w:t>
      </w:r>
      <w:r w:rsidRPr="00AD4C5F">
        <w:rPr>
          <w:rFonts w:asciiTheme="majorHAnsi" w:eastAsia="Calibri" w:hAnsiTheme="majorHAnsi" w:cstheme="majorHAnsi"/>
          <w:sz w:val="16"/>
          <w:szCs w:val="16"/>
        </w:rPr>
        <w:t xml:space="preserve"> of the thermonuclear weapons constructed during the 1950s and 1960s were 1,000 times more powerful</w:t>
      </w:r>
      <w:r w:rsidRPr="00AD4C5F">
        <w:rPr>
          <w:rFonts w:asciiTheme="majorHAnsi" w:eastAsia="Calibri" w:hAnsiTheme="majorHAnsi" w:cstheme="majorHAnsi"/>
          <w:sz w:val="32"/>
          <w:szCs w:val="32"/>
          <w:u w:val="single"/>
        </w:rPr>
        <w:t xml:space="preserve"> than an atomic bomb</w:t>
      </w:r>
      <w:r w:rsidRPr="00AD4C5F">
        <w:rPr>
          <w:rFonts w:asciiTheme="majorHAnsi" w:eastAsia="Calibri" w:hAnsiTheme="majorHAnsi" w:cstheme="majorHAnsi"/>
          <w:sz w:val="16"/>
          <w:szCs w:val="16"/>
        </w:rPr>
        <w:t xml:space="preserve">. During the last 30 years, the average size of thermonuclear or “strategic” nuclear weapons has decreased. Yet today, </w:t>
      </w:r>
      <w:r w:rsidRPr="00AD4C5F">
        <w:rPr>
          <w:rFonts w:asciiTheme="majorHAnsi" w:eastAsia="Calibri" w:hAnsiTheme="majorHAnsi" w:cstheme="majorHAnsi"/>
          <w:sz w:val="32"/>
          <w:szCs w:val="32"/>
          <w:u w:val="single"/>
        </w:rPr>
        <w:t>each of the</w:t>
      </w:r>
      <w:r w:rsidRPr="00AD4C5F">
        <w:rPr>
          <w:rFonts w:asciiTheme="majorHAnsi" w:eastAsia="Calibri" w:hAnsiTheme="majorHAnsi" w:cstheme="majorHAnsi"/>
          <w:sz w:val="16"/>
          <w:szCs w:val="16"/>
        </w:rPr>
        <w:t xml:space="preserve"> approximately </w:t>
      </w:r>
      <w:r w:rsidRPr="00AD4C5F">
        <w:rPr>
          <w:rFonts w:asciiTheme="majorHAnsi" w:eastAsia="Calibri" w:hAnsiTheme="majorHAnsi" w:cstheme="majorHAnsi"/>
          <w:sz w:val="32"/>
          <w:szCs w:val="32"/>
          <w:u w:val="single"/>
        </w:rPr>
        <w:t>3,540</w:t>
      </w:r>
      <w:r w:rsidRPr="00AD4C5F">
        <w:rPr>
          <w:rFonts w:asciiTheme="majorHAnsi" w:eastAsia="Calibri" w:hAnsiTheme="majorHAnsi" w:cstheme="majorHAnsi"/>
          <w:sz w:val="16"/>
          <w:szCs w:val="16"/>
        </w:rPr>
        <w:t xml:space="preserve"> strategic </w:t>
      </w:r>
      <w:r w:rsidRPr="00AD4C5F">
        <w:rPr>
          <w:rFonts w:asciiTheme="majorHAnsi" w:eastAsia="Calibri" w:hAnsiTheme="majorHAnsi" w:cstheme="majorHAnsi"/>
          <w:sz w:val="32"/>
          <w:szCs w:val="32"/>
          <w:u w:val="single"/>
        </w:rPr>
        <w:t>weapons deployed by the U</w:t>
      </w:r>
      <w:r w:rsidRPr="00AD4C5F">
        <w:rPr>
          <w:rFonts w:asciiTheme="majorHAnsi" w:eastAsia="Calibri" w:hAnsiTheme="majorHAnsi" w:cstheme="majorHAnsi"/>
          <w:sz w:val="16"/>
          <w:szCs w:val="16"/>
        </w:rPr>
        <w:t xml:space="preserve">nited </w:t>
      </w:r>
      <w:r w:rsidRPr="00AD4C5F">
        <w:rPr>
          <w:rFonts w:asciiTheme="majorHAnsi" w:eastAsia="Calibri" w:hAnsiTheme="majorHAnsi" w:cstheme="majorHAnsi"/>
          <w:sz w:val="32"/>
          <w:szCs w:val="32"/>
          <w:u w:val="single"/>
        </w:rPr>
        <w:t>S</w:t>
      </w:r>
      <w:r w:rsidRPr="00AD4C5F">
        <w:rPr>
          <w:rFonts w:asciiTheme="majorHAnsi" w:eastAsia="Calibri" w:hAnsiTheme="majorHAnsi" w:cstheme="majorHAnsi"/>
          <w:sz w:val="16"/>
          <w:szCs w:val="16"/>
        </w:rPr>
        <w:t xml:space="preserve">tates </w:t>
      </w:r>
      <w:r w:rsidRPr="00AD4C5F">
        <w:rPr>
          <w:rFonts w:asciiTheme="majorHAnsi" w:eastAsia="Calibri" w:hAnsiTheme="majorHAnsi" w:cstheme="majorHAnsi"/>
          <w:sz w:val="32"/>
          <w:szCs w:val="32"/>
          <w:u w:val="single"/>
        </w:rPr>
        <w:t>and Russia is</w:t>
      </w:r>
      <w:r w:rsidRPr="00AD4C5F">
        <w:rPr>
          <w:rFonts w:asciiTheme="majorHAnsi" w:eastAsia="Calibri" w:hAnsiTheme="majorHAnsi" w:cstheme="majorHAnsi"/>
          <w:sz w:val="16"/>
          <w:szCs w:val="16"/>
        </w:rPr>
        <w:t xml:space="preserve"> seven to </w:t>
      </w:r>
      <w:r w:rsidRPr="00AD4C5F">
        <w:rPr>
          <w:rFonts w:asciiTheme="majorHAnsi" w:eastAsia="Calibri" w:hAnsiTheme="majorHAnsi" w:cstheme="majorHAnsi"/>
          <w:b/>
          <w:sz w:val="32"/>
          <w:szCs w:val="32"/>
          <w:u w:val="single"/>
        </w:rPr>
        <w:t>80 times</w:t>
      </w:r>
      <w:r w:rsidRPr="00AD4C5F">
        <w:rPr>
          <w:rFonts w:asciiTheme="majorHAnsi" w:eastAsia="Calibri" w:hAnsiTheme="majorHAnsi" w:cstheme="majorHAnsi"/>
          <w:sz w:val="32"/>
          <w:szCs w:val="32"/>
          <w:u w:val="single"/>
        </w:rPr>
        <w:t xml:space="preserve"> more powerful than the</w:t>
      </w:r>
      <w:r w:rsidRPr="00AD4C5F">
        <w:rPr>
          <w:rFonts w:asciiTheme="majorHAnsi" w:eastAsia="Calibri" w:hAnsiTheme="majorHAnsi" w:cstheme="majorHAnsi"/>
          <w:sz w:val="16"/>
          <w:szCs w:val="16"/>
        </w:rPr>
        <w:t xml:space="preserve"> atomic bombs modeled in the </w:t>
      </w:r>
      <w:r w:rsidRPr="00AD4C5F">
        <w:rPr>
          <w:rFonts w:asciiTheme="majorHAnsi" w:eastAsia="Calibri" w:hAnsiTheme="majorHAnsi" w:cstheme="majorHAnsi"/>
          <w:sz w:val="32"/>
          <w:szCs w:val="32"/>
          <w:u w:val="single"/>
        </w:rPr>
        <w:t xml:space="preserve">India-Pakistan study. The smallest </w:t>
      </w:r>
      <w:r w:rsidRPr="00AD4C5F">
        <w:rPr>
          <w:rFonts w:asciiTheme="majorHAnsi" w:eastAsia="Calibri" w:hAnsiTheme="majorHAnsi" w:cstheme="majorHAnsi"/>
          <w:sz w:val="16"/>
          <w:szCs w:val="16"/>
        </w:rPr>
        <w:t xml:space="preserve">strategic nuclear weapon </w:t>
      </w:r>
      <w:r w:rsidRPr="00AD4C5F">
        <w:rPr>
          <w:rFonts w:asciiTheme="majorHAnsi" w:eastAsia="Calibri" w:hAnsiTheme="majorHAnsi" w:cstheme="majorHAnsi"/>
          <w:sz w:val="32"/>
          <w:szCs w:val="32"/>
          <w:u w:val="single"/>
        </w:rPr>
        <w:t xml:space="preserve">has an explosive power of </w:t>
      </w:r>
      <w:r w:rsidRPr="00AD4C5F">
        <w:rPr>
          <w:rFonts w:asciiTheme="majorHAnsi" w:eastAsia="Calibri" w:hAnsiTheme="majorHAnsi" w:cstheme="majorHAnsi"/>
          <w:b/>
          <w:sz w:val="32"/>
          <w:szCs w:val="32"/>
          <w:u w:val="single"/>
        </w:rPr>
        <w:t>100,000 tons of TNT</w:t>
      </w:r>
      <w:r w:rsidRPr="00AD4C5F">
        <w:rPr>
          <w:rFonts w:asciiTheme="majorHAnsi" w:eastAsia="Calibri" w:hAnsiTheme="majorHAnsi" w:cstheme="majorHAns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FC2A89">
        <w:rPr>
          <w:rFonts w:asciiTheme="majorHAnsi" w:eastAsia="Calibri" w:hAnsiTheme="majorHAnsi" w:cstheme="majorHAnsi"/>
          <w:b/>
          <w:sz w:val="32"/>
          <w:szCs w:val="32"/>
          <w:highlight w:val="green"/>
          <w:u w:val="single"/>
        </w:rPr>
        <w:t>war</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32"/>
          <w:szCs w:val="32"/>
          <w:u w:val="single"/>
        </w:rPr>
        <w:t>fought with</w:t>
      </w:r>
      <w:r w:rsidRPr="00AD4C5F">
        <w:rPr>
          <w:rFonts w:asciiTheme="majorHAnsi" w:eastAsia="Calibri" w:hAnsiTheme="majorHAnsi" w:cstheme="majorHAnsi"/>
          <w:sz w:val="16"/>
          <w:szCs w:val="16"/>
        </w:rPr>
        <w:t xml:space="preserve"> hundreds or thousands of </w:t>
      </w:r>
      <w:r w:rsidRPr="00AD4C5F">
        <w:rPr>
          <w:rFonts w:asciiTheme="majorHAnsi" w:eastAsia="Calibri" w:hAnsiTheme="majorHAnsi" w:cstheme="majorHAnsi"/>
          <w:sz w:val="32"/>
          <w:szCs w:val="32"/>
          <w:u w:val="single"/>
        </w:rPr>
        <w:t>U.S. and Russian</w:t>
      </w:r>
      <w:r w:rsidRPr="00AD4C5F">
        <w:rPr>
          <w:rFonts w:asciiTheme="majorHAnsi" w:eastAsia="Calibri" w:hAnsiTheme="majorHAnsi" w:cstheme="majorHAnsi"/>
          <w:sz w:val="16"/>
          <w:szCs w:val="16"/>
        </w:rPr>
        <w:t xml:space="preserve"> strategic </w:t>
      </w:r>
      <w:r w:rsidRPr="00AD4C5F">
        <w:rPr>
          <w:rFonts w:asciiTheme="majorHAnsi" w:eastAsia="Calibri" w:hAnsiTheme="majorHAnsi" w:cstheme="majorHAnsi"/>
          <w:sz w:val="32"/>
          <w:szCs w:val="32"/>
          <w:u w:val="single"/>
        </w:rPr>
        <w:t xml:space="preserve">nuclear weapons </w:t>
      </w:r>
      <w:r w:rsidRPr="00AD4C5F">
        <w:rPr>
          <w:rFonts w:asciiTheme="majorHAnsi" w:eastAsia="Calibri" w:hAnsiTheme="majorHAnsi" w:cstheme="majorHAnsi"/>
          <w:sz w:val="16"/>
          <w:szCs w:val="16"/>
        </w:rPr>
        <w:t xml:space="preserve">would </w:t>
      </w:r>
      <w:r w:rsidRPr="00FC2A89">
        <w:rPr>
          <w:rFonts w:asciiTheme="majorHAnsi" w:eastAsia="Calibri" w:hAnsiTheme="majorHAnsi" w:cstheme="majorHAnsi"/>
          <w:b/>
          <w:sz w:val="32"/>
          <w:szCs w:val="32"/>
          <w:highlight w:val="green"/>
          <w:u w:val="single"/>
        </w:rPr>
        <w:t>ignite immense</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b/>
          <w:sz w:val="32"/>
          <w:szCs w:val="32"/>
          <w:u w:val="single"/>
        </w:rPr>
        <w:t xml:space="preserve">nuclear </w:t>
      </w:r>
      <w:r w:rsidRPr="00FC2A89">
        <w:rPr>
          <w:rFonts w:asciiTheme="majorHAnsi" w:eastAsia="Calibri" w:hAnsiTheme="majorHAnsi" w:cstheme="majorHAnsi"/>
          <w:b/>
          <w:sz w:val="32"/>
          <w:szCs w:val="32"/>
          <w:highlight w:val="green"/>
          <w:u w:val="single"/>
        </w:rPr>
        <w:t>firestorms</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32"/>
          <w:szCs w:val="32"/>
          <w:u w:val="single"/>
        </w:rPr>
        <w:t>covering</w:t>
      </w:r>
      <w:r w:rsidRPr="00AD4C5F">
        <w:rPr>
          <w:rFonts w:asciiTheme="majorHAnsi" w:eastAsia="Calibri" w:hAnsiTheme="majorHAnsi" w:cstheme="majorHAnsi"/>
          <w:sz w:val="16"/>
          <w:szCs w:val="16"/>
        </w:rPr>
        <w:t xml:space="preserve"> land surface areas of many thousands or </w:t>
      </w:r>
      <w:r w:rsidRPr="00AD4C5F">
        <w:rPr>
          <w:rFonts w:asciiTheme="majorHAnsi" w:eastAsia="Calibri" w:hAnsiTheme="majorHAnsi" w:cstheme="majorHAnsi"/>
          <w:b/>
          <w:sz w:val="32"/>
          <w:szCs w:val="32"/>
          <w:u w:val="single"/>
        </w:rPr>
        <w:t>tens of thousands</w:t>
      </w:r>
      <w:r w:rsidRPr="00AD4C5F">
        <w:rPr>
          <w:rFonts w:asciiTheme="majorHAnsi" w:eastAsia="Calibri" w:hAnsiTheme="majorHAnsi" w:cstheme="majorHAnsi"/>
          <w:sz w:val="32"/>
          <w:szCs w:val="32"/>
          <w:u w:val="single"/>
        </w:rPr>
        <w:t xml:space="preserve"> of square miles</w:t>
      </w:r>
      <w:r w:rsidRPr="00AD4C5F">
        <w:rPr>
          <w:rFonts w:asciiTheme="majorHAnsi" w:eastAsia="Calibri" w:hAnsiTheme="majorHAnsi" w:cstheme="majorHAnsi"/>
          <w:sz w:val="16"/>
          <w:szCs w:val="16"/>
        </w:rPr>
        <w:t xml:space="preserve">. The scientists calculated that </w:t>
      </w:r>
      <w:r w:rsidRPr="00AD4C5F">
        <w:rPr>
          <w:rFonts w:asciiTheme="majorHAnsi" w:eastAsia="Calibri" w:hAnsiTheme="majorHAnsi" w:cstheme="majorHAnsi"/>
          <w:sz w:val="32"/>
          <w:szCs w:val="32"/>
          <w:u w:val="single"/>
        </w:rPr>
        <w:t>these fires would produce</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b/>
          <w:sz w:val="32"/>
          <w:szCs w:val="32"/>
          <w:u w:val="single"/>
        </w:rPr>
        <w:t>180 million tons</w:t>
      </w:r>
      <w:r w:rsidRPr="00AD4C5F">
        <w:rPr>
          <w:rFonts w:asciiTheme="majorHAnsi" w:eastAsia="Calibri" w:hAnsiTheme="majorHAnsi" w:cstheme="majorHAnsi"/>
          <w:sz w:val="32"/>
          <w:szCs w:val="32"/>
          <w:u w:val="single"/>
        </w:rPr>
        <w:t xml:space="preserve"> of black</w:t>
      </w:r>
      <w:r w:rsidRPr="00AD4C5F">
        <w:rPr>
          <w:rFonts w:asciiTheme="majorHAnsi" w:eastAsia="Calibri" w:hAnsiTheme="majorHAnsi" w:cstheme="majorHAnsi"/>
          <w:sz w:val="16"/>
          <w:szCs w:val="16"/>
        </w:rPr>
        <w:t xml:space="preserve"> carbon soot and</w:t>
      </w:r>
      <w:r w:rsidRPr="00AD4C5F">
        <w:rPr>
          <w:rFonts w:asciiTheme="majorHAnsi" w:eastAsia="Calibri" w:hAnsiTheme="majorHAnsi" w:cstheme="majorHAnsi"/>
          <w:b/>
          <w:sz w:val="32"/>
          <w:szCs w:val="32"/>
          <w:u w:val="single"/>
        </w:rPr>
        <w:t xml:space="preserve"> </w:t>
      </w:r>
      <w:r w:rsidRPr="00FC2A89">
        <w:rPr>
          <w:rFonts w:asciiTheme="majorHAnsi" w:eastAsia="Calibri" w:hAnsiTheme="majorHAnsi" w:cstheme="majorHAnsi"/>
          <w:b/>
          <w:sz w:val="32"/>
          <w:szCs w:val="32"/>
          <w:highlight w:val="green"/>
          <w:u w:val="single"/>
        </w:rPr>
        <w:t>smoke</w:t>
      </w:r>
      <w:r w:rsidRPr="00AD4C5F">
        <w:rPr>
          <w:rFonts w:asciiTheme="majorHAnsi" w:eastAsia="Calibri" w:hAnsiTheme="majorHAnsi" w:cstheme="majorHAnsi"/>
          <w:sz w:val="32"/>
          <w:szCs w:val="32"/>
          <w:u w:val="single"/>
        </w:rPr>
        <w:t>, which would form a</w:t>
      </w:r>
      <w:r w:rsidRPr="00AD4C5F">
        <w:rPr>
          <w:rFonts w:asciiTheme="majorHAnsi" w:eastAsia="Calibri" w:hAnsiTheme="majorHAnsi" w:cstheme="majorHAnsi"/>
          <w:sz w:val="16"/>
          <w:szCs w:val="16"/>
        </w:rPr>
        <w:t xml:space="preserve"> dense, </w:t>
      </w:r>
      <w:r w:rsidRPr="00AD4C5F">
        <w:rPr>
          <w:rFonts w:asciiTheme="majorHAnsi" w:eastAsia="Calibri" w:hAnsiTheme="majorHAnsi" w:cstheme="majorHAnsi"/>
          <w:b/>
          <w:sz w:val="32"/>
          <w:szCs w:val="32"/>
          <w:u w:val="single"/>
        </w:rPr>
        <w:t>global stratospheric smoke layer</w:t>
      </w:r>
      <w:r w:rsidRPr="00AD4C5F">
        <w:rPr>
          <w:rFonts w:asciiTheme="majorHAnsi" w:eastAsia="Calibri" w:hAnsiTheme="majorHAnsi" w:cstheme="majorHAnsi"/>
          <w:sz w:val="32"/>
          <w:szCs w:val="32"/>
          <w:u w:val="single"/>
        </w:rPr>
        <w:t>. The smoke would remain</w:t>
      </w:r>
      <w:r w:rsidRPr="00AD4C5F">
        <w:rPr>
          <w:rFonts w:asciiTheme="majorHAnsi" w:eastAsia="Calibri" w:hAnsiTheme="majorHAnsi" w:cstheme="majorHAnsi"/>
          <w:sz w:val="16"/>
          <w:szCs w:val="16"/>
        </w:rPr>
        <w:t xml:space="preserve"> in the stratosphere </w:t>
      </w:r>
      <w:r w:rsidRPr="00AD4C5F">
        <w:rPr>
          <w:rFonts w:asciiTheme="majorHAnsi" w:eastAsia="Calibri" w:hAnsiTheme="majorHAnsi" w:cstheme="majorHAnsi"/>
          <w:sz w:val="32"/>
          <w:szCs w:val="32"/>
          <w:u w:val="single"/>
        </w:rPr>
        <w:t>for</w:t>
      </w:r>
      <w:r w:rsidRPr="00AD4C5F">
        <w:rPr>
          <w:rFonts w:asciiTheme="majorHAnsi" w:eastAsia="Calibri" w:hAnsiTheme="majorHAnsi" w:cstheme="majorHAnsi"/>
          <w:sz w:val="16"/>
          <w:szCs w:val="16"/>
        </w:rPr>
        <w:t xml:space="preserve"> 10 to </w:t>
      </w:r>
      <w:r w:rsidRPr="00AD4C5F">
        <w:rPr>
          <w:rFonts w:asciiTheme="majorHAnsi" w:eastAsia="Calibri" w:hAnsiTheme="majorHAnsi" w:cstheme="majorHAnsi"/>
          <w:b/>
          <w:sz w:val="32"/>
          <w:szCs w:val="32"/>
          <w:u w:val="single"/>
        </w:rPr>
        <w:t>20 years</w:t>
      </w:r>
      <w:r w:rsidRPr="00AD4C5F">
        <w:rPr>
          <w:rFonts w:asciiTheme="majorHAnsi" w:eastAsia="Calibri" w:hAnsiTheme="majorHAnsi" w:cstheme="majorHAnsi"/>
          <w:sz w:val="16"/>
          <w:szCs w:val="16"/>
        </w:rPr>
        <w:t xml:space="preserve">, and </w:t>
      </w:r>
      <w:r w:rsidRPr="00AD4C5F">
        <w:rPr>
          <w:rFonts w:asciiTheme="majorHAnsi" w:eastAsia="Calibri" w:hAnsiTheme="majorHAnsi" w:cstheme="majorHAnsi"/>
          <w:sz w:val="32"/>
          <w:szCs w:val="32"/>
          <w:u w:val="single"/>
        </w:rPr>
        <w:t xml:space="preserve">it </w:t>
      </w:r>
      <w:r w:rsidRPr="00FC2A89">
        <w:rPr>
          <w:rFonts w:asciiTheme="majorHAnsi" w:eastAsia="Calibri" w:hAnsiTheme="majorHAnsi" w:cstheme="majorHAnsi"/>
          <w:b/>
          <w:sz w:val="32"/>
          <w:szCs w:val="32"/>
          <w:highlight w:val="green"/>
          <w:u w:val="single"/>
        </w:rPr>
        <w:t>would block</w:t>
      </w:r>
      <w:r w:rsidRPr="00AD4C5F">
        <w:rPr>
          <w:rFonts w:asciiTheme="majorHAnsi" w:eastAsia="Calibri" w:hAnsiTheme="majorHAnsi" w:cstheme="majorHAnsi"/>
          <w:sz w:val="16"/>
          <w:szCs w:val="16"/>
        </w:rPr>
        <w:t xml:space="preserve"> as much as </w:t>
      </w:r>
      <w:r w:rsidRPr="00FC2A89">
        <w:rPr>
          <w:rFonts w:asciiTheme="majorHAnsi" w:eastAsia="Calibri" w:hAnsiTheme="majorHAnsi" w:cstheme="majorHAnsi"/>
          <w:b/>
          <w:sz w:val="32"/>
          <w:szCs w:val="32"/>
          <w:highlight w:val="green"/>
          <w:u w:val="single"/>
        </w:rPr>
        <w:t>70 percent of sunlight</w:t>
      </w:r>
      <w:r w:rsidRPr="00AD4C5F">
        <w:rPr>
          <w:rFonts w:asciiTheme="majorHAnsi" w:eastAsia="Calibri" w:hAnsiTheme="majorHAnsi" w:cstheme="majorHAnsi"/>
          <w:sz w:val="32"/>
          <w:szCs w:val="32"/>
          <w:u w:val="single"/>
        </w:rPr>
        <w:t xml:space="preserve"> from reaching the</w:t>
      </w:r>
      <w:r w:rsidRPr="00AD4C5F">
        <w:rPr>
          <w:rFonts w:asciiTheme="majorHAnsi" w:eastAsia="Calibri" w:hAnsiTheme="majorHAnsi" w:cstheme="majorHAnsi"/>
          <w:sz w:val="16"/>
          <w:szCs w:val="16"/>
        </w:rPr>
        <w:t xml:space="preserve"> surface of the </w:t>
      </w:r>
      <w:r w:rsidRPr="00AD4C5F">
        <w:rPr>
          <w:rFonts w:asciiTheme="majorHAnsi" w:eastAsia="Calibri" w:hAnsiTheme="majorHAnsi" w:cstheme="majorHAnsi"/>
          <w:sz w:val="32"/>
          <w:szCs w:val="32"/>
          <w:u w:val="single"/>
        </w:rPr>
        <w:t>Northern Hemisphere</w:t>
      </w:r>
      <w:r w:rsidRPr="00AD4C5F">
        <w:rPr>
          <w:rFonts w:asciiTheme="majorHAnsi" w:eastAsia="Calibri" w:hAnsiTheme="majorHAnsi" w:cstheme="majorHAnsi"/>
          <w:sz w:val="16"/>
          <w:szCs w:val="16"/>
        </w:rPr>
        <w:t xml:space="preserve"> and 35 percent from the Southern Hemisphere. So much sunlight would be blocked by the smoke that </w:t>
      </w:r>
      <w:r w:rsidRPr="00AD4C5F">
        <w:rPr>
          <w:rFonts w:asciiTheme="majorHAnsi" w:eastAsia="Calibri" w:hAnsiTheme="majorHAnsi" w:cstheme="majorHAnsi"/>
          <w:sz w:val="32"/>
          <w:szCs w:val="32"/>
          <w:u w:val="single"/>
        </w:rPr>
        <w:t>the</w:t>
      </w:r>
      <w:r w:rsidRPr="00AD4C5F">
        <w:rPr>
          <w:rFonts w:asciiTheme="majorHAnsi" w:eastAsia="Calibri" w:hAnsiTheme="majorHAnsi" w:cstheme="majorHAnsi"/>
          <w:sz w:val="16"/>
          <w:szCs w:val="16"/>
        </w:rPr>
        <w:t xml:space="preserve"> noonday </w:t>
      </w:r>
      <w:r w:rsidRPr="00AD4C5F">
        <w:rPr>
          <w:rFonts w:asciiTheme="majorHAnsi" w:eastAsia="Calibri" w:hAnsiTheme="majorHAnsi" w:cstheme="majorHAnsi"/>
          <w:sz w:val="32"/>
          <w:szCs w:val="32"/>
          <w:u w:val="single"/>
        </w:rPr>
        <w:t>sun would resemble a full moon</w:t>
      </w:r>
      <w:r w:rsidRPr="00AD4C5F">
        <w:rPr>
          <w:rFonts w:asciiTheme="majorHAnsi" w:eastAsia="Calibri" w:hAnsiTheme="majorHAnsi" w:cstheme="majorHAnsi"/>
          <w:sz w:val="16"/>
          <w:szCs w:val="16"/>
        </w:rPr>
        <w:t xml:space="preserve"> at midnight. Under such conditions, </w:t>
      </w:r>
      <w:r w:rsidRPr="00AD4C5F">
        <w:rPr>
          <w:rFonts w:asciiTheme="majorHAnsi" w:eastAsia="Calibri" w:hAnsiTheme="majorHAnsi" w:cstheme="majorHAnsi"/>
          <w:sz w:val="32"/>
          <w:szCs w:val="32"/>
          <w:u w:val="single"/>
        </w:rPr>
        <w:t>it would only require</w:t>
      </w:r>
      <w:r w:rsidRPr="00AD4C5F">
        <w:rPr>
          <w:rFonts w:asciiTheme="majorHAnsi" w:eastAsia="Calibri" w:hAnsiTheme="majorHAnsi" w:cstheme="majorHAnsi"/>
          <w:sz w:val="16"/>
          <w:szCs w:val="16"/>
        </w:rPr>
        <w:t xml:space="preserve"> a matter of </w:t>
      </w:r>
      <w:r w:rsidRPr="00AD4C5F">
        <w:rPr>
          <w:rFonts w:asciiTheme="majorHAnsi" w:eastAsia="Calibri" w:hAnsiTheme="majorHAnsi" w:cstheme="majorHAnsi"/>
          <w:sz w:val="32"/>
          <w:szCs w:val="32"/>
          <w:u w:val="single"/>
        </w:rPr>
        <w:t>days</w:t>
      </w:r>
      <w:r w:rsidRPr="00AD4C5F">
        <w:rPr>
          <w:rFonts w:asciiTheme="majorHAnsi" w:eastAsia="Calibri" w:hAnsiTheme="majorHAnsi" w:cstheme="majorHAnsi"/>
          <w:sz w:val="16"/>
          <w:szCs w:val="16"/>
        </w:rPr>
        <w:t xml:space="preserve"> or weeks </w:t>
      </w:r>
      <w:r w:rsidRPr="00AD4C5F">
        <w:rPr>
          <w:rFonts w:asciiTheme="majorHAnsi" w:eastAsia="Calibri" w:hAnsiTheme="majorHAnsi" w:cstheme="majorHAnsi"/>
          <w:sz w:val="32"/>
          <w:szCs w:val="32"/>
          <w:u w:val="single"/>
        </w:rPr>
        <w:t>for</w:t>
      </w:r>
      <w:r w:rsidRPr="00AD4C5F">
        <w:rPr>
          <w:rFonts w:asciiTheme="majorHAnsi" w:eastAsia="Calibri" w:hAnsiTheme="majorHAnsi" w:cstheme="majorHAnsi"/>
          <w:sz w:val="16"/>
          <w:szCs w:val="16"/>
        </w:rPr>
        <w:t xml:space="preserve"> daily minimum </w:t>
      </w:r>
      <w:r w:rsidRPr="00FC2A89">
        <w:rPr>
          <w:rFonts w:asciiTheme="majorHAnsi" w:eastAsia="Calibri" w:hAnsiTheme="majorHAnsi" w:cstheme="majorHAnsi"/>
          <w:b/>
          <w:sz w:val="32"/>
          <w:szCs w:val="32"/>
          <w:highlight w:val="green"/>
          <w:u w:val="single"/>
        </w:rPr>
        <w:t>temperatures</w:t>
      </w:r>
      <w:r w:rsidRPr="00AD4C5F">
        <w:rPr>
          <w:rFonts w:asciiTheme="majorHAnsi" w:eastAsia="Calibri" w:hAnsiTheme="majorHAnsi" w:cstheme="majorHAnsi"/>
          <w:sz w:val="32"/>
          <w:szCs w:val="32"/>
          <w:u w:val="single"/>
        </w:rPr>
        <w:t xml:space="preserve"> to </w:t>
      </w:r>
      <w:r w:rsidRPr="00FC2A89">
        <w:rPr>
          <w:rFonts w:asciiTheme="majorHAnsi" w:eastAsia="Calibri" w:hAnsiTheme="majorHAnsi" w:cstheme="majorHAnsi"/>
          <w:b/>
          <w:sz w:val="32"/>
          <w:szCs w:val="32"/>
          <w:highlight w:val="green"/>
          <w:u w:val="single"/>
        </w:rPr>
        <w:t>fall below freezing</w:t>
      </w:r>
      <w:r w:rsidRPr="00AD4C5F">
        <w:rPr>
          <w:rFonts w:asciiTheme="majorHAnsi" w:eastAsia="Calibri" w:hAnsiTheme="majorHAnsi" w:cstheme="majorHAnsi"/>
          <w:sz w:val="32"/>
          <w:szCs w:val="32"/>
          <w:u w:val="single"/>
        </w:rPr>
        <w:t xml:space="preserve"> in</w:t>
      </w:r>
      <w:r w:rsidRPr="00AD4C5F">
        <w:rPr>
          <w:rFonts w:asciiTheme="majorHAnsi" w:eastAsia="Calibri" w:hAnsiTheme="majorHAnsi" w:cstheme="majorHAnsi"/>
          <w:sz w:val="16"/>
          <w:szCs w:val="16"/>
        </w:rPr>
        <w:t xml:space="preserve"> the largest </w:t>
      </w:r>
      <w:r w:rsidRPr="00AD4C5F">
        <w:rPr>
          <w:rFonts w:asciiTheme="majorHAnsi" w:eastAsia="Calibri" w:hAnsiTheme="majorHAnsi" w:cstheme="majorHAnsi"/>
          <w:sz w:val="32"/>
          <w:szCs w:val="32"/>
          <w:u w:val="single"/>
        </w:rPr>
        <w:t>agricultural areas</w:t>
      </w:r>
      <w:r w:rsidRPr="00AD4C5F">
        <w:rPr>
          <w:rFonts w:asciiTheme="majorHAnsi" w:eastAsia="Calibri" w:hAnsiTheme="majorHAnsi" w:cstheme="majorHAnsi"/>
          <w:sz w:val="16"/>
          <w:szCs w:val="16"/>
        </w:rPr>
        <w:t xml:space="preserve"> of the Northern Hemisphere, where freezing temperatures would occur every day for a period of between one to more than two years. </w:t>
      </w:r>
      <w:r w:rsidRPr="00AD4C5F">
        <w:rPr>
          <w:rFonts w:asciiTheme="majorHAnsi" w:eastAsia="Calibri" w:hAnsiTheme="majorHAnsi" w:cstheme="majorHAnsi"/>
          <w:sz w:val="32"/>
          <w:szCs w:val="32"/>
          <w:u w:val="single"/>
        </w:rPr>
        <w:t>Average surface temperatures would become</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sz w:val="32"/>
          <w:szCs w:val="32"/>
          <w:u w:val="single"/>
        </w:rPr>
        <w:t>colder than</w:t>
      </w:r>
      <w:r w:rsidRPr="00AD4C5F">
        <w:rPr>
          <w:rFonts w:asciiTheme="majorHAnsi" w:eastAsia="Calibri" w:hAnsiTheme="majorHAnsi" w:cstheme="majorHAnsi"/>
          <w:sz w:val="16"/>
          <w:szCs w:val="16"/>
        </w:rPr>
        <w:t xml:space="preserve"> those experienced 18,000 years ago at </w:t>
      </w:r>
      <w:r w:rsidRPr="00AD4C5F">
        <w:rPr>
          <w:rFonts w:asciiTheme="majorHAnsi" w:eastAsia="Calibri" w:hAnsiTheme="majorHAnsi" w:cstheme="majorHAnsi"/>
          <w:sz w:val="32"/>
          <w:szCs w:val="32"/>
          <w:u w:val="single"/>
        </w:rPr>
        <w:t xml:space="preserve">the </w:t>
      </w:r>
      <w:r w:rsidRPr="00AD4C5F">
        <w:rPr>
          <w:rFonts w:asciiTheme="majorHAnsi" w:eastAsia="Calibri" w:hAnsiTheme="majorHAnsi" w:cstheme="majorHAnsi"/>
          <w:sz w:val="32"/>
          <w:szCs w:val="32"/>
          <w:u w:val="single"/>
        </w:rPr>
        <w:lastRenderedPageBreak/>
        <w:t>height of the last Ice Age</w:t>
      </w:r>
      <w:r w:rsidRPr="00AD4C5F">
        <w:rPr>
          <w:rFonts w:asciiTheme="majorHAnsi" w:eastAsia="Calibri" w:hAnsiTheme="majorHAnsi" w:cstheme="majorHAnsi"/>
          <w:sz w:val="16"/>
          <w:szCs w:val="16"/>
        </w:rPr>
        <w:t xml:space="preserve">, and </w:t>
      </w:r>
      <w:r w:rsidRPr="00AD4C5F">
        <w:rPr>
          <w:rFonts w:asciiTheme="majorHAnsi" w:eastAsia="Calibri" w:hAnsiTheme="majorHAnsi" w:cstheme="majorHAnsi"/>
          <w:sz w:val="32"/>
          <w:szCs w:val="32"/>
          <w:u w:val="single"/>
        </w:rPr>
        <w:t>the</w:t>
      </w:r>
      <w:r w:rsidRPr="00AD4C5F">
        <w:rPr>
          <w:rFonts w:asciiTheme="majorHAnsi" w:eastAsia="Calibri" w:hAnsiTheme="majorHAnsi" w:cstheme="majorHAnsi"/>
          <w:sz w:val="16"/>
          <w:szCs w:val="16"/>
        </w:rPr>
        <w:t xml:space="preserve"> prolonged </w:t>
      </w:r>
      <w:r w:rsidRPr="00AD4C5F">
        <w:rPr>
          <w:rFonts w:asciiTheme="majorHAnsi" w:eastAsia="Calibri" w:hAnsiTheme="majorHAnsi" w:cstheme="majorHAnsi"/>
          <w:sz w:val="32"/>
          <w:szCs w:val="32"/>
          <w:u w:val="single"/>
        </w:rPr>
        <w:t>cold would cause</w:t>
      </w:r>
      <w:r w:rsidRPr="00AD4C5F">
        <w:rPr>
          <w:rFonts w:asciiTheme="majorHAnsi" w:eastAsia="Calibri" w:hAnsiTheme="majorHAnsi" w:cstheme="majorHAnsi"/>
          <w:sz w:val="16"/>
          <w:szCs w:val="16"/>
        </w:rPr>
        <w:t xml:space="preserve"> average </w:t>
      </w:r>
      <w:r w:rsidRPr="00AD4C5F">
        <w:rPr>
          <w:rFonts w:asciiTheme="majorHAnsi" w:eastAsia="Calibri" w:hAnsiTheme="majorHAnsi" w:cstheme="majorHAnsi"/>
          <w:sz w:val="32"/>
          <w:szCs w:val="32"/>
          <w:u w:val="single"/>
        </w:rPr>
        <w:t>rainfall to decrease by</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sz w:val="32"/>
          <w:szCs w:val="32"/>
          <w:u w:val="single"/>
        </w:rPr>
        <w:t>90%.</w:t>
      </w:r>
      <w:r w:rsidRPr="00AD4C5F">
        <w:rPr>
          <w:rFonts w:asciiTheme="majorHAnsi" w:eastAsia="Calibri" w:hAnsiTheme="majorHAnsi" w:cstheme="majorHAnsi"/>
          <w:sz w:val="16"/>
          <w:szCs w:val="16"/>
        </w:rPr>
        <w:t xml:space="preserve"> Growing seasons would be </w:t>
      </w:r>
      <w:proofErr w:type="gramStart"/>
      <w:r w:rsidRPr="00AD4C5F">
        <w:rPr>
          <w:rFonts w:asciiTheme="majorHAnsi" w:eastAsia="Calibri" w:hAnsiTheme="majorHAnsi" w:cstheme="majorHAnsi"/>
          <w:sz w:val="16"/>
          <w:szCs w:val="16"/>
        </w:rPr>
        <w:t>completely eliminated</w:t>
      </w:r>
      <w:proofErr w:type="gramEnd"/>
      <w:r w:rsidRPr="00AD4C5F">
        <w:rPr>
          <w:rFonts w:asciiTheme="majorHAnsi" w:eastAsia="Calibri" w:hAnsiTheme="majorHAnsi" w:cstheme="majorHAnsi"/>
          <w:sz w:val="16"/>
          <w:szCs w:val="16"/>
        </w:rPr>
        <w:t xml:space="preserve"> for more than a decade; </w:t>
      </w:r>
      <w:r w:rsidRPr="00AD4C5F">
        <w:rPr>
          <w:rFonts w:asciiTheme="majorHAnsi" w:eastAsia="Calibri" w:hAnsiTheme="majorHAnsi" w:cstheme="majorHAnsi"/>
          <w:sz w:val="32"/>
          <w:szCs w:val="32"/>
          <w:u w:val="single"/>
        </w:rPr>
        <w:t xml:space="preserve">it would be </w:t>
      </w:r>
      <w:r w:rsidRPr="00AD4C5F">
        <w:rPr>
          <w:rFonts w:asciiTheme="majorHAnsi" w:eastAsia="Calibri" w:hAnsiTheme="majorHAnsi" w:cstheme="majorHAnsi"/>
          <w:b/>
          <w:sz w:val="32"/>
          <w:szCs w:val="32"/>
          <w:u w:val="single"/>
        </w:rPr>
        <w:t>too cold and dark</w:t>
      </w:r>
      <w:r w:rsidRPr="00AD4C5F">
        <w:rPr>
          <w:rFonts w:asciiTheme="majorHAnsi" w:eastAsia="Calibri" w:hAnsiTheme="majorHAnsi" w:cstheme="majorHAnsi"/>
          <w:sz w:val="32"/>
          <w:szCs w:val="32"/>
          <w:u w:val="single"/>
        </w:rPr>
        <w:t xml:space="preserve"> to grow</w:t>
      </w:r>
      <w:r w:rsidRPr="00AD4C5F">
        <w:rPr>
          <w:rFonts w:asciiTheme="majorHAnsi" w:eastAsia="Calibri" w:hAnsiTheme="majorHAnsi" w:cstheme="majorHAnsi"/>
          <w:sz w:val="16"/>
          <w:szCs w:val="16"/>
        </w:rPr>
        <w:t xml:space="preserve"> food </w:t>
      </w:r>
      <w:r w:rsidRPr="00AD4C5F">
        <w:rPr>
          <w:rFonts w:asciiTheme="majorHAnsi" w:eastAsia="Calibri" w:hAnsiTheme="majorHAnsi" w:cstheme="majorHAnsi"/>
          <w:sz w:val="32"/>
          <w:szCs w:val="32"/>
          <w:u w:val="single"/>
        </w:rPr>
        <w:t xml:space="preserve">crops, </w:t>
      </w:r>
      <w:r w:rsidRPr="00FC2A89">
        <w:rPr>
          <w:rFonts w:asciiTheme="majorHAnsi" w:eastAsia="Calibri" w:hAnsiTheme="majorHAnsi" w:cstheme="majorHAnsi"/>
          <w:b/>
          <w:sz w:val="32"/>
          <w:szCs w:val="32"/>
          <w:highlight w:val="green"/>
          <w:u w:val="single"/>
        </w:rPr>
        <w:t>which would doom the</w:t>
      </w:r>
      <w:r w:rsidRPr="00AD4C5F">
        <w:rPr>
          <w:rFonts w:asciiTheme="majorHAnsi" w:eastAsia="Calibri" w:hAnsiTheme="majorHAnsi" w:cstheme="majorHAnsi"/>
          <w:sz w:val="16"/>
          <w:szCs w:val="16"/>
        </w:rPr>
        <w:t xml:space="preserve"> majority of the </w:t>
      </w:r>
      <w:r w:rsidRPr="00FC2A89">
        <w:rPr>
          <w:rFonts w:asciiTheme="majorHAnsi" w:eastAsia="Calibri" w:hAnsiTheme="majorHAnsi" w:cstheme="majorHAnsi"/>
          <w:b/>
          <w:sz w:val="32"/>
          <w:szCs w:val="32"/>
          <w:highlight w:val="green"/>
          <w:u w:val="single"/>
        </w:rPr>
        <w:t>human population.</w:t>
      </w:r>
      <w:r w:rsidRPr="00AD4C5F">
        <w:rPr>
          <w:rFonts w:asciiTheme="majorHAnsi" w:eastAsia="Calibri" w:hAnsiTheme="majorHAnsi" w:cstheme="majorHAnsi"/>
          <w:sz w:val="32"/>
          <w:szCs w:val="32"/>
          <w:u w:val="single"/>
        </w:rPr>
        <w:t xml:space="preserve"> </w:t>
      </w:r>
      <w:r w:rsidRPr="00AD4C5F">
        <w:rPr>
          <w:rFonts w:asciiTheme="majorHAnsi" w:eastAsia="Calibri" w:hAnsiTheme="majorHAnsi" w:cstheme="majorHAns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AD4C5F">
        <w:rPr>
          <w:rFonts w:asciiTheme="majorHAnsi" w:eastAsia="Calibri" w:hAnsiTheme="majorHAnsi" w:cstheme="majorHAnsi"/>
          <w:sz w:val="16"/>
          <w:szCs w:val="16"/>
        </w:rPr>
        <w:t>alarm</w:t>
      </w:r>
      <w:proofErr w:type="gramEnd"/>
      <w:r w:rsidRPr="00AD4C5F">
        <w:rPr>
          <w:rFonts w:asciiTheme="majorHAnsi" w:eastAsia="Calibri" w:hAnsiTheme="majorHAnsi" w:cstheme="majorHAnsi"/>
          <w:sz w:val="16"/>
          <w:szCs w:val="16"/>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18154522" w14:textId="77777777" w:rsidR="00F142A0" w:rsidRPr="00FC2A89" w:rsidRDefault="00F142A0" w:rsidP="00F142A0">
      <w:pPr>
        <w:pStyle w:val="Heading4"/>
      </w:pPr>
      <w:r>
        <w:t xml:space="preserve">Scenario 3 is Deflection and </w:t>
      </w:r>
      <w:proofErr w:type="spellStart"/>
      <w:r>
        <w:t>Astroterror</w:t>
      </w:r>
      <w:proofErr w:type="spellEnd"/>
      <w:r>
        <w:t xml:space="preserve"> </w:t>
      </w:r>
    </w:p>
    <w:p w14:paraId="0309E779" w14:textId="77777777" w:rsidR="00F142A0" w:rsidRPr="00AD4C5F" w:rsidRDefault="00F142A0" w:rsidP="00F142A0">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Unregulated mining causes </w:t>
      </w:r>
      <w:r w:rsidRPr="00AD4C5F">
        <w:rPr>
          <w:rFonts w:asciiTheme="majorHAnsi" w:hAnsiTheme="majorHAnsi" w:cstheme="majorHAnsi"/>
          <w:color w:val="000000" w:themeColor="text1"/>
        </w:rPr>
        <w:t xml:space="preserve">asteroid deflection and </w:t>
      </w:r>
      <w:proofErr w:type="spellStart"/>
      <w:r w:rsidRPr="00AD4C5F">
        <w:rPr>
          <w:rFonts w:asciiTheme="majorHAnsi" w:hAnsiTheme="majorHAnsi" w:cstheme="majorHAnsi"/>
          <w:color w:val="000000" w:themeColor="text1"/>
        </w:rPr>
        <w:t>astroterror</w:t>
      </w:r>
      <w:proofErr w:type="spellEnd"/>
    </w:p>
    <w:p w14:paraId="2E01B053" w14:textId="77777777" w:rsidR="00F142A0" w:rsidRPr="00AD4C5F" w:rsidRDefault="00F142A0" w:rsidP="00F142A0">
      <w:pPr>
        <w:rPr>
          <w:rFonts w:asciiTheme="majorHAnsi" w:hAnsiTheme="majorHAnsi" w:cstheme="majorHAnsi"/>
          <w:color w:val="000000" w:themeColor="text1"/>
        </w:rPr>
      </w:pPr>
      <w:proofErr w:type="spellStart"/>
      <w:r w:rsidRPr="00AD4C5F">
        <w:rPr>
          <w:rStyle w:val="Heading4Char"/>
          <w:rFonts w:asciiTheme="majorHAnsi" w:hAnsiTheme="majorHAnsi" w:cstheme="majorHAnsi"/>
        </w:rPr>
        <w:t>Drmola</w:t>
      </w:r>
      <w:proofErr w:type="spellEnd"/>
      <w:r w:rsidRPr="00AD4C5F">
        <w:rPr>
          <w:rStyle w:val="Heading4Char"/>
          <w:rFonts w:asciiTheme="majorHAnsi" w:hAnsiTheme="majorHAnsi" w:cstheme="majorHAnsi"/>
        </w:rPr>
        <w:t xml:space="preserve"> and </w:t>
      </w:r>
      <w:proofErr w:type="spellStart"/>
      <w:r w:rsidRPr="00AD4C5F">
        <w:rPr>
          <w:rStyle w:val="Heading4Char"/>
          <w:rFonts w:asciiTheme="majorHAnsi" w:hAnsiTheme="majorHAnsi" w:cstheme="majorHAnsi"/>
        </w:rPr>
        <w:t>Mareš</w:t>
      </w:r>
      <w:proofErr w:type="spellEnd"/>
      <w:r w:rsidRPr="00AD4C5F">
        <w:rPr>
          <w:rStyle w:val="Heading4Char"/>
          <w:rFonts w:asciiTheme="majorHAnsi" w:hAnsiTheme="majorHAnsi" w:cstheme="majorHAnsi"/>
        </w:rPr>
        <w:t xml:space="preserve"> 15</w:t>
      </w:r>
      <w:r w:rsidRPr="00AD4C5F">
        <w:rPr>
          <w:rFonts w:asciiTheme="majorHAnsi" w:hAnsiTheme="majorHAnsi" w:cstheme="majorHAnsi"/>
          <w:color w:val="000000" w:themeColor="text1"/>
        </w:rPr>
        <w:t xml:space="preserve"> - Jakub </w:t>
      </w:r>
      <w:proofErr w:type="spellStart"/>
      <w:r w:rsidRPr="00AD4C5F">
        <w:rPr>
          <w:rFonts w:asciiTheme="majorHAnsi" w:hAnsiTheme="majorHAnsi" w:cstheme="majorHAnsi"/>
          <w:color w:val="000000" w:themeColor="text1"/>
        </w:rPr>
        <w:t>Drmola</w:t>
      </w:r>
      <w:proofErr w:type="spellEnd"/>
      <w:r w:rsidRPr="00AD4C5F">
        <w:rPr>
          <w:rFonts w:asciiTheme="majorHAnsi" w:hAnsiTheme="majorHAnsi" w:cstheme="majorHAnsi"/>
          <w:color w:val="000000" w:themeColor="text1"/>
        </w:rPr>
        <w:t xml:space="preserve"> is a PhD student and Miroslav </w:t>
      </w:r>
      <w:proofErr w:type="spellStart"/>
      <w:r w:rsidRPr="00AD4C5F">
        <w:rPr>
          <w:rFonts w:asciiTheme="majorHAnsi" w:hAnsiTheme="majorHAnsi" w:cstheme="majorHAnsi"/>
          <w:color w:val="000000" w:themeColor="text1"/>
        </w:rPr>
        <w:t>Mareš</w:t>
      </w:r>
      <w:proofErr w:type="spellEnd"/>
      <w:r w:rsidRPr="00AD4C5F">
        <w:rPr>
          <w:rFonts w:asciiTheme="majorHAnsi" w:hAnsiTheme="majorHAnsi" w:cstheme="majorHAnsi"/>
          <w:color w:val="000000" w:themeColor="text1"/>
        </w:rPr>
        <w:t xml:space="preserve"> professor, at the </w:t>
      </w:r>
      <w:proofErr w:type="spellStart"/>
      <w:r w:rsidRPr="00AD4C5F">
        <w:rPr>
          <w:rFonts w:asciiTheme="majorHAnsi" w:hAnsiTheme="majorHAnsi" w:cstheme="majorHAnsi"/>
          <w:color w:val="000000" w:themeColor="text1"/>
        </w:rPr>
        <w:t>Divison</w:t>
      </w:r>
      <w:proofErr w:type="spellEnd"/>
      <w:r w:rsidRPr="00AD4C5F">
        <w:rPr>
          <w:rFonts w:asciiTheme="majorHAnsi" w:hAnsiTheme="majorHAnsi" w:cstheme="majorHAnsi"/>
          <w:color w:val="000000" w:themeColor="text1"/>
        </w:rPr>
        <w:t xml:space="preserve">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5" w:history="1">
        <w:r w:rsidRPr="00AD4C5F">
          <w:rPr>
            <w:rFonts w:asciiTheme="majorHAnsi" w:hAnsiTheme="majorHAnsi" w:cstheme="majorHAnsi"/>
            <w:color w:val="000000" w:themeColor="text1"/>
          </w:rPr>
          <w:t>https://academic.oup.com/astrogeo/article/56/5/5.15/235650</w:t>
        </w:r>
      </w:hyperlink>
    </w:p>
    <w:p w14:paraId="11D62FCE" w14:textId="77777777" w:rsidR="00F142A0" w:rsidRDefault="00F142A0" w:rsidP="00F142A0">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two basic ways to go </w:t>
      </w:r>
      <w:r w:rsidRPr="00AD4C5F">
        <w:rPr>
          <w:rStyle w:val="StyleUnderline"/>
          <w:rFonts w:asciiTheme="majorHAnsi" w:hAnsiTheme="majorHAnsi" w:cstheme="majorHAnsi"/>
        </w:rPr>
        <w:t xml:space="preserve">about </w:t>
      </w:r>
      <w:r w:rsidRPr="00AD4C5F">
        <w:rPr>
          <w:rStyle w:val="StyleUnderline"/>
          <w:rFonts w:asciiTheme="majorHAnsi" w:hAnsiTheme="majorHAnsi" w:cstheme="majorHAnsi"/>
          <w:highlight w:val="green"/>
        </w:rPr>
        <w:t>moving</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contained </w:t>
      </w:r>
      <w:r w:rsidRPr="00AD4C5F">
        <w:rPr>
          <w:rStyle w:val="StyleUnderline"/>
          <w:rFonts w:asciiTheme="majorHAnsi" w:hAnsiTheme="majorHAnsi" w:cstheme="majorHAnsi"/>
          <w:highlight w:val="green"/>
        </w:rPr>
        <w:t xml:space="preserve">within a </w:t>
      </w:r>
      <w:r w:rsidRPr="00AD4C5F">
        <w:rPr>
          <w:rStyle w:val="StyleUnderline"/>
          <w:rFonts w:asciiTheme="majorHAnsi" w:hAnsiTheme="majorHAnsi" w:cstheme="majorHAnsi"/>
        </w:rPr>
        <w:t xml:space="preserve">given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AD4C5F">
        <w:rPr>
          <w:rStyle w:val="StyleUnderline"/>
          <w:rFonts w:asciiTheme="majorHAnsi" w:hAnsiTheme="majorHAnsi" w:cstheme="majorHAnsi"/>
        </w:rPr>
        <w:t>Ostro</w:t>
      </w:r>
      <w:proofErr w:type="spellEnd"/>
      <w:r w:rsidRPr="00AD4C5F">
        <w:rPr>
          <w:rStyle w:val="StyleUnderline"/>
          <w:rFonts w:asciiTheme="majorHAnsi" w:hAnsiTheme="majorHAnsi" w:cstheme="majorHAnsi"/>
        </w:rPr>
        <w:t xml:space="preserve"> 1999). There are different speculative costs and benefits associated with either option, which would vary with the size, </w:t>
      </w:r>
      <w:proofErr w:type="gramStart"/>
      <w:r w:rsidRPr="00AD4C5F">
        <w:rPr>
          <w:rStyle w:val="StyleUnderline"/>
          <w:rFonts w:asciiTheme="majorHAnsi" w:hAnsiTheme="majorHAnsi" w:cstheme="majorHAnsi"/>
        </w:rPr>
        <w:t>orbit</w:t>
      </w:r>
      <w:proofErr w:type="gramEnd"/>
      <w:r w:rsidRPr="00AD4C5F">
        <w:rPr>
          <w:rStyle w:val="StyleUnderline"/>
          <w:rFonts w:asciiTheme="majorHAnsi" w:hAnsiTheme="majorHAnsi" w:cstheme="majorHAnsi"/>
        </w:rPr>
        <w:t xml:space="preserve"> and composition of the asteroid. But, crucially, the second option would </w:t>
      </w:r>
      <w:r w:rsidRPr="00AD4C5F">
        <w:rPr>
          <w:rStyle w:val="StyleUnderline"/>
          <w:rFonts w:asciiTheme="majorHAnsi" w:hAnsiTheme="majorHAnsi" w:cstheme="majorHAnsi"/>
          <w:highlight w:val="green"/>
        </w:rPr>
        <w:t>entail</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putting asteroids into orbit</w:t>
      </w:r>
      <w:r w:rsidRPr="00AD4C5F">
        <w:rPr>
          <w:rStyle w:val="StyleUnderline"/>
          <w:rFonts w:asciiTheme="majorHAnsi" w:hAnsiTheme="majorHAnsi" w:cstheme="majorHAnsi"/>
        </w:rPr>
        <w:t xml:space="preserve"> around the Earth, the</w:t>
      </w:r>
      <w:r w:rsidRPr="00AD4C5F">
        <w:rPr>
          <w:rFonts w:asciiTheme="majorHAnsi" w:hAnsiTheme="majorHAnsi" w:cstheme="majorHAnsi"/>
          <w:color w:val="000000" w:themeColor="text1"/>
          <w:sz w:val="16"/>
        </w:rPr>
        <w:t xml:space="preserve"> Moon or possibly at one of the Earth’s </w:t>
      </w:r>
      <w:proofErr w:type="spellStart"/>
      <w:r w:rsidRPr="00AD4C5F">
        <w:rPr>
          <w:rFonts w:asciiTheme="majorHAnsi" w:hAnsiTheme="majorHAnsi" w:cstheme="majorHAnsi"/>
          <w:color w:val="000000" w:themeColor="text1"/>
          <w:sz w:val="16"/>
        </w:rPr>
        <w:t>Lagrangian</w:t>
      </w:r>
      <w:proofErr w:type="spellEnd"/>
      <w:r w:rsidRPr="00AD4C5F">
        <w:rPr>
          <w:rFonts w:asciiTheme="majorHAnsi" w:hAnsiTheme="majorHAnsi" w:cstheme="majorHAnsi"/>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AD4C5F">
        <w:rPr>
          <w:rFonts w:asciiTheme="majorHAnsi" w:hAnsiTheme="majorHAnsi" w:cstheme="majorHAnsi"/>
          <w:color w:val="000000" w:themeColor="text1"/>
          <w:sz w:val="16"/>
        </w:rPr>
        <w:t>stepping stone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towards a future mission to Mars (see box “NASA’s Asteroid Redirect Mission”; Brophy et al. 2012, Burchell 2014, Gates et al. 2015). </w:t>
      </w:r>
      <w:proofErr w:type="spellStart"/>
      <w:r w:rsidRPr="00AD4C5F">
        <w:rPr>
          <w:rStyle w:val="StyleUnderline"/>
          <w:rFonts w:asciiTheme="majorHAnsi" w:hAnsiTheme="majorHAnsi" w:cstheme="majorHAnsi"/>
        </w:rPr>
        <w:t>Programmes</w:t>
      </w:r>
      <w:proofErr w:type="spellEnd"/>
      <w:r w:rsidRPr="00AD4C5F">
        <w:rPr>
          <w:rStyle w:val="StyleUnderline"/>
          <w:rFonts w:asciiTheme="majorHAnsi" w:hAnsiTheme="majorHAnsi" w:cstheme="majorHAnsi"/>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AD4C5F">
        <w:rPr>
          <w:rStyle w:val="StyleUnderline"/>
          <w:rFonts w:asciiTheme="majorHAnsi" w:hAnsiTheme="majorHAnsi" w:cstheme="majorHAnsi"/>
          <w:highlight w:val="green"/>
        </w:rPr>
        <w:t>becomes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an issue of proliferation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among private entities</w:t>
      </w:r>
      <w:r w:rsidRPr="00AD4C5F">
        <w:rPr>
          <w:rStyle w:val="StyleUnderline"/>
          <w:rFonts w:asciiTheme="majorHAnsi" w:hAnsiTheme="majorHAnsi" w:cstheme="majorHAnsi"/>
        </w:rPr>
        <w:t>. Once private mining companies acquire the technical ability to redirect suitable NEOs (</w:t>
      </w:r>
      <w:proofErr w:type="spellStart"/>
      <w:r w:rsidRPr="00AD4C5F">
        <w:rPr>
          <w:rStyle w:val="StyleUnderline"/>
          <w:rFonts w:asciiTheme="majorHAnsi" w:hAnsiTheme="majorHAnsi" w:cstheme="majorHAnsi"/>
        </w:rPr>
        <w:t>Baoyin</w:t>
      </w:r>
      <w:proofErr w:type="spellEnd"/>
      <w:r w:rsidRPr="00AD4C5F">
        <w:rPr>
          <w:rStyle w:val="StyleUnderline"/>
          <w:rFonts w:asciiTheme="majorHAnsi" w:hAnsiTheme="majorHAnsi" w:cstheme="majorHAnsi"/>
        </w:rPr>
        <w:t xml:space="preserve"> et al. 2011) </w:t>
      </w:r>
      <w:proofErr w:type="gramStart"/>
      <w:r w:rsidRPr="00AD4C5F">
        <w:rPr>
          <w:rStyle w:val="StyleUnderline"/>
          <w:rFonts w:asciiTheme="majorHAnsi" w:hAnsiTheme="majorHAnsi" w:cstheme="majorHAnsi"/>
        </w:rPr>
        <w:t>in order to</w:t>
      </w:r>
      <w:proofErr w:type="gramEnd"/>
      <w:r w:rsidRPr="00AD4C5F">
        <w:rPr>
          <w:rStyle w:val="StyleUnderline"/>
          <w:rFonts w:asciiTheme="majorHAnsi" w:hAnsiTheme="majorHAnsi" w:cstheme="majorHAnsi"/>
        </w:rPr>
        <w:t xml:space="preserve"> extract platinum or</w:t>
      </w:r>
      <w:r w:rsidRPr="00AD4C5F">
        <w:rPr>
          <w:rFonts w:asciiTheme="majorHAnsi" w:hAnsiTheme="majorHAnsi" w:cstheme="majorHAnsi"/>
          <w:color w:val="000000" w:themeColor="text1"/>
          <w:sz w:val="16"/>
        </w:rPr>
        <w:t xml:space="preserve"> water from them, perilous inflections become more likely. The </w:t>
      </w:r>
      <w:r w:rsidRPr="00AD4C5F">
        <w:rPr>
          <w:rStyle w:val="StyleUnderline"/>
          <w:rFonts w:asciiTheme="majorHAnsi" w:hAnsiTheme="majorHAnsi" w:cstheme="majorHAnsi"/>
          <w:color w:val="000000" w:themeColor="text1"/>
          <w:highlight w:val="green"/>
        </w:rPr>
        <w:t xml:space="preserve">probability of accidents will rise </w:t>
      </w:r>
      <w:r w:rsidRPr="00AD4C5F">
        <w:rPr>
          <w:rStyle w:val="StyleUnderline"/>
          <w:rFonts w:asciiTheme="majorHAnsi" w:hAnsiTheme="majorHAnsi" w:cstheme="majorHAnsi"/>
          <w:color w:val="000000" w:themeColor="text1"/>
        </w:rPr>
        <w:t>with the number of asteroids whose trajectories we decide to manipulate</w:t>
      </w:r>
      <w:r w:rsidRPr="00AD4C5F">
        <w:rPr>
          <w:rFonts w:asciiTheme="majorHAnsi" w:hAnsiTheme="majorHAnsi" w:cstheme="majorHAnsi"/>
          <w:color w:val="000000" w:themeColor="text1"/>
          <w:sz w:val="16"/>
        </w:rPr>
        <w:t xml:space="preserve">. Such accidents might be very unlikely, but </w:t>
      </w:r>
      <w:r w:rsidRPr="00AD4C5F">
        <w:rPr>
          <w:rStyle w:val="Style13ptBold"/>
          <w:rFonts w:asciiTheme="majorHAnsi" w:hAnsiTheme="majorHAnsi" w:cstheme="majorHAnsi"/>
          <w:color w:val="000000" w:themeColor="text1"/>
          <w:sz w:val="22"/>
          <w:highlight w:val="green"/>
        </w:rPr>
        <w:t>even a tiny</w:t>
      </w:r>
      <w:r w:rsidRPr="00AD4C5F">
        <w:rPr>
          <w:rStyle w:val="Style13ptBold"/>
          <w:rFonts w:asciiTheme="majorHAnsi" w:hAnsiTheme="majorHAnsi" w:cstheme="majorHAnsi"/>
          <w:color w:val="000000" w:themeColor="text1"/>
          <w:sz w:val="22"/>
        </w:rPr>
        <w:t xml:space="preserve"> technical or human </w:t>
      </w:r>
      <w:r w:rsidRPr="00AD4C5F">
        <w:rPr>
          <w:rStyle w:val="Style13ptBold"/>
          <w:rFonts w:asciiTheme="majorHAnsi" w:hAnsiTheme="majorHAnsi" w:cstheme="majorHAnsi"/>
          <w:color w:val="000000" w:themeColor="text1"/>
          <w:sz w:val="22"/>
          <w:highlight w:val="green"/>
        </w:rPr>
        <w:t>error</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the execution of an inflection meant to place an asteroid into the lunar or geocentric orbit </w:t>
      </w:r>
      <w:r w:rsidRPr="00AD4C5F">
        <w:rPr>
          <w:rStyle w:val="Style13ptBold"/>
          <w:rFonts w:asciiTheme="majorHAnsi" w:hAnsiTheme="majorHAnsi" w:cstheme="majorHAnsi"/>
          <w:color w:val="000000" w:themeColor="text1"/>
          <w:sz w:val="22"/>
          <w:highlight w:val="green"/>
        </w:rPr>
        <w:t>might send it crashing into the Earth</w:t>
      </w:r>
      <w:r w:rsidRPr="00AD4C5F">
        <w:rPr>
          <w:rStyle w:val="Style13ptBold"/>
          <w:rFonts w:asciiTheme="majorHAnsi" w:hAnsiTheme="majorHAnsi" w:cstheme="majorHAnsi"/>
          <w:color w:val="000000" w:themeColor="text1"/>
          <w:sz w:val="22"/>
        </w:rPr>
        <w:t xml:space="preserve"> with potentially devastating consequences</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6"/>
        </w:rPr>
        <w:t xml:space="preserve">And while we might find solace in the low probabilities associated with such an accident, even contemporary industries which are considered very safe suffer from </w:t>
      </w:r>
      <w:r w:rsidRPr="00AD4C5F">
        <w:rPr>
          <w:rFonts w:asciiTheme="majorHAnsi" w:hAnsiTheme="majorHAnsi" w:cstheme="majorHAnsi"/>
          <w:color w:val="000000" w:themeColor="text1"/>
          <w:sz w:val="16"/>
        </w:rPr>
        <w:lastRenderedPageBreak/>
        <w:t xml:space="preserve">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AD4C5F">
        <w:rPr>
          <w:rStyle w:val="Style13ptBold"/>
          <w:rFonts w:asciiTheme="majorHAnsi" w:hAnsiTheme="majorHAnsi" w:cstheme="majorHAnsi"/>
          <w:color w:val="000000" w:themeColor="text1"/>
          <w:sz w:val="22"/>
        </w:rPr>
        <w:t>The second source of risk is the intentional misuse</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similar to</w:t>
      </w:r>
      <w:proofErr w:type="gramEnd"/>
      <w:r w:rsidRPr="00AD4C5F">
        <w:rPr>
          <w:rFonts w:asciiTheme="majorHAnsi" w:hAnsiTheme="majorHAnsi" w:cstheme="majorHAnsi"/>
          <w:color w:val="000000" w:themeColor="text1"/>
          <w:sz w:val="16"/>
        </w:rPr>
        <w:t xml:space="preserve"> the original deflection dilemma. But the </w:t>
      </w:r>
      <w:r w:rsidRPr="00AD4C5F">
        <w:rPr>
          <w:rStyle w:val="Style13ptBold"/>
          <w:rFonts w:asciiTheme="majorHAnsi" w:hAnsiTheme="majorHAnsi" w:cstheme="majorHAnsi"/>
          <w:color w:val="000000" w:themeColor="text1"/>
          <w:sz w:val="22"/>
        </w:rPr>
        <w:t>entry barrier for asteroid weaponization gets much lower if mining them and moving them around becomes a common industrial activit</w:t>
      </w:r>
      <w:r w:rsidRPr="00AD4C5F">
        <w:rPr>
          <w:rStyle w:val="Style13ptBold"/>
          <w:rFonts w:asciiTheme="majorHAnsi" w:hAnsiTheme="majorHAnsi" w:cstheme="majorHAnsi"/>
          <w:color w:val="000000" w:themeColor="text1"/>
          <w:sz w:val="16"/>
        </w:rPr>
        <w:t>y</w:t>
      </w:r>
      <w:r w:rsidRPr="00AD4C5F">
        <w:rPr>
          <w:rFonts w:asciiTheme="majorHAnsi" w:hAnsiTheme="majorHAnsi" w:cstheme="majorHAnsi"/>
          <w:color w:val="000000" w:themeColor="text1"/>
          <w:sz w:val="16"/>
        </w:rPr>
        <w:t xml:space="preserve">. This is in stark contrast to the original scenario which envisioned this technology to be used solely for planetary </w:t>
      </w:r>
      <w:proofErr w:type="spellStart"/>
      <w:r w:rsidRPr="00AD4C5F">
        <w:rPr>
          <w:rFonts w:asciiTheme="majorHAnsi" w:hAnsiTheme="majorHAnsi" w:cstheme="majorHAnsi"/>
          <w:color w:val="000000" w:themeColor="text1"/>
          <w:sz w:val="16"/>
        </w:rPr>
        <w:t>defence</w:t>
      </w:r>
      <w:proofErr w:type="spellEnd"/>
      <w:r w:rsidRPr="00AD4C5F">
        <w:rPr>
          <w:rFonts w:asciiTheme="majorHAnsi" w:hAnsiTheme="majorHAnsi" w:cstheme="majorHAnsi"/>
          <w:color w:val="000000" w:themeColor="text1"/>
          <w:sz w:val="16"/>
        </w:rPr>
        <w:t xml:space="preserve"> and under control of a very small number of the most powerful countries (Morrison 2010). </w:t>
      </w:r>
      <w:r w:rsidRPr="00AD4C5F">
        <w:rPr>
          <w:rStyle w:val="StyleUnderline"/>
          <w:rFonts w:asciiTheme="majorHAnsi" w:hAnsiTheme="majorHAnsi" w:cstheme="majorHAnsi"/>
          <w:color w:val="000000" w:themeColor="text1"/>
        </w:rPr>
        <w:t xml:space="preserve">If such a powerful technology becomes widely and commercially available, even </w:t>
      </w:r>
      <w:r w:rsidRPr="00AD4C5F">
        <w:rPr>
          <w:rStyle w:val="StyleUnderline"/>
          <w:rFonts w:asciiTheme="majorHAnsi" w:hAnsiTheme="majorHAnsi" w:cstheme="majorHAnsi"/>
          <w:color w:val="000000" w:themeColor="text1"/>
          <w:highlight w:val="green"/>
        </w:rPr>
        <w:t>rogue states</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 xml:space="preserve">and </w:t>
      </w:r>
      <w:proofErr w:type="spellStart"/>
      <w:r w:rsidRPr="00AD4C5F">
        <w:rPr>
          <w:rStyle w:val="StyleUnderline"/>
          <w:rFonts w:asciiTheme="majorHAnsi" w:hAnsiTheme="majorHAnsi" w:cstheme="majorHAnsi"/>
          <w:color w:val="000000" w:themeColor="text1"/>
          <w:highlight w:val="green"/>
        </w:rPr>
        <w:t>wellfunded</w:t>
      </w:r>
      <w:proofErr w:type="spellEnd"/>
      <w:r w:rsidRPr="00AD4C5F">
        <w:rPr>
          <w:rStyle w:val="StyleUnderline"/>
          <w:rFonts w:asciiTheme="majorHAnsi" w:hAnsiTheme="majorHAnsi" w:cstheme="majorHAnsi"/>
          <w:color w:val="000000" w:themeColor="text1"/>
          <w:highlight w:val="green"/>
        </w:rPr>
        <w:t xml:space="preserve"> terrorist</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groups might</w:t>
      </w:r>
      <w:r w:rsidRPr="00AD4C5F">
        <w:rPr>
          <w:rStyle w:val="StyleUnderline"/>
          <w:rFonts w:asciiTheme="majorHAnsi" w:hAnsiTheme="majorHAnsi" w:cstheme="majorHAnsi"/>
          <w:color w:val="000000" w:themeColor="text1"/>
        </w:rPr>
        <w:t xml:space="preserve"> be tempted to </w:t>
      </w:r>
      <w:r w:rsidRPr="00AD4C5F">
        <w:rPr>
          <w:rStyle w:val="StyleUnderline"/>
          <w:rFonts w:asciiTheme="majorHAnsi" w:hAnsiTheme="majorHAnsi" w:cstheme="majorHAnsi"/>
          <w:color w:val="000000" w:themeColor="text1"/>
          <w:highlight w:val="green"/>
        </w:rPr>
        <w:t>use it for a</w:t>
      </w:r>
      <w:r w:rsidRPr="00AD4C5F">
        <w:rPr>
          <w:rStyle w:val="StyleUnderline"/>
          <w:rFonts w:asciiTheme="majorHAnsi" w:hAnsiTheme="majorHAnsi" w:cstheme="majorHAnsi"/>
          <w:color w:val="000000" w:themeColor="text1"/>
        </w:rPr>
        <w:t xml:space="preserve">n unexpected and </w:t>
      </w:r>
      <w:r w:rsidRPr="00AD4C5F">
        <w:rPr>
          <w:rStyle w:val="StyleUnderline"/>
          <w:rFonts w:asciiTheme="majorHAnsi" w:hAnsiTheme="majorHAnsi" w:cstheme="majorHAnsi"/>
          <w:color w:val="000000" w:themeColor="text1"/>
          <w:highlight w:val="green"/>
        </w:rPr>
        <w:t>devastating attack</w:t>
      </w:r>
      <w:r w:rsidRPr="00AD4C5F">
        <w:rPr>
          <w:rStyle w:val="StyleUnderline"/>
          <w:rFonts w:asciiTheme="majorHAnsi" w:hAnsiTheme="majorHAnsi" w:cstheme="majorHAnsi"/>
          <w:color w:val="000000" w:themeColor="text1"/>
        </w:rPr>
        <w:t xml:space="preserve">. In addition, </w:t>
      </w:r>
      <w:r w:rsidRPr="00AD4C5F">
        <w:rPr>
          <w:rStyle w:val="StyleUnderline"/>
          <w:rFonts w:asciiTheme="majorHAnsi" w:hAnsiTheme="majorHAnsi" w:cstheme="majorHAnsi"/>
          <w:color w:val="000000" w:themeColor="text1"/>
          <w:highlight w:val="green"/>
        </w:rPr>
        <w:t xml:space="preserve">an active asteroid mining industry would make it </w:t>
      </w:r>
      <w:r w:rsidRPr="00AD4C5F">
        <w:rPr>
          <w:rStyle w:val="StyleUnderline"/>
          <w:rFonts w:asciiTheme="majorHAnsi" w:hAnsiTheme="majorHAnsi" w:cstheme="majorHAnsi"/>
          <w:color w:val="000000" w:themeColor="text1"/>
        </w:rPr>
        <w:t xml:space="preserve">more </w:t>
      </w:r>
      <w:r w:rsidRPr="00AD4C5F">
        <w:rPr>
          <w:rStyle w:val="StyleUnderline"/>
          <w:rFonts w:asciiTheme="majorHAnsi" w:hAnsiTheme="majorHAnsi" w:cstheme="majorHAnsi"/>
          <w:color w:val="000000" w:themeColor="text1"/>
          <w:highlight w:val="green"/>
        </w:rPr>
        <w:t>difficult to detect</w:t>
      </w:r>
      <w:r w:rsidRPr="00AD4C5F">
        <w:rPr>
          <w:rStyle w:val="StyleUnderline"/>
          <w:rFonts w:asciiTheme="majorHAnsi" w:hAnsiTheme="majorHAnsi" w:cstheme="majorHAnsi"/>
          <w:color w:val="000000" w:themeColor="text1"/>
        </w:rPr>
        <w:t xml:space="preserve"> any hostile inflection attempts among the number of legitimate and benign one</w:t>
      </w:r>
      <w:r w:rsidRPr="00AD4C5F">
        <w:rPr>
          <w:rStyle w:val="StyleUnderline"/>
          <w:rFonts w:asciiTheme="majorHAnsi" w:hAnsiTheme="majorHAnsi" w:cstheme="majorHAnsi"/>
          <w:color w:val="000000" w:themeColor="text1"/>
          <w:highlight w:val="green"/>
        </w:rPr>
        <w:t>s</w:t>
      </w:r>
      <w:r w:rsidRPr="00AD4C5F">
        <w:rPr>
          <w:rFonts w:asciiTheme="majorHAnsi" w:hAnsiTheme="majorHAnsi" w:cstheme="majorHAnsi"/>
          <w:color w:val="000000" w:themeColor="text1"/>
          <w:sz w:val="16"/>
          <w:highlight w:val="green"/>
        </w:rPr>
        <w:t>.</w:t>
      </w:r>
      <w:r w:rsidRPr="00AD4C5F">
        <w:rPr>
          <w:rFonts w:asciiTheme="majorHAnsi" w:hAnsiTheme="majorHAnsi" w:cstheme="majorHAnsi"/>
          <w:color w:val="000000" w:themeColor="text1"/>
          <w:sz w:val="16"/>
        </w:rPr>
        <w:t xml:space="preserve"> Policy implications Considering these possible future dangers, it seems prudent to consider what to do about them sooner rather than later. The most obvious “solution” would be </w:t>
      </w:r>
      <w:r w:rsidRPr="00AD4C5F">
        <w:rPr>
          <w:rStyle w:val="Style13ptBold"/>
          <w:rFonts w:asciiTheme="majorHAnsi" w:hAnsiTheme="majorHAnsi" w:cstheme="majorHAnsi"/>
          <w:color w:val="000000" w:themeColor="text1"/>
          <w:sz w:val="22"/>
        </w:rPr>
        <w:t xml:space="preserve">a </w:t>
      </w:r>
      <w:r w:rsidRPr="00AD4C5F">
        <w:rPr>
          <w:rStyle w:val="Style13ptBold"/>
          <w:rFonts w:asciiTheme="majorHAnsi" w:hAnsiTheme="majorHAnsi" w:cstheme="majorHAnsi"/>
          <w:color w:val="000000" w:themeColor="text1"/>
          <w:sz w:val="22"/>
          <w:highlight w:val="green"/>
        </w:rPr>
        <w:t>blanket</w:t>
      </w:r>
      <w:r w:rsidRPr="00AD4C5F">
        <w:rPr>
          <w:rStyle w:val="Style13ptBold"/>
          <w:rFonts w:asciiTheme="majorHAnsi" w:hAnsiTheme="majorHAnsi" w:cstheme="majorHAnsi"/>
          <w:color w:val="000000" w:themeColor="text1"/>
          <w:sz w:val="22"/>
        </w:rPr>
        <w:t xml:space="preserve"> </w:t>
      </w:r>
      <w:r w:rsidRPr="00AD4C5F">
        <w:rPr>
          <w:rStyle w:val="Style13ptBold"/>
          <w:rFonts w:asciiTheme="majorHAnsi" w:hAnsiTheme="majorHAnsi" w:cstheme="majorHAnsi"/>
          <w:color w:val="000000" w:themeColor="text1"/>
          <w:sz w:val="22"/>
          <w:highlight w:val="green"/>
        </w:rPr>
        <w:t>ban on the</w:t>
      </w:r>
      <w:r w:rsidRPr="00AD4C5F">
        <w:rPr>
          <w:rStyle w:val="Style13ptBold"/>
          <w:rFonts w:asciiTheme="majorHAnsi" w:hAnsiTheme="majorHAnsi" w:cstheme="majorHAnsi"/>
          <w:color w:val="000000" w:themeColor="text1"/>
          <w:sz w:val="22"/>
        </w:rPr>
        <w:t xml:space="preserve"> development of any </w:t>
      </w:r>
      <w:r w:rsidRPr="00AD4C5F">
        <w:rPr>
          <w:rStyle w:val="StyleUnderline"/>
          <w:rFonts w:asciiTheme="majorHAnsi" w:hAnsiTheme="majorHAnsi" w:cstheme="majorHAnsi"/>
          <w:highlight w:val="green"/>
        </w:rPr>
        <w:t>technology</w:t>
      </w:r>
      <w:r w:rsidRPr="00AD4C5F">
        <w:rPr>
          <w:rStyle w:val="StyleUnderline"/>
          <w:rFonts w:asciiTheme="majorHAnsi" w:hAnsiTheme="majorHAnsi" w:cstheme="majorHAnsi"/>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AD4C5F">
        <w:rPr>
          <w:rStyle w:val="StyleUnderline"/>
          <w:rFonts w:asciiTheme="majorHAnsi" w:hAnsiTheme="majorHAnsi" w:cstheme="majorHAnsi"/>
        </w:rPr>
        <w:t>spacebased</w:t>
      </w:r>
      <w:proofErr w:type="spellEnd"/>
      <w:r w:rsidRPr="00AD4C5F">
        <w:rPr>
          <w:rStyle w:val="StyleUnderline"/>
          <w:rFonts w:asciiTheme="majorHAnsi" w:hAnsiTheme="majorHAnsi" w:cstheme="majorHAnsi"/>
        </w:rPr>
        <w:t xml:space="preserve"> technologies. Furthermore, this approach would </w:t>
      </w:r>
      <w:r w:rsidRPr="00AD4C5F">
        <w:rPr>
          <w:rStyle w:val="StyleUnderline"/>
          <w:rFonts w:asciiTheme="majorHAnsi" w:hAnsiTheme="majorHAnsi" w:cstheme="majorHAnsi"/>
          <w:highlight w:val="green"/>
        </w:rPr>
        <w:t>leave us more vulnerable to natural impacts</w:t>
      </w:r>
      <w:r w:rsidRPr="00AD4C5F">
        <w:rPr>
          <w:rStyle w:val="StyleUnderline"/>
          <w:rFonts w:asciiTheme="majorHAnsi" w:hAnsiTheme="majorHAnsi" w:cstheme="majorHAnsi"/>
        </w:rPr>
        <w:t xml:space="preserve"> which</w:t>
      </w:r>
      <w:r w:rsidRPr="00AD4C5F">
        <w:rPr>
          <w:rFonts w:asciiTheme="majorHAnsi" w:hAnsiTheme="majorHAnsi" w:cstheme="majorHAnsi"/>
          <w:color w:val="000000" w:themeColor="text1"/>
          <w:sz w:val="16"/>
        </w:rPr>
        <w:t xml:space="preserve">, in the long view, seems less than desirable. Another approach might be </w:t>
      </w:r>
      <w:proofErr w:type="gramStart"/>
      <w:r w:rsidRPr="00AD4C5F">
        <w:rPr>
          <w:rFonts w:asciiTheme="majorHAnsi" w:hAnsiTheme="majorHAnsi" w:cstheme="majorHAnsi"/>
          <w:color w:val="000000" w:themeColor="text1"/>
          <w:sz w:val="16"/>
        </w:rPr>
        <w:t>similar to</w:t>
      </w:r>
      <w:proofErr w:type="gramEnd"/>
      <w:r w:rsidRPr="00AD4C5F">
        <w:rPr>
          <w:rFonts w:asciiTheme="majorHAnsi" w:hAnsiTheme="majorHAnsi" w:cstheme="majorHAnsi"/>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AD4C5F">
        <w:rPr>
          <w:rFonts w:asciiTheme="majorHAnsi" w:hAnsiTheme="majorHAnsi" w:cstheme="majorHAnsi"/>
          <w:color w:val="000000" w:themeColor="text1"/>
          <w:sz w:val="16"/>
        </w:rPr>
        <w:t>for the production of</w:t>
      </w:r>
      <w:proofErr w:type="gramEnd"/>
      <w:r w:rsidRPr="00AD4C5F">
        <w:rPr>
          <w:rFonts w:asciiTheme="majorHAnsi" w:hAnsiTheme="majorHAnsi" w:cstheme="majorHAnsi"/>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AD4C5F">
        <w:rPr>
          <w:rFonts w:asciiTheme="majorHAnsi" w:hAnsiTheme="majorHAnsi" w:cstheme="majorHAnsi"/>
          <w:color w:val="000000" w:themeColor="text1"/>
          <w:sz w:val="16"/>
        </w:rPr>
        <w:t>in order to</w:t>
      </w:r>
      <w:proofErr w:type="gramEnd"/>
      <w:r w:rsidRPr="00AD4C5F">
        <w:rPr>
          <w:rFonts w:asciiTheme="majorHAnsi" w:hAnsiTheme="majorHAnsi" w:cstheme="majorHAnsi"/>
          <w:color w:val="000000" w:themeColor="text1"/>
          <w:sz w:val="16"/>
        </w:rPr>
        <w:t xml:space="preserve"> give the least warning and make the timeframe for reaction as short as possible.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AD4C5F">
        <w:rPr>
          <w:rFonts w:asciiTheme="majorHAnsi" w:hAnsiTheme="majorHAnsi" w:cstheme="majorHAnsi"/>
          <w:color w:val="000000" w:themeColor="text1"/>
          <w:sz w:val="16"/>
        </w:rPr>
        <w:t>programmes</w:t>
      </w:r>
      <w:proofErr w:type="spellEnd"/>
      <w:r w:rsidRPr="00AD4C5F">
        <w:rPr>
          <w:rFonts w:asciiTheme="majorHAnsi" w:hAnsiTheme="majorHAnsi" w:cstheme="majorHAnsi"/>
          <w:color w:val="000000" w:themeColor="text1"/>
          <w:sz w:val="16"/>
        </w:rPr>
        <w:t xml:space="preserve"> cataloguing NEOs (such as CSS or Pan-STARRS), which look for new, previously unknown objects, are not ideally suited for the task of constantly tracking </w:t>
      </w:r>
      <w:proofErr w:type="gramStart"/>
      <w:r w:rsidRPr="00AD4C5F">
        <w:rPr>
          <w:rFonts w:asciiTheme="majorHAnsi" w:hAnsiTheme="majorHAnsi" w:cstheme="majorHAnsi"/>
          <w:color w:val="000000" w:themeColor="text1"/>
          <w:sz w:val="16"/>
        </w:rPr>
        <w:t>a number of</w:t>
      </w:r>
      <w:proofErr w:type="gramEnd"/>
      <w:r w:rsidRPr="00AD4C5F">
        <w:rPr>
          <w:rFonts w:asciiTheme="majorHAnsi" w:hAnsiTheme="majorHAnsi" w:cstheme="majorHAnsi"/>
          <w:color w:val="000000" w:themeColor="text1"/>
          <w:sz w:val="16"/>
        </w:rPr>
        <w:t xml:space="preserve"> different, already known asteroids. New instruments would be needed to track them </w:t>
      </w:r>
      <w:proofErr w:type="gramStart"/>
      <w:r w:rsidRPr="00AD4C5F">
        <w:rPr>
          <w:rFonts w:asciiTheme="majorHAnsi" w:hAnsiTheme="majorHAnsi" w:cstheme="majorHAnsi"/>
          <w:color w:val="000000" w:themeColor="text1"/>
          <w:sz w:val="16"/>
        </w:rPr>
        <w:t>in order to</w:t>
      </w:r>
      <w:proofErr w:type="gramEnd"/>
      <w:r w:rsidRPr="00AD4C5F">
        <w:rPr>
          <w:rFonts w:asciiTheme="majorHAnsi" w:hAnsiTheme="majorHAnsi" w:cstheme="majorHAnsi"/>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AD4C5F">
        <w:rPr>
          <w:rStyle w:val="Style13ptBold"/>
          <w:rFonts w:asciiTheme="majorHAnsi" w:hAnsiTheme="majorHAnsi" w:cstheme="majorHAnsi"/>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air travel, nuclear power generation, or commercial satellites. The spread of the internet and the accompanying digital information revolution is another example; </w:t>
      </w:r>
      <w:r w:rsidRPr="00AD4C5F">
        <w:rPr>
          <w:rStyle w:val="Style13ptBold"/>
          <w:rFonts w:asciiTheme="majorHAnsi" w:hAnsiTheme="majorHAnsi" w:cstheme="majorHAnsi"/>
          <w:color w:val="000000" w:themeColor="text1"/>
          <w:sz w:val="22"/>
        </w:rPr>
        <w:t>hardly anyone anticipated</w:t>
      </w:r>
      <w:r w:rsidRPr="00AD4C5F">
        <w:rPr>
          <w:rFonts w:asciiTheme="majorHAnsi" w:hAnsiTheme="majorHAnsi" w:cstheme="majorHAnsi"/>
          <w:color w:val="000000" w:themeColor="text1"/>
          <w:u w:val="single"/>
        </w:rPr>
        <w:t xml:space="preserve"> </w:t>
      </w:r>
      <w:proofErr w:type="gramStart"/>
      <w:r w:rsidRPr="00AD4C5F">
        <w:rPr>
          <w:rStyle w:val="Style13ptBold"/>
          <w:rFonts w:asciiTheme="majorHAnsi" w:hAnsiTheme="majorHAnsi" w:cstheme="majorHAnsi"/>
          <w:color w:val="000000" w:themeColor="text1"/>
          <w:sz w:val="22"/>
        </w:rPr>
        <w:t>having virtually the entire repository of human knowledge at our fingertips</w:t>
      </w:r>
      <w:r w:rsidRPr="00AD4C5F">
        <w:rPr>
          <w:rFonts w:asciiTheme="majorHAnsi" w:hAnsiTheme="majorHAnsi" w:cstheme="majorHAnsi"/>
          <w:color w:val="000000" w:themeColor="text1"/>
          <w:sz w:val="16"/>
        </w:rPr>
        <w:t xml:space="preserve"> at all times</w:t>
      </w:r>
      <w:proofErr w:type="gramEnd"/>
      <w:r w:rsidRPr="00AD4C5F">
        <w:rPr>
          <w:rFonts w:asciiTheme="majorHAnsi" w:hAnsiTheme="majorHAnsi" w:cstheme="majorHAnsi"/>
          <w:color w:val="000000" w:themeColor="text1"/>
          <w:sz w:val="16"/>
        </w:rPr>
        <w:t xml:space="preserve"> (except Douglas Adams). Whether the deflection dilemma forever remains an unmaterialized threat or it becomes a palpable problem, </w:t>
      </w:r>
      <w:r w:rsidRPr="00AD4C5F">
        <w:rPr>
          <w:rStyle w:val="Style13ptBold"/>
          <w:rFonts w:asciiTheme="majorHAnsi" w:hAnsiTheme="majorHAnsi" w:cstheme="majorHAnsi"/>
          <w:color w:val="000000" w:themeColor="text1"/>
          <w:sz w:val="22"/>
        </w:rPr>
        <w:t>it is something to be mindful of now,</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as the foundations of the prospective asteroid mining industry are being laid</w:t>
      </w:r>
      <w:r w:rsidRPr="00AD4C5F">
        <w:rPr>
          <w:rFonts w:asciiTheme="majorHAnsi" w:hAnsiTheme="majorHAnsi" w:cstheme="majorHAnsi"/>
          <w:color w:val="000000" w:themeColor="text1"/>
          <w:sz w:val="16"/>
        </w:rPr>
        <w:t xml:space="preserve">. In the end, the purpose of this paper is not to predict the future. </w:t>
      </w:r>
      <w:proofErr w:type="gramStart"/>
      <w:r w:rsidRPr="00AD4C5F">
        <w:rPr>
          <w:rFonts w:asciiTheme="majorHAnsi" w:hAnsiTheme="majorHAnsi" w:cstheme="majorHAnsi"/>
          <w:color w:val="000000" w:themeColor="text1"/>
          <w:sz w:val="16"/>
        </w:rPr>
        <w:t>Instead</w:t>
      </w:r>
      <w:proofErr w:type="gramEnd"/>
      <w:r w:rsidRPr="00AD4C5F">
        <w:rPr>
          <w:rFonts w:asciiTheme="majorHAnsi" w:hAnsiTheme="majorHAnsi" w:cstheme="majorHAnsi"/>
          <w:color w:val="000000" w:themeColor="text1"/>
          <w:sz w:val="16"/>
        </w:rPr>
        <w:t xml:space="preserve"> it aims to merely update a conscientious warning which called for our diligence more than 20 years ago. While the world has changed somewhat, the basic idea remains valid. Whether the danger </w:t>
      </w:r>
      <w:r w:rsidRPr="00AD4C5F">
        <w:rPr>
          <w:rFonts w:asciiTheme="majorHAnsi" w:hAnsiTheme="majorHAnsi" w:cstheme="majorHAnsi"/>
          <w:color w:val="000000" w:themeColor="text1"/>
          <w:sz w:val="16"/>
        </w:rPr>
        <w:lastRenderedPageBreak/>
        <w:t xml:space="preserve">comes from warring superpowers, </w:t>
      </w:r>
      <w:proofErr w:type="gramStart"/>
      <w:r w:rsidRPr="00AD4C5F">
        <w:rPr>
          <w:rFonts w:asciiTheme="majorHAnsi" w:hAnsiTheme="majorHAnsi" w:cstheme="majorHAnsi"/>
          <w:color w:val="000000" w:themeColor="text1"/>
          <w:sz w:val="16"/>
        </w:rPr>
        <w:t>terrorists</w:t>
      </w:r>
      <w:proofErr w:type="gramEnd"/>
      <w:r w:rsidRPr="00AD4C5F">
        <w:rPr>
          <w:rFonts w:asciiTheme="majorHAnsi" w:hAnsiTheme="majorHAnsi" w:cstheme="majorHAnsi"/>
          <w:color w:val="000000" w:themeColor="text1"/>
          <w:sz w:val="16"/>
        </w:rPr>
        <w:t xml:space="preserve"> or negligent corporations, we must be aware of the realistic risks in order to avoid being either stumped by unforeseen catastrophes or </w:t>
      </w:r>
      <w:proofErr w:type="spellStart"/>
      <w:r w:rsidRPr="00AD4C5F">
        <w:rPr>
          <w:rFonts w:asciiTheme="majorHAnsi" w:hAnsiTheme="majorHAnsi" w:cstheme="majorHAnsi"/>
          <w:color w:val="000000" w:themeColor="text1"/>
          <w:sz w:val="16"/>
        </w:rPr>
        <w:t>paralysed</w:t>
      </w:r>
      <w:proofErr w:type="spellEnd"/>
      <w:r w:rsidRPr="00AD4C5F">
        <w:rPr>
          <w:rFonts w:asciiTheme="majorHAnsi" w:hAnsiTheme="majorHAnsi" w:cstheme="majorHAnsi"/>
          <w:color w:val="000000" w:themeColor="text1"/>
          <w:sz w:val="16"/>
        </w:rPr>
        <w:t xml:space="preserve"> by unwarranted fear. Either extreme would be harmful for our </w:t>
      </w:r>
      <w:proofErr w:type="gramStart"/>
      <w:r w:rsidRPr="00AD4C5F">
        <w:rPr>
          <w:rFonts w:asciiTheme="majorHAnsi" w:hAnsiTheme="majorHAnsi" w:cstheme="majorHAnsi"/>
          <w:color w:val="000000" w:themeColor="text1"/>
          <w:sz w:val="16"/>
        </w:rPr>
        <w:t>future.●</w:t>
      </w:r>
      <w:proofErr w:type="gramEnd"/>
    </w:p>
    <w:p w14:paraId="60F4BF89" w14:textId="77777777" w:rsidR="00F142A0" w:rsidRPr="00AD4C5F" w:rsidRDefault="00F142A0" w:rsidP="00F142A0">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ajor collisions cause extinction</w:t>
      </w:r>
    </w:p>
    <w:p w14:paraId="2864D279" w14:textId="77777777" w:rsidR="00F142A0" w:rsidRPr="00AD4C5F" w:rsidRDefault="00F142A0" w:rsidP="00F142A0">
      <w:pPr>
        <w:rPr>
          <w:rFonts w:asciiTheme="majorHAnsi" w:hAnsiTheme="majorHAnsi" w:cstheme="majorHAnsi"/>
        </w:rPr>
      </w:pPr>
      <w:r w:rsidRPr="00AD4C5F">
        <w:rPr>
          <w:rStyle w:val="Style13ptBold"/>
          <w:rFonts w:asciiTheme="majorHAnsi" w:hAnsiTheme="majorHAnsi" w:cstheme="majorHAnsi"/>
        </w:rPr>
        <w:t xml:space="preserve">Baum ’19 </w:t>
      </w:r>
      <w:r w:rsidRPr="00AD4C5F">
        <w:rPr>
          <w:rFonts w:asciiTheme="majorHAnsi" w:hAnsiTheme="majorHAnsi" w:cstheme="majorHAnsi"/>
        </w:rPr>
        <w:t xml:space="preserve">- executive director of the Global Catastrophic Risk Institute, </w:t>
      </w:r>
      <w:proofErr w:type="spellStart"/>
      <w:proofErr w:type="gramStart"/>
      <w:r w:rsidRPr="00AD4C5F">
        <w:rPr>
          <w:rFonts w:asciiTheme="majorHAnsi" w:hAnsiTheme="majorHAnsi" w:cstheme="majorHAnsi"/>
        </w:rPr>
        <w:t>Ph.D</w:t>
      </w:r>
      <w:proofErr w:type="spellEnd"/>
      <w:proofErr w:type="gramEnd"/>
      <w:r w:rsidRPr="00AD4C5F">
        <w:rPr>
          <w:rFonts w:asciiTheme="majorHAnsi" w:hAnsiTheme="majorHAnsi" w:cstheme="majorHAnsi"/>
        </w:rPr>
        <w:t xml:space="preserve"> in Geography</w:t>
      </w:r>
    </w:p>
    <w:p w14:paraId="3EEB2E6B" w14:textId="77777777" w:rsidR="00F142A0" w:rsidRPr="00AD4C5F" w:rsidRDefault="00F142A0" w:rsidP="00F142A0">
      <w:pPr>
        <w:rPr>
          <w:rFonts w:asciiTheme="majorHAnsi" w:hAnsiTheme="majorHAnsi" w:cstheme="majorHAnsi"/>
        </w:rPr>
      </w:pPr>
      <w:r w:rsidRPr="00AD4C5F">
        <w:rPr>
          <w:rFonts w:asciiTheme="majorHAnsi" w:hAnsiTheme="majorHAnsi" w:cstheme="majorHAnsi"/>
        </w:rPr>
        <w:t xml:space="preserve">Seth Baum, “Risk-Risk Tradeoff Analysis of Nuclear Explosives for Asteroid Deflection,” SSRN Scholarly Paper (Rochester, NY: Social Science Research Network, May 31, 2019), </w:t>
      </w:r>
      <w:hyperlink r:id="rId16" w:history="1">
        <w:r w:rsidRPr="00AD4C5F">
          <w:rPr>
            <w:rStyle w:val="Hyperlink"/>
            <w:rFonts w:asciiTheme="majorHAnsi" w:hAnsiTheme="majorHAnsi" w:cstheme="majorHAnsi"/>
          </w:rPr>
          <w:t>https://papers.ssrn.com/abstract=3397559</w:t>
        </w:r>
      </w:hyperlink>
      <w:r w:rsidRPr="00AD4C5F">
        <w:rPr>
          <w:rFonts w:asciiTheme="majorHAnsi" w:hAnsiTheme="majorHAnsi" w:cstheme="majorHAnsi"/>
        </w:rPr>
        <w:t>.</w:t>
      </w:r>
    </w:p>
    <w:p w14:paraId="5F609D21" w14:textId="77777777" w:rsidR="00F142A0" w:rsidRPr="00B10C5C" w:rsidRDefault="00F142A0" w:rsidP="00F142A0">
      <w:pPr>
        <w:rPr>
          <w:rFonts w:asciiTheme="majorHAnsi" w:hAnsiTheme="majorHAnsi" w:cstheme="majorHAnsi"/>
          <w:sz w:val="16"/>
        </w:rPr>
      </w:pPr>
      <w:r w:rsidRPr="00AD4C5F">
        <w:rPr>
          <w:rStyle w:val="StyleUnderline"/>
          <w:rFonts w:asciiTheme="majorHAnsi" w:hAnsiTheme="majorHAnsi" w:cstheme="majorHAnsi"/>
        </w:rPr>
        <w:t xml:space="preserve">The most severe </w:t>
      </w:r>
      <w:r w:rsidRPr="00AD4C5F">
        <w:rPr>
          <w:rStyle w:val="StyleUnderline"/>
          <w:rFonts w:asciiTheme="majorHAnsi" w:hAnsiTheme="majorHAnsi" w:cstheme="majorHAnsi"/>
          <w:highlight w:val="green"/>
        </w:rPr>
        <w:t xml:space="preserve">asteroid collisions </w:t>
      </w:r>
      <w:r w:rsidRPr="00AD4C5F">
        <w:rPr>
          <w:rStyle w:val="StyleUnderline"/>
          <w:rFonts w:asciiTheme="majorHAnsi" w:hAnsiTheme="majorHAnsi" w:cstheme="majorHAnsi"/>
        </w:rPr>
        <w:t xml:space="preserve">and nuclear wars can </w:t>
      </w:r>
      <w:r w:rsidRPr="00AD4C5F">
        <w:rPr>
          <w:rStyle w:val="StyleUnderline"/>
          <w:rFonts w:asciiTheme="majorHAnsi" w:hAnsiTheme="majorHAnsi" w:cstheme="majorHAnsi"/>
          <w:highlight w:val="green"/>
        </w:rPr>
        <w:t xml:space="preserve">cause </w:t>
      </w:r>
      <w:r w:rsidRPr="00AD4C5F">
        <w:rPr>
          <w:rStyle w:val="Emphasis"/>
          <w:rFonts w:asciiTheme="majorHAnsi" w:hAnsiTheme="majorHAnsi" w:cstheme="majorHAnsi"/>
          <w:highlight w:val="green"/>
        </w:rPr>
        <w:t>global environmental effects</w:t>
      </w:r>
      <w:r w:rsidRPr="00AD4C5F">
        <w:rPr>
          <w:rFonts w:asciiTheme="majorHAnsi" w:hAnsiTheme="majorHAnsi" w:cstheme="majorHAnsi"/>
          <w:sz w:val="16"/>
        </w:rPr>
        <w:t xml:space="preserve">. </w:t>
      </w:r>
      <w:r w:rsidRPr="00AD4C5F">
        <w:rPr>
          <w:rStyle w:val="StyleUnderline"/>
          <w:rFonts w:asciiTheme="majorHAnsi" w:hAnsiTheme="majorHAnsi" w:cstheme="majorHAnsi"/>
        </w:rPr>
        <w:t>The core mechanism is the transport of particulate matter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where it can spread worldwide and</w:t>
      </w:r>
      <w:r w:rsidRPr="00AD4C5F">
        <w:rPr>
          <w:rFonts w:asciiTheme="majorHAnsi" w:hAnsiTheme="majorHAnsi" w:cstheme="majorHAnsi"/>
          <w:sz w:val="16"/>
        </w:rPr>
        <w:t xml:space="preserve"> </w:t>
      </w:r>
      <w:r w:rsidRPr="00AD4C5F">
        <w:rPr>
          <w:rStyle w:val="StyleUnderline"/>
          <w:rFonts w:asciiTheme="majorHAnsi" w:hAnsiTheme="majorHAnsi" w:cstheme="majorHAnsi"/>
        </w:rPr>
        <w:t>remain aloft for</w:t>
      </w:r>
      <w:r w:rsidRPr="00AD4C5F">
        <w:rPr>
          <w:rFonts w:asciiTheme="majorHAnsi" w:hAnsiTheme="majorHAnsi" w:cstheme="majorHAnsi"/>
          <w:sz w:val="16"/>
        </w:rPr>
        <w:t xml:space="preserve"> years or </w:t>
      </w:r>
      <w:r w:rsidRPr="00AD4C5F">
        <w:rPr>
          <w:rStyle w:val="StyleUnderline"/>
          <w:rFonts w:asciiTheme="majorHAnsi" w:hAnsiTheme="majorHAnsi" w:cstheme="majorHAnsi"/>
        </w:rPr>
        <w:t>decades</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Large asteroid </w:t>
      </w:r>
      <w:r w:rsidRPr="00AD4C5F">
        <w:rPr>
          <w:rStyle w:val="StyleUnderline"/>
          <w:rFonts w:asciiTheme="majorHAnsi" w:hAnsiTheme="majorHAnsi" w:cstheme="majorHAnsi"/>
          <w:highlight w:val="green"/>
        </w:rPr>
        <w:t>collisions create</w:t>
      </w:r>
      <w:r w:rsidRPr="00AD4C5F">
        <w:rPr>
          <w:rFonts w:asciiTheme="majorHAnsi" w:hAnsiTheme="majorHAnsi" w:cstheme="majorHAnsi"/>
          <w:sz w:val="16"/>
        </w:rPr>
        <w:t xml:space="preserve"> large quantities of </w:t>
      </w:r>
      <w:r w:rsidRPr="00AD4C5F">
        <w:rPr>
          <w:rStyle w:val="StyleUnderline"/>
          <w:rFonts w:asciiTheme="majorHAnsi" w:hAnsiTheme="majorHAnsi" w:cstheme="majorHAnsi"/>
        </w:rPr>
        <w:t xml:space="preserve">dust and </w:t>
      </w:r>
      <w:r w:rsidRPr="00AD4C5F">
        <w:rPr>
          <w:rStyle w:val="Emphasis"/>
          <w:rFonts w:asciiTheme="majorHAnsi" w:hAnsiTheme="majorHAnsi" w:cstheme="majorHAnsi"/>
          <w:highlight w:val="green"/>
        </w:rPr>
        <w:t>large fireballs</w:t>
      </w:r>
      <w:r w:rsidRPr="00AD4C5F">
        <w:rPr>
          <w:rFonts w:asciiTheme="majorHAnsi" w:hAnsiTheme="majorHAnsi" w:cstheme="majorHAnsi"/>
          <w:sz w:val="16"/>
        </w:rPr>
        <w:t xml:space="preserve">; </w:t>
      </w:r>
      <w:r w:rsidRPr="00AD4C5F">
        <w:rPr>
          <w:rStyle w:val="StyleUnderline"/>
          <w:rFonts w:asciiTheme="majorHAnsi" w:hAnsiTheme="majorHAnsi" w:cstheme="majorHAnsi"/>
        </w:rPr>
        <w:t>the fire heats the dust so that some portion of it rises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The largest </w:t>
      </w:r>
      <w:r w:rsidRPr="00AD4C5F">
        <w:rPr>
          <w:rStyle w:val="StyleUnderline"/>
          <w:rFonts w:asciiTheme="majorHAnsi" w:hAnsiTheme="majorHAnsi" w:cstheme="majorHAnsi"/>
          <w:highlight w:val="green"/>
        </w:rPr>
        <w:t>collisions</w:t>
      </w:r>
      <w:r w:rsidRPr="00AD4C5F">
        <w:rPr>
          <w:rFonts w:asciiTheme="majorHAnsi" w:hAnsiTheme="majorHAnsi" w:cstheme="majorHAnsi"/>
          <w:sz w:val="16"/>
        </w:rPr>
        <w:t xml:space="preserve">, such as the 10km Chicxulub impactor, can also </w:t>
      </w:r>
      <w:r w:rsidRPr="00AD4C5F">
        <w:rPr>
          <w:rStyle w:val="StyleUnderline"/>
          <w:rFonts w:asciiTheme="majorHAnsi" w:hAnsiTheme="majorHAnsi" w:cstheme="majorHAnsi"/>
          <w:highlight w:val="green"/>
        </w:rPr>
        <w:t>eject debris</w:t>
      </w:r>
      <w:r w:rsidRPr="00AD4C5F">
        <w:rPr>
          <w:rFonts w:asciiTheme="majorHAnsi" w:hAnsiTheme="majorHAnsi" w:cstheme="majorHAnsi"/>
          <w:sz w:val="16"/>
        </w:rPr>
        <w:t xml:space="preserve"> from the collision site </w:t>
      </w:r>
      <w:r w:rsidRPr="00AD4C5F">
        <w:rPr>
          <w:rStyle w:val="StyleUnderline"/>
          <w:rFonts w:asciiTheme="majorHAnsi" w:hAnsiTheme="majorHAnsi" w:cstheme="majorHAnsi"/>
          <w:highlight w:val="green"/>
        </w:rPr>
        <w:t>into space</w:t>
      </w:r>
      <w:r w:rsidRPr="00AD4C5F">
        <w:rPr>
          <w:rFonts w:asciiTheme="majorHAnsi" w:hAnsiTheme="majorHAnsi" w:cstheme="majorHAnsi"/>
          <w:sz w:val="16"/>
        </w:rPr>
        <w:t xml:space="preserve">; upon </w:t>
      </w:r>
      <w:r w:rsidRPr="00AD4C5F">
        <w:rPr>
          <w:rStyle w:val="StyleUnderline"/>
          <w:rFonts w:asciiTheme="majorHAnsi" w:hAnsiTheme="majorHAnsi" w:cstheme="majorHAnsi"/>
          <w:highlight w:val="green"/>
        </w:rPr>
        <w:t>reentry</w:t>
      </w:r>
      <w:r w:rsidRPr="00AD4C5F">
        <w:rPr>
          <w:rFonts w:asciiTheme="majorHAnsi" w:hAnsiTheme="majorHAnsi" w:cstheme="majorHAnsi"/>
          <w:sz w:val="16"/>
        </w:rPr>
        <w:t xml:space="preserve"> into the atmosphere, the debris </w:t>
      </w:r>
      <w:r w:rsidRPr="00AD4C5F">
        <w:rPr>
          <w:rStyle w:val="StyleUnderline"/>
          <w:rFonts w:asciiTheme="majorHAnsi" w:hAnsiTheme="majorHAnsi" w:cstheme="majorHAnsi"/>
        </w:rPr>
        <w:t xml:space="preserve">heats up enough to </w:t>
      </w:r>
      <w:r w:rsidRPr="00AD4C5F">
        <w:rPr>
          <w:rStyle w:val="StyleUnderline"/>
          <w:rFonts w:asciiTheme="majorHAnsi" w:hAnsiTheme="majorHAnsi" w:cstheme="majorHAnsi"/>
          <w:highlight w:val="green"/>
        </w:rPr>
        <w:t xml:space="preserve">spark </w:t>
      </w:r>
      <w:r w:rsidRPr="00AD4C5F">
        <w:rPr>
          <w:rStyle w:val="Emphasis"/>
          <w:rFonts w:asciiTheme="majorHAnsi" w:hAnsiTheme="majorHAnsi" w:cstheme="majorHAnsi"/>
          <w:highlight w:val="green"/>
        </w:rPr>
        <w:t>global fires</w:t>
      </w:r>
      <w:r w:rsidRPr="00AD4C5F">
        <w:rPr>
          <w:rFonts w:asciiTheme="majorHAnsi" w:hAnsiTheme="majorHAnsi" w:cstheme="majorHAnsi"/>
          <w:sz w:val="16"/>
        </w:rPr>
        <w:t xml:space="preserve"> (Toon, </w:t>
      </w:r>
      <w:proofErr w:type="spellStart"/>
      <w:r w:rsidRPr="00AD4C5F">
        <w:rPr>
          <w:rFonts w:asciiTheme="majorHAnsi" w:hAnsiTheme="majorHAnsi" w:cstheme="majorHAnsi"/>
          <w:sz w:val="16"/>
        </w:rPr>
        <w:t>Zahnle</w:t>
      </w:r>
      <w:proofErr w:type="spellEnd"/>
      <w:r w:rsidRPr="00AD4C5F">
        <w:rPr>
          <w:rFonts w:asciiTheme="majorHAnsi" w:hAnsiTheme="majorHAnsi" w:cstheme="majorHAnsi"/>
          <w:sz w:val="16"/>
        </w:rPr>
        <w:t xml:space="preserve">, Morrison, Turco, &amp; Covey, 1997). The fires </w:t>
      </w:r>
      <w:r w:rsidRPr="00AD4C5F">
        <w:rPr>
          <w:rStyle w:val="StyleUnderline"/>
          <w:rFonts w:asciiTheme="majorHAnsi" w:hAnsiTheme="majorHAnsi" w:cstheme="majorHAnsi"/>
        </w:rPr>
        <w:t xml:space="preserve">are </w:t>
      </w:r>
      <w:r w:rsidRPr="00AD4C5F">
        <w:rPr>
          <w:rStyle w:val="StyleUnderline"/>
          <w:rFonts w:asciiTheme="majorHAnsi" w:hAnsiTheme="majorHAnsi" w:cstheme="majorHAnsi"/>
          <w:highlight w:val="green"/>
        </w:rPr>
        <w:t xml:space="preserve">a </w:t>
      </w:r>
      <w:r w:rsidRPr="00AD4C5F">
        <w:rPr>
          <w:rStyle w:val="Emphasis"/>
          <w:rFonts w:asciiTheme="majorHAnsi" w:hAnsiTheme="majorHAnsi" w:cstheme="majorHAnsi"/>
          <w:highlight w:val="green"/>
        </w:rPr>
        <w:t xml:space="preserve">major impact </w:t>
      </w:r>
      <w:proofErr w:type="gramStart"/>
      <w:r w:rsidRPr="00AD4C5F">
        <w:rPr>
          <w:rStyle w:val="Emphasis"/>
          <w:rFonts w:asciiTheme="majorHAnsi" w:hAnsiTheme="majorHAnsi" w:cstheme="majorHAnsi"/>
          <w:highlight w:val="green"/>
        </w:rPr>
        <w:t>in their own right</w:t>
      </w:r>
      <w:r w:rsidRPr="00AD4C5F">
        <w:rPr>
          <w:rStyle w:val="StyleUnderline"/>
          <w:rFonts w:asciiTheme="majorHAnsi" w:hAnsiTheme="majorHAnsi" w:cstheme="majorHAnsi"/>
        </w:rPr>
        <w:t xml:space="preserve"> and</w:t>
      </w:r>
      <w:proofErr w:type="gramEnd"/>
      <w:r w:rsidRPr="00AD4C5F">
        <w:rPr>
          <w:rStyle w:val="StyleUnderline"/>
          <w:rFonts w:asciiTheme="majorHAnsi" w:hAnsiTheme="majorHAnsi" w:cstheme="majorHAnsi"/>
        </w:rPr>
        <w:t xml:space="preserve"> can send additional smoke into the stratosphere</w:t>
      </w:r>
      <w:r w:rsidRPr="00AD4C5F">
        <w:rPr>
          <w:rFonts w:asciiTheme="majorHAnsi" w:hAnsiTheme="majorHAnsi" w:cstheme="majorHAnsi"/>
          <w:sz w:val="16"/>
        </w:rPr>
        <w:t xml:space="preserve">. For nuclear explosions, there is also a fireball and smoke, in this case from the burning of cities or other military targets. While in the stratosphere, </w:t>
      </w:r>
      <w:r w:rsidRPr="00AD4C5F">
        <w:rPr>
          <w:rStyle w:val="StyleUnderline"/>
          <w:rFonts w:asciiTheme="majorHAnsi" w:hAnsiTheme="majorHAnsi" w:cstheme="majorHAnsi"/>
        </w:rPr>
        <w:t>the particulate matter blocks sunlight and destroys ozone</w:t>
      </w:r>
      <w:r w:rsidRPr="00AD4C5F">
        <w:rPr>
          <w:rFonts w:asciiTheme="majorHAnsi" w:hAnsiTheme="majorHAnsi" w:cstheme="majorHAnsi"/>
          <w:sz w:val="16"/>
        </w:rPr>
        <w:t xml:space="preserve"> (Toon et al., 2007).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ozone loss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increases</w:t>
      </w:r>
      <w:r w:rsidRPr="00AD4C5F">
        <w:rPr>
          <w:rStyle w:val="StyleUnderline"/>
          <w:rFonts w:asciiTheme="majorHAnsi" w:hAnsiTheme="majorHAnsi" w:cstheme="majorHAnsi"/>
        </w:rPr>
        <w:t xml:space="preserve"> the amount of </w:t>
      </w:r>
      <w:r w:rsidRPr="00AD4C5F">
        <w:rPr>
          <w:rStyle w:val="StyleUnderline"/>
          <w:rFonts w:asciiTheme="majorHAnsi" w:hAnsiTheme="majorHAnsi" w:cstheme="majorHAnsi"/>
          <w:highlight w:val="green"/>
        </w:rPr>
        <w:t>u</w:t>
      </w:r>
      <w:r w:rsidRPr="00AD4C5F">
        <w:rPr>
          <w:rStyle w:val="StyleUnderline"/>
          <w:rFonts w:asciiTheme="majorHAnsi" w:hAnsiTheme="majorHAnsi" w:cstheme="majorHAnsi"/>
        </w:rPr>
        <w:t>ltra</w:t>
      </w:r>
      <w:r w:rsidRPr="00AD4C5F">
        <w:rPr>
          <w:rStyle w:val="StyleUnderline"/>
          <w:rFonts w:asciiTheme="majorHAnsi" w:hAnsiTheme="majorHAnsi" w:cstheme="majorHAnsi"/>
          <w:highlight w:val="green"/>
        </w:rPr>
        <w:t>v</w:t>
      </w:r>
      <w:r w:rsidRPr="00AD4C5F">
        <w:rPr>
          <w:rStyle w:val="StyleUnderline"/>
          <w:rFonts w:asciiTheme="majorHAnsi" w:hAnsiTheme="majorHAnsi" w:cstheme="majorHAnsi"/>
        </w:rPr>
        <w:t xml:space="preserve">iolet </w:t>
      </w:r>
      <w:r w:rsidRPr="00AD4C5F">
        <w:rPr>
          <w:rStyle w:val="StyleUnderline"/>
          <w:rFonts w:asciiTheme="majorHAnsi" w:hAnsiTheme="majorHAnsi" w:cstheme="majorHAnsi"/>
          <w:highlight w:val="green"/>
        </w:rPr>
        <w:t>radiation</w:t>
      </w:r>
      <w:r w:rsidRPr="00AD4C5F">
        <w:rPr>
          <w:rFonts w:asciiTheme="majorHAnsi" w:hAnsiTheme="majorHAnsi" w:cstheme="majorHAnsi"/>
          <w:sz w:val="16"/>
        </w:rPr>
        <w:t xml:space="preserve"> reaching the surface, </w:t>
      </w:r>
      <w:r w:rsidRPr="00AD4C5F">
        <w:rPr>
          <w:rStyle w:val="StyleUnderline"/>
          <w:rFonts w:asciiTheme="majorHAnsi" w:hAnsiTheme="majorHAnsi" w:cstheme="majorHAnsi"/>
        </w:rPr>
        <w:t>causing skin cancer and other harms</w:t>
      </w:r>
      <w:r w:rsidRPr="00AD4C5F">
        <w:rPr>
          <w:rFonts w:asciiTheme="majorHAnsi" w:hAnsiTheme="majorHAnsi" w:cstheme="majorHAnsi"/>
          <w:sz w:val="16"/>
        </w:rPr>
        <w:t xml:space="preserve"> (Mills, Toon, Turco, </w:t>
      </w:r>
      <w:proofErr w:type="spellStart"/>
      <w:r w:rsidRPr="00AD4C5F">
        <w:rPr>
          <w:rFonts w:asciiTheme="majorHAnsi" w:hAnsiTheme="majorHAnsi" w:cstheme="majorHAnsi"/>
          <w:sz w:val="16"/>
        </w:rPr>
        <w:t>Kinnison</w:t>
      </w:r>
      <w:proofErr w:type="spellEnd"/>
      <w:r w:rsidRPr="00AD4C5F">
        <w:rPr>
          <w:rFonts w:asciiTheme="majorHAnsi" w:hAnsiTheme="majorHAnsi" w:cstheme="majorHAnsi"/>
          <w:sz w:val="16"/>
        </w:rPr>
        <w:t>, &amp; Garcia, 2008). T</w:t>
      </w:r>
      <w:r w:rsidRPr="00AD4C5F">
        <w:rPr>
          <w:rStyle w:val="StyleUnderline"/>
          <w:rFonts w:asciiTheme="majorHAnsi" w:hAnsiTheme="majorHAnsi" w:cstheme="majorHAnsi"/>
        </w:rPr>
        <w:t xml:space="preserve">he </w:t>
      </w:r>
      <w:r w:rsidRPr="00AD4C5F">
        <w:rPr>
          <w:rStyle w:val="StyleUnderline"/>
          <w:rFonts w:asciiTheme="majorHAnsi" w:hAnsiTheme="majorHAnsi" w:cstheme="majorHAnsi"/>
          <w:highlight w:val="green"/>
        </w:rPr>
        <w:t>blocked sunlight causes abrupt cooling</w:t>
      </w:r>
      <w:r w:rsidRPr="00AD4C5F">
        <w:rPr>
          <w:rStyle w:val="StyleUnderline"/>
          <w:rFonts w:asciiTheme="majorHAnsi" w:hAnsiTheme="majorHAnsi" w:cstheme="majorHAnsi"/>
        </w:rPr>
        <w:t xml:space="preserve"> of Earth’s surface </w:t>
      </w:r>
      <w:r w:rsidRPr="00AD4C5F">
        <w:rPr>
          <w:rStyle w:val="StyleUnderline"/>
          <w:rFonts w:asciiTheme="majorHAnsi" w:hAnsiTheme="majorHAnsi" w:cstheme="majorHAnsi"/>
          <w:highlight w:val="green"/>
        </w:rPr>
        <w:t>and</w:t>
      </w:r>
      <w:r w:rsidRPr="00AD4C5F">
        <w:rPr>
          <w:rStyle w:val="StyleUnderline"/>
          <w:rFonts w:asciiTheme="majorHAnsi" w:hAnsiTheme="majorHAnsi" w:cstheme="majorHAnsi"/>
        </w:rPr>
        <w:t xml:space="preserve"> in turn </w:t>
      </w:r>
      <w:r w:rsidRPr="00AD4C5F">
        <w:rPr>
          <w:rStyle w:val="StyleUnderline"/>
          <w:rFonts w:asciiTheme="majorHAnsi" w:hAnsiTheme="majorHAnsi" w:cstheme="majorHAnsi"/>
          <w:highlight w:val="green"/>
        </w:rPr>
        <w:t>reduced precipitation</w:t>
      </w:r>
      <w:r w:rsidRPr="00AD4C5F">
        <w:rPr>
          <w:rFonts w:asciiTheme="majorHAnsi" w:hAnsiTheme="majorHAnsi" w:cstheme="majorHAnsi"/>
          <w:sz w:val="16"/>
        </w:rPr>
        <w:t xml:space="preserve"> due to a weakened hydrological cycle. The </w:t>
      </w:r>
      <w:r w:rsidRPr="00AD4C5F">
        <w:rPr>
          <w:rStyle w:val="StyleUnderline"/>
          <w:rFonts w:asciiTheme="majorHAnsi" w:hAnsiTheme="majorHAnsi" w:cstheme="majorHAnsi"/>
        </w:rPr>
        <w:t xml:space="preserve">cool, dry, and dark </w:t>
      </w:r>
      <w:r w:rsidRPr="00AD4C5F">
        <w:rPr>
          <w:rStyle w:val="StyleUnderline"/>
          <w:rFonts w:asciiTheme="majorHAnsi" w:hAnsiTheme="majorHAnsi" w:cstheme="majorHAnsi"/>
          <w:highlight w:val="green"/>
        </w:rPr>
        <w:t>conditions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reduce plant growth</w:t>
      </w:r>
      <w:r w:rsidRPr="00AD4C5F">
        <w:rPr>
          <w:rFonts w:asciiTheme="majorHAnsi" w:hAnsiTheme="majorHAnsi" w:cstheme="majorHAnsi"/>
          <w:sz w:val="16"/>
        </w:rPr>
        <w:t xml:space="preserve">. Recent studies use modern climate and crop models to examine the effects for </w:t>
      </w:r>
      <w:r w:rsidRPr="00AD4C5F">
        <w:rPr>
          <w:rStyle w:val="StyleUnderline"/>
          <w:rFonts w:asciiTheme="majorHAnsi" w:hAnsiTheme="majorHAnsi" w:cstheme="majorHAnsi"/>
        </w:rPr>
        <w:t xml:space="preserve">a hypothetical </w:t>
      </w:r>
      <w:proofErr w:type="spellStart"/>
      <w:r w:rsidRPr="00AD4C5F">
        <w:rPr>
          <w:rStyle w:val="StyleUnderline"/>
          <w:rFonts w:asciiTheme="majorHAnsi" w:hAnsiTheme="majorHAnsi" w:cstheme="majorHAnsi"/>
        </w:rPr>
        <w:t>IndiaPakistan</w:t>
      </w:r>
      <w:proofErr w:type="spellEnd"/>
      <w:r w:rsidRPr="00AD4C5F">
        <w:rPr>
          <w:rStyle w:val="StyleUnderline"/>
          <w:rFonts w:asciiTheme="majorHAnsi" w:hAnsiTheme="majorHAnsi" w:cstheme="majorHAnsi"/>
        </w:rPr>
        <w:t xml:space="preserve"> nuclear war scenario with 100 weapons</w:t>
      </w:r>
      <w:r w:rsidRPr="00AD4C5F">
        <w:rPr>
          <w:rFonts w:asciiTheme="majorHAnsi" w:hAnsiTheme="majorHAnsi" w:cstheme="majorHAnsi"/>
          <w:sz w:val="16"/>
        </w:rPr>
        <w:t xml:space="preserve"> (50 per side) each of 15KT yield. The studies </w:t>
      </w:r>
      <w:r w:rsidRPr="00AD4C5F">
        <w:rPr>
          <w:rStyle w:val="StyleUnderline"/>
          <w:rFonts w:asciiTheme="majorHAnsi" w:hAnsiTheme="majorHAnsi" w:cstheme="majorHAnsi"/>
        </w:rPr>
        <w:t>find agriculture declines</w:t>
      </w:r>
      <w:r w:rsidRPr="00AD4C5F">
        <w:rPr>
          <w:rFonts w:asciiTheme="majorHAnsi" w:hAnsiTheme="majorHAnsi" w:cstheme="majorHAnsi"/>
          <w:sz w:val="16"/>
        </w:rPr>
        <w:t xml:space="preserve"> in the range of </w:t>
      </w:r>
      <w:r w:rsidRPr="00AD4C5F">
        <w:rPr>
          <w:rStyle w:val="StyleUnderline"/>
          <w:rFonts w:asciiTheme="majorHAnsi" w:hAnsiTheme="majorHAnsi" w:cstheme="majorHAnsi"/>
        </w:rPr>
        <w:t>approximately</w:t>
      </w:r>
      <w:r w:rsidRPr="00AD4C5F">
        <w:rPr>
          <w:rFonts w:asciiTheme="majorHAnsi" w:hAnsiTheme="majorHAnsi" w:cstheme="majorHAnsi"/>
          <w:sz w:val="16"/>
        </w:rPr>
        <w:t xml:space="preserve"> 2% to </w:t>
      </w:r>
      <w:r w:rsidRPr="00AD4C5F">
        <w:rPr>
          <w:rStyle w:val="StyleUnderline"/>
          <w:rFonts w:asciiTheme="majorHAnsi" w:hAnsiTheme="majorHAnsi" w:cstheme="majorHAnsi"/>
        </w:rPr>
        <w:t>50%</w:t>
      </w:r>
      <w:r w:rsidRPr="00AD4C5F">
        <w:rPr>
          <w:rFonts w:asciiTheme="majorHAnsi" w:hAnsiTheme="majorHAnsi" w:cstheme="majorHAnsi"/>
          <w:sz w:val="16"/>
        </w:rPr>
        <w:t xml:space="preserve"> depending on the crop and location.11 Another study compares the crop data to existing poverty and malnourishment and estimates that the </w:t>
      </w:r>
      <w:r w:rsidRPr="00AD4C5F">
        <w:rPr>
          <w:rStyle w:val="StyleUnderline"/>
          <w:rFonts w:asciiTheme="majorHAnsi" w:hAnsiTheme="majorHAnsi" w:cstheme="majorHAnsi"/>
          <w:highlight w:val="green"/>
        </w:rPr>
        <w:t>crop declines</w:t>
      </w:r>
      <w:r w:rsidRPr="00AD4C5F">
        <w:rPr>
          <w:rStyle w:val="StyleUnderline"/>
          <w:rFonts w:asciiTheme="majorHAnsi" w:hAnsiTheme="majorHAnsi" w:cstheme="majorHAnsi"/>
        </w:rPr>
        <w:t xml:space="preserve"> could </w:t>
      </w:r>
      <w:r w:rsidRPr="00AD4C5F">
        <w:rPr>
          <w:rStyle w:val="StyleUnderline"/>
          <w:rFonts w:asciiTheme="majorHAnsi" w:hAnsiTheme="majorHAnsi" w:cstheme="majorHAnsi"/>
          <w:highlight w:val="green"/>
        </w:rPr>
        <w:t xml:space="preserve">threaten </w:t>
      </w:r>
      <w:r w:rsidRPr="00AD4C5F">
        <w:rPr>
          <w:rStyle w:val="Emphasis"/>
          <w:rFonts w:asciiTheme="majorHAnsi" w:hAnsiTheme="majorHAnsi" w:cstheme="majorHAnsi"/>
          <w:highlight w:val="green"/>
        </w:rPr>
        <w:t>starvation for two billion people</w:t>
      </w:r>
      <w:r w:rsidRPr="00AD4C5F">
        <w:rPr>
          <w:rFonts w:asciiTheme="majorHAnsi" w:hAnsiTheme="majorHAnsi" w:cstheme="majorHAnsi"/>
          <w:sz w:val="16"/>
        </w:rPr>
        <w:t xml:space="preserve"> (Helfand, 2013). However, the </w:t>
      </w:r>
      <w:proofErr w:type="gramStart"/>
      <w:r w:rsidRPr="00AD4C5F">
        <w:rPr>
          <w:rFonts w:asciiTheme="majorHAnsi" w:hAnsiTheme="majorHAnsi" w:cstheme="majorHAnsi"/>
          <w:sz w:val="16"/>
        </w:rPr>
        <w:t>aforementioned studies</w:t>
      </w:r>
      <w:proofErr w:type="gramEnd"/>
      <w:r w:rsidRPr="00AD4C5F">
        <w:rPr>
          <w:rFonts w:asciiTheme="majorHAnsi" w:hAnsiTheme="majorHAnsi" w:cstheme="majorHAnsi"/>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AD4C5F">
        <w:rPr>
          <w:rStyle w:val="StyleUnderline"/>
          <w:rFonts w:asciiTheme="majorHAnsi" w:hAnsiTheme="majorHAnsi" w:cstheme="majorHAnsi"/>
        </w:rPr>
        <w:t xml:space="preserve">the </w:t>
      </w:r>
      <w:proofErr w:type="gramStart"/>
      <w:r w:rsidRPr="00AD4C5F">
        <w:rPr>
          <w:rStyle w:val="StyleUnderline"/>
          <w:rFonts w:asciiTheme="majorHAnsi" w:hAnsiTheme="majorHAnsi" w:cstheme="majorHAnsi"/>
        </w:rPr>
        <w:t>100 weapon</w:t>
      </w:r>
      <w:proofErr w:type="gramEnd"/>
      <w:r w:rsidRPr="00AD4C5F">
        <w:rPr>
          <w:rStyle w:val="StyleUnderline"/>
          <w:rFonts w:asciiTheme="majorHAnsi" w:hAnsiTheme="majorHAnsi" w:cstheme="majorHAnsi"/>
        </w:rPr>
        <w:t xml:space="preserve"> scenario</w:t>
      </w:r>
      <w:r w:rsidRPr="00AD4C5F">
        <w:rPr>
          <w:rFonts w:asciiTheme="majorHAnsi" w:hAnsiTheme="majorHAnsi" w:cstheme="majorHAnsi"/>
          <w:sz w:val="16"/>
        </w:rPr>
        <w:t xml:space="preserve"> used in these studies </w:t>
      </w:r>
      <w:r w:rsidRPr="00AD4C5F">
        <w:rPr>
          <w:rStyle w:val="Emphasis"/>
          <w:rFonts w:asciiTheme="majorHAnsi" w:hAnsiTheme="majorHAnsi" w:cstheme="majorHAnsi"/>
        </w:rPr>
        <w:t>is not the largest potential scenario</w:t>
      </w:r>
      <w:r w:rsidRPr="00AD4C5F">
        <w:rPr>
          <w:rFonts w:asciiTheme="majorHAnsi" w:hAnsiTheme="majorHAnsi" w:cstheme="majorHAnsi"/>
          <w:sz w:val="16"/>
        </w:rPr>
        <w:t xml:space="preserve">. Larger nuclear wars and large asteroid collisions could cause greater harm.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largest</w:t>
      </w:r>
      <w:r w:rsidRPr="00AD4C5F">
        <w:rPr>
          <w:rStyle w:val="StyleUnderline"/>
          <w:rFonts w:asciiTheme="majorHAnsi" w:hAnsiTheme="majorHAnsi" w:cstheme="majorHAnsi"/>
        </w:rPr>
        <w:t xml:space="preserve"> asteroid </w:t>
      </w:r>
      <w:r w:rsidRPr="00AD4C5F">
        <w:rPr>
          <w:rStyle w:val="StyleUnderline"/>
          <w:rFonts w:asciiTheme="majorHAnsi" w:hAnsiTheme="majorHAnsi" w:cstheme="majorHAnsi"/>
          <w:highlight w:val="green"/>
        </w:rPr>
        <w:t>collisions could</w:t>
      </w:r>
      <w:r w:rsidRPr="00AD4C5F">
        <w:rPr>
          <w:rStyle w:val="StyleUnderline"/>
          <w:rFonts w:asciiTheme="majorHAnsi" w:hAnsiTheme="majorHAnsi" w:cstheme="majorHAnsi"/>
        </w:rPr>
        <w:t xml:space="preserve"> even </w:t>
      </w:r>
      <w:r w:rsidRPr="00AD4C5F">
        <w:rPr>
          <w:rStyle w:val="StyleUnderline"/>
          <w:rFonts w:asciiTheme="majorHAnsi" w:hAnsiTheme="majorHAnsi" w:cstheme="majorHAnsi"/>
          <w:highlight w:val="green"/>
        </w:rPr>
        <w:t xml:space="preserve">reduce </w:t>
      </w:r>
      <w:r w:rsidRPr="00AD4C5F">
        <w:rPr>
          <w:rStyle w:val="Emphasis"/>
          <w:rFonts w:asciiTheme="majorHAnsi" w:hAnsiTheme="majorHAnsi" w:cstheme="majorHAnsi"/>
          <w:highlight w:val="green"/>
        </w:rPr>
        <w:t>sunlight below the minimum needed for vision</w:t>
      </w:r>
      <w:r w:rsidRPr="00AD4C5F">
        <w:rPr>
          <w:rFonts w:asciiTheme="majorHAnsi" w:hAnsiTheme="majorHAnsi" w:cstheme="majorHAnsi"/>
          <w:sz w:val="16"/>
        </w:rPr>
        <w:t xml:space="preserve"> (Toon et al., 1997). Asteroid risk analyses have proposed that </w:t>
      </w:r>
      <w:r w:rsidRPr="00AD4C5F">
        <w:rPr>
          <w:rStyle w:val="StyleUnderline"/>
          <w:rFonts w:asciiTheme="majorHAnsi" w:hAnsiTheme="majorHAnsi" w:cstheme="majorHAnsi"/>
        </w:rPr>
        <w:t xml:space="preserve">the global environmental disruption from </w:t>
      </w:r>
      <w:r w:rsidRPr="00AD4C5F">
        <w:rPr>
          <w:rStyle w:val="Emphasis"/>
          <w:rFonts w:asciiTheme="majorHAnsi" w:hAnsiTheme="majorHAnsi" w:cstheme="majorHAnsi"/>
        </w:rPr>
        <w:t>large collisions could cause one billion deaths</w:t>
      </w:r>
      <w:r w:rsidRPr="00AD4C5F">
        <w:rPr>
          <w:rFonts w:asciiTheme="majorHAnsi" w:hAnsiTheme="majorHAnsi" w:cstheme="majorHAnsi"/>
          <w:sz w:val="16"/>
        </w:rPr>
        <w:t xml:space="preserve"> (NRC, 2010) </w:t>
      </w:r>
      <w:r w:rsidRPr="00AD4C5F">
        <w:rPr>
          <w:rStyle w:val="Emphasis"/>
          <w:rFonts w:asciiTheme="majorHAnsi" w:hAnsiTheme="majorHAnsi" w:cstheme="majorHAnsi"/>
        </w:rPr>
        <w:t>or</w:t>
      </w:r>
      <w:r w:rsidRPr="00AD4C5F">
        <w:rPr>
          <w:rFonts w:asciiTheme="majorHAnsi" w:hAnsiTheme="majorHAnsi" w:cstheme="majorHAnsi"/>
          <w:sz w:val="16"/>
        </w:rPr>
        <w:t xml:space="preserve"> the death of </w:t>
      </w:r>
      <w:r w:rsidRPr="00AD4C5F">
        <w:rPr>
          <w:rStyle w:val="Emphasis"/>
          <w:rFonts w:asciiTheme="majorHAnsi" w:hAnsiTheme="majorHAnsi" w:cstheme="majorHAnsi"/>
        </w:rPr>
        <w:t>25% of all humans</w:t>
      </w:r>
      <w:r w:rsidRPr="00AD4C5F">
        <w:rPr>
          <w:rFonts w:asciiTheme="majorHAnsi" w:hAnsiTheme="majorHAnsi" w:cstheme="majorHAnsi"/>
          <w:sz w:val="16"/>
        </w:rPr>
        <w:t xml:space="preserve"> (Chapman, 2004; Chapman &amp; Morrison, 1994; Morrison, 1992), though these figures have not been rigorously justified (Baum, 2018a). The harms from asteroid collisions and nuclear wars can also include important secondary effects. The </w:t>
      </w:r>
      <w:r w:rsidRPr="00AD4C5F">
        <w:rPr>
          <w:rStyle w:val="Emphasis"/>
          <w:rFonts w:asciiTheme="majorHAnsi" w:hAnsiTheme="majorHAnsi" w:cstheme="majorHAnsi"/>
          <w:highlight w:val="green"/>
        </w:rPr>
        <w:t>food shortages</w:t>
      </w:r>
      <w:r w:rsidRPr="00AD4C5F">
        <w:rPr>
          <w:rStyle w:val="StyleUnderline"/>
          <w:rFonts w:asciiTheme="majorHAnsi" w:hAnsiTheme="majorHAnsi" w:cstheme="majorHAnsi"/>
        </w:rPr>
        <w:t xml:space="preserve"> from severe global environmental disruption could </w:t>
      </w:r>
      <w:r w:rsidRPr="00AD4C5F">
        <w:rPr>
          <w:rStyle w:val="Emphasis"/>
          <w:rFonts w:asciiTheme="majorHAnsi" w:hAnsiTheme="majorHAnsi" w:cstheme="majorHAnsi"/>
          <w:highlight w:val="green"/>
        </w:rPr>
        <w:t>lead to infectious disease outbreaks</w:t>
      </w:r>
      <w:r w:rsidRPr="00AD4C5F">
        <w:rPr>
          <w:rStyle w:val="StyleUnderline"/>
          <w:rFonts w:asciiTheme="majorHAnsi" w:hAnsiTheme="majorHAnsi" w:cstheme="majorHAnsi"/>
        </w:rPr>
        <w:t xml:space="preserve"> as public health conditions deteriorate</w:t>
      </w:r>
      <w:r w:rsidRPr="00AD4C5F">
        <w:rPr>
          <w:rFonts w:asciiTheme="majorHAnsi" w:hAnsiTheme="majorHAnsi" w:cstheme="majorHAnsi"/>
          <w:sz w:val="16"/>
        </w:rPr>
        <w:t xml:space="preserve"> (Helfand, 2013). Law and order could be lost in at least some locations as people struggle for survival (Maher &amp; Baum, 2013). </w:t>
      </w:r>
      <w:r w:rsidRPr="00AD4C5F">
        <w:rPr>
          <w:rStyle w:val="StyleUnderline"/>
          <w:rFonts w:asciiTheme="majorHAnsi" w:hAnsiTheme="majorHAnsi" w:cstheme="majorHAnsi"/>
        </w:rPr>
        <w:t>Today’s complex global political-economic system already shows fragility to shocks</w:t>
      </w:r>
      <w:r w:rsidRPr="00AD4C5F">
        <w:rPr>
          <w:rFonts w:asciiTheme="majorHAnsi" w:hAnsiTheme="majorHAnsi" w:cstheme="majorHAnsi"/>
          <w:sz w:val="16"/>
        </w:rPr>
        <w:t xml:space="preserve"> such as the 2007- 2008 financial crisis (Centeno, Nag, Patterson, Shaver, &amp; </w:t>
      </w:r>
      <w:proofErr w:type="spellStart"/>
      <w:r w:rsidRPr="00AD4C5F">
        <w:rPr>
          <w:rFonts w:asciiTheme="majorHAnsi" w:hAnsiTheme="majorHAnsi" w:cstheme="majorHAnsi"/>
          <w:sz w:val="16"/>
        </w:rPr>
        <w:t>Windawi</w:t>
      </w:r>
      <w:proofErr w:type="spellEnd"/>
      <w:r w:rsidRPr="00AD4C5F">
        <w:rPr>
          <w:rFonts w:asciiTheme="majorHAnsi" w:hAnsiTheme="majorHAnsi" w:cstheme="majorHAnsi"/>
          <w:sz w:val="16"/>
        </w:rPr>
        <w:t xml:space="preserve">, 2015); </w:t>
      </w:r>
      <w:r w:rsidRPr="00AD4C5F">
        <w:rPr>
          <w:rStyle w:val="Emphasis"/>
          <w:rFonts w:asciiTheme="majorHAnsi" w:hAnsiTheme="majorHAnsi" w:cstheme="majorHAnsi"/>
        </w:rPr>
        <w:t>an asteroid collision</w:t>
      </w:r>
      <w:r w:rsidRPr="00AD4C5F">
        <w:rPr>
          <w:rFonts w:asciiTheme="majorHAnsi" w:hAnsiTheme="majorHAnsi" w:cstheme="majorHAnsi"/>
          <w:sz w:val="16"/>
        </w:rPr>
        <w:t xml:space="preserve"> or nuclear war </w:t>
      </w:r>
      <w:r w:rsidRPr="00AD4C5F">
        <w:rPr>
          <w:rStyle w:val="Emphasis"/>
          <w:rFonts w:asciiTheme="majorHAnsi" w:hAnsiTheme="majorHAnsi" w:cstheme="majorHAnsi"/>
        </w:rPr>
        <w:t>could be an extremely large shock</w:t>
      </w:r>
      <w:r w:rsidRPr="00AD4C5F">
        <w:rPr>
          <w:rFonts w:asciiTheme="majorHAnsi" w:hAnsiTheme="majorHAnsi" w:cstheme="majorHAnsi"/>
          <w:sz w:val="16"/>
        </w:rPr>
        <w:t xml:space="preserve">. </w:t>
      </w:r>
      <w:r w:rsidRPr="00AD4C5F">
        <w:rPr>
          <w:rStyle w:val="StyleUnderline"/>
          <w:rFonts w:asciiTheme="majorHAnsi" w:hAnsiTheme="majorHAnsi" w:cstheme="majorHAnsi"/>
        </w:rPr>
        <w:t>The systemic consequences of a nuclear war would be further worsened by the likely loss of major world cities</w:t>
      </w:r>
      <w:r w:rsidRPr="00AD4C5F">
        <w:rPr>
          <w:rFonts w:asciiTheme="majorHAnsi" w:hAnsiTheme="majorHAnsi" w:cstheme="majorHAnsi"/>
          <w:sz w:val="16"/>
        </w:rPr>
        <w:t xml:space="preserve"> that serve as important hubs in the global economy. Even a single detonation in nuclear terrorism would have ripple effects across the global political-economic system (</w:t>
      </w:r>
      <w:proofErr w:type="gramStart"/>
      <w:r w:rsidRPr="00AD4C5F">
        <w:rPr>
          <w:rFonts w:asciiTheme="majorHAnsi" w:hAnsiTheme="majorHAnsi" w:cstheme="majorHAnsi"/>
          <w:sz w:val="16"/>
        </w:rPr>
        <w:t>similar to</w:t>
      </w:r>
      <w:proofErr w:type="gramEnd"/>
      <w:r w:rsidRPr="00AD4C5F">
        <w:rPr>
          <w:rFonts w:asciiTheme="majorHAnsi" w:hAnsiTheme="majorHAnsi" w:cstheme="majorHAnsi"/>
          <w:sz w:val="16"/>
        </w:rPr>
        <w:t xml:space="preserve">, but likely larger than, the response prompted by the terrorist attacks of 11 September 2001). </w:t>
      </w:r>
      <w:r w:rsidRPr="00AD4C5F">
        <w:rPr>
          <w:rStyle w:val="Emphasis"/>
          <w:rFonts w:asciiTheme="majorHAnsi" w:hAnsiTheme="majorHAnsi" w:cstheme="majorHAnsi"/>
        </w:rPr>
        <w:t>It is possible for asteroid collisions to cause nuclear war</w:t>
      </w:r>
      <w:r w:rsidRPr="00AD4C5F">
        <w:rPr>
          <w:rFonts w:asciiTheme="majorHAnsi" w:hAnsiTheme="majorHAnsi" w:cstheme="majorHAnsi"/>
          <w:sz w:val="16"/>
        </w:rPr>
        <w:t xml:space="preserve">. </w:t>
      </w:r>
      <w:r w:rsidRPr="00AD4C5F">
        <w:rPr>
          <w:rStyle w:val="StyleUnderline"/>
          <w:rFonts w:asciiTheme="majorHAnsi" w:hAnsiTheme="majorHAnsi" w:cstheme="majorHAnsi"/>
          <w:highlight w:val="green"/>
        </w:rPr>
        <w:t>An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explosion </w:t>
      </w:r>
      <w:r w:rsidRPr="00AD4C5F">
        <w:rPr>
          <w:rStyle w:val="StyleUnderline"/>
          <w:rFonts w:asciiTheme="majorHAnsi" w:hAnsiTheme="majorHAnsi" w:cstheme="majorHAnsi"/>
          <w:highlight w:val="green"/>
        </w:rPr>
        <w:t xml:space="preserve">could be </w:t>
      </w:r>
      <w:r w:rsidRPr="00AD4C5F">
        <w:rPr>
          <w:rStyle w:val="Emphasis"/>
          <w:rFonts w:asciiTheme="majorHAnsi" w:hAnsiTheme="majorHAnsi" w:cstheme="majorHAnsi"/>
          <w:highlight w:val="green"/>
        </w:rPr>
        <w:t>misinterpreted as a nuclear attack</w:t>
      </w:r>
      <w:r w:rsidRPr="00AD4C5F">
        <w:rPr>
          <w:rStyle w:val="Emphasis"/>
          <w:rFonts w:asciiTheme="majorHAnsi" w:hAnsiTheme="majorHAnsi" w:cstheme="majorHAnsi"/>
        </w:rPr>
        <w:t xml:space="preserve">, </w:t>
      </w:r>
      <w:r w:rsidRPr="00AD4C5F">
        <w:rPr>
          <w:rStyle w:val="Emphasis"/>
          <w:rFonts w:asciiTheme="majorHAnsi" w:hAnsiTheme="majorHAnsi" w:cstheme="majorHAnsi"/>
          <w:highlight w:val="green"/>
        </w:rPr>
        <w:t>prompting</w:t>
      </w:r>
      <w:r w:rsidRPr="00AD4C5F">
        <w:rPr>
          <w:rStyle w:val="Emphasis"/>
          <w:rFonts w:asciiTheme="majorHAnsi" w:hAnsiTheme="majorHAnsi" w:cstheme="majorHAnsi"/>
        </w:rPr>
        <w:t xml:space="preserve"> nuclear attack that </w:t>
      </w:r>
      <w:r w:rsidRPr="00AD4C5F">
        <w:rPr>
          <w:rStyle w:val="Emphasis"/>
          <w:rFonts w:asciiTheme="majorHAnsi" w:hAnsiTheme="majorHAnsi" w:cstheme="majorHAnsi"/>
        </w:rPr>
        <w:lastRenderedPageBreak/>
        <w:t xml:space="preserve">is believed to be </w:t>
      </w:r>
      <w:r w:rsidRPr="00AD4C5F">
        <w:rPr>
          <w:rStyle w:val="Emphasis"/>
          <w:rFonts w:asciiTheme="majorHAnsi" w:hAnsiTheme="majorHAnsi" w:cstheme="majorHAnsi"/>
          <w:highlight w:val="green"/>
        </w:rPr>
        <w:t>retaliation</w:t>
      </w:r>
      <w:r w:rsidRPr="00AD4C5F">
        <w:rPr>
          <w:rStyle w:val="Emphasis"/>
          <w:rFonts w:asciiTheme="majorHAnsi" w:hAnsiTheme="majorHAnsi" w:cstheme="majorHAnsi"/>
        </w:rPr>
        <w:t>.</w:t>
      </w:r>
      <w:r w:rsidRPr="00AD4C5F">
        <w:rPr>
          <w:rFonts w:asciiTheme="majorHAnsi" w:hAnsiTheme="majorHAnsi" w:cstheme="majorHAnsi"/>
          <w:sz w:val="16"/>
        </w:rPr>
        <w:t xml:space="preserve"> For example, the 2013 </w:t>
      </w:r>
      <w:r w:rsidRPr="00AD4C5F">
        <w:rPr>
          <w:rStyle w:val="StyleUnderline"/>
          <w:rFonts w:asciiTheme="majorHAnsi" w:hAnsiTheme="majorHAnsi" w:cstheme="majorHAnsi"/>
        </w:rPr>
        <w:t>Chelyabinsk</w:t>
      </w:r>
      <w:r w:rsidRPr="00AD4C5F">
        <w:rPr>
          <w:rFonts w:asciiTheme="majorHAnsi" w:hAnsiTheme="majorHAnsi" w:cstheme="majorHAnsi"/>
          <w:sz w:val="16"/>
        </w:rPr>
        <w:t xml:space="preserve"> event </w:t>
      </w:r>
      <w:r w:rsidRPr="00AD4C5F">
        <w:rPr>
          <w:rStyle w:val="StyleUnderline"/>
          <w:rFonts w:asciiTheme="majorHAnsi" w:hAnsiTheme="majorHAnsi" w:cstheme="majorHAnsi"/>
        </w:rPr>
        <w:t>occurred near an important Russian military installation</w:t>
      </w:r>
      <w:r w:rsidRPr="00AD4C5F">
        <w:rPr>
          <w:rFonts w:asciiTheme="majorHAnsi" w:hAnsiTheme="majorHAnsi" w:cstheme="majorHAnsi"/>
          <w:sz w:val="16"/>
        </w:rPr>
        <w:t xml:space="preserve">, prompting concerns about the event’s interpretation (Harris et al., 2015). The ultimate severity of an asteroid collision or violent nuclear conflict use would depend on how human society reacts. </w:t>
      </w:r>
      <w:r w:rsidRPr="00AD4C5F">
        <w:rPr>
          <w:rStyle w:val="StyleUnderline"/>
          <w:rFonts w:asciiTheme="majorHAnsi" w:hAnsiTheme="majorHAnsi" w:cstheme="majorHAnsi"/>
        </w:rPr>
        <w:t>Would the reaction be disciplined</w:t>
      </w:r>
      <w:r w:rsidRPr="00AD4C5F">
        <w:rPr>
          <w:rFonts w:asciiTheme="majorHAnsi" w:hAnsiTheme="majorHAnsi" w:cstheme="majorHAnsi"/>
          <w:sz w:val="16"/>
        </w:rPr>
        <w:t xml:space="preserve"> and constructive: bury the dead, heal the sick, feed the hungry, and rebuild all that has fallen</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Or would the reaction be disorderly and destructive</w:t>
      </w:r>
      <w:r w:rsidRPr="00AD4C5F">
        <w:rPr>
          <w:rFonts w:asciiTheme="majorHAnsi" w:hAnsiTheme="majorHAnsi" w:cstheme="majorHAnsi"/>
          <w:sz w:val="16"/>
        </w:rPr>
        <w:t>: leave the rubble in place, fight for scarce resources, and descend into minimalist tribalism or worse</w:t>
      </w:r>
      <w:r w:rsidRPr="00AD4C5F">
        <w:rPr>
          <w:rStyle w:val="StyleUnderline"/>
          <w:rFonts w:asciiTheme="majorHAnsi" w:hAnsiTheme="majorHAnsi" w:cstheme="majorHAnsi"/>
        </w:rPr>
        <w:t>?</w:t>
      </w:r>
      <w:r w:rsidRPr="00AD4C5F">
        <w:rPr>
          <w:rFonts w:asciiTheme="majorHAnsi" w:hAnsiTheme="majorHAnsi" w:cstheme="majorHAnsi"/>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AD4C5F">
        <w:rPr>
          <w:rStyle w:val="StyleUnderline"/>
          <w:rFonts w:asciiTheme="majorHAnsi" w:hAnsiTheme="majorHAnsi" w:cstheme="majorHAnsi"/>
        </w:rPr>
        <w:t>This leaves considerable uncertainty in the total human harm from an asteroid collision</w:t>
      </w:r>
      <w:r w:rsidRPr="00AD4C5F">
        <w:rPr>
          <w:rFonts w:asciiTheme="majorHAnsi" w:hAnsiTheme="majorHAnsi" w:cstheme="majorHAnsi"/>
          <w:sz w:val="16"/>
        </w:rPr>
        <w:t xml:space="preserve"> or nuclear weapons use. Previously </w:t>
      </w:r>
      <w:r w:rsidRPr="00AD4C5F">
        <w:rPr>
          <w:rStyle w:val="Emphasis"/>
          <w:rFonts w:asciiTheme="majorHAnsi" w:hAnsiTheme="majorHAnsi" w:cstheme="majorHAnsi"/>
          <w:highlight w:val="green"/>
        </w:rPr>
        <w:t>published</w:t>
      </w:r>
      <w:r w:rsidRPr="00AD4C5F">
        <w:rPr>
          <w:rFonts w:asciiTheme="majorHAnsi" w:hAnsiTheme="majorHAnsi" w:cstheme="majorHAnsi"/>
          <w:sz w:val="16"/>
        </w:rPr>
        <w:t xml:space="preserve"> point </w:t>
      </w:r>
      <w:r w:rsidRPr="00AD4C5F">
        <w:rPr>
          <w:rStyle w:val="Emphasis"/>
          <w:rFonts w:asciiTheme="majorHAnsi" w:hAnsiTheme="majorHAnsi" w:cstheme="majorHAnsi"/>
          <w:highlight w:val="green"/>
        </w:rPr>
        <w:t>estimates</w:t>
      </w:r>
      <w:r w:rsidRPr="00AD4C5F">
        <w:rPr>
          <w:rStyle w:val="StyleUnderline"/>
          <w:rFonts w:asciiTheme="majorHAnsi" w:hAnsiTheme="majorHAnsi" w:cstheme="majorHAnsi"/>
        </w:rPr>
        <w:t xml:space="preserve"> of the human consequences</w:t>
      </w:r>
      <w:r w:rsidRPr="00AD4C5F">
        <w:rPr>
          <w:rFonts w:asciiTheme="majorHAnsi" w:hAnsiTheme="majorHAnsi" w:cstheme="majorHAnsi"/>
          <w:sz w:val="16"/>
        </w:rPr>
        <w:t xml:space="preserve"> of asteroid collisions12 and nuclear wars (Helfand, 2013) </w:t>
      </w:r>
      <w:r w:rsidRPr="00AD4C5F">
        <w:rPr>
          <w:rStyle w:val="StyleUnderline"/>
          <w:rFonts w:asciiTheme="majorHAnsi" w:hAnsiTheme="majorHAnsi" w:cstheme="majorHAnsi"/>
        </w:rPr>
        <w:t xml:space="preserve">do not account for this uncertainty and </w:t>
      </w:r>
      <w:r w:rsidRPr="00AD4C5F">
        <w:rPr>
          <w:rStyle w:val="Emphasis"/>
          <w:rFonts w:asciiTheme="majorHAnsi" w:hAnsiTheme="majorHAnsi" w:cstheme="majorHAnsi"/>
          <w:highlight w:val="green"/>
        </w:rPr>
        <w:t>are likely to be inaccurate</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Of particular importance</w:t>
      </w:r>
      <w:r w:rsidRPr="00AD4C5F">
        <w:rPr>
          <w:rFonts w:asciiTheme="majorHAnsi" w:hAnsiTheme="majorHAnsi" w:cstheme="majorHAnsi"/>
          <w:sz w:val="16"/>
        </w:rPr>
        <w:t xml:space="preserve"> are the consequences for future generations, </w:t>
      </w:r>
      <w:r w:rsidRPr="00AD4C5F">
        <w:rPr>
          <w:rStyle w:val="StyleUnderline"/>
          <w:rFonts w:asciiTheme="majorHAnsi" w:hAnsiTheme="majorHAnsi" w:cstheme="majorHAnsi"/>
        </w:rPr>
        <w:t>which could vastly outnumber the present generation</w:t>
      </w:r>
      <w:r w:rsidRPr="00AD4C5F">
        <w:rPr>
          <w:rFonts w:asciiTheme="majorHAnsi" w:hAnsiTheme="majorHAnsi" w:cstheme="majorHAnsi"/>
          <w:sz w:val="16"/>
        </w:rPr>
        <w:t xml:space="preserve">. </w:t>
      </w:r>
      <w:r w:rsidRPr="00AD4C5F">
        <w:rPr>
          <w:rStyle w:val="Emphasis"/>
          <w:rFonts w:asciiTheme="majorHAnsi" w:hAnsiTheme="majorHAnsi" w:cstheme="majorHAnsi"/>
        </w:rPr>
        <w:t xml:space="preserve">If an asteroid collision or nuclear war would cause human extinction, then </w:t>
      </w:r>
      <w:r w:rsidRPr="00AD4C5F">
        <w:rPr>
          <w:rStyle w:val="Emphasis"/>
          <w:rFonts w:asciiTheme="majorHAnsi" w:hAnsiTheme="majorHAnsi" w:cstheme="majorHAnsi"/>
          <w:highlight w:val="green"/>
        </w:rPr>
        <w:t>there would be no future generations</w:t>
      </w:r>
      <w:r w:rsidRPr="00AD4C5F">
        <w:rPr>
          <w:rFonts w:asciiTheme="majorHAnsi" w:hAnsiTheme="majorHAnsi" w:cstheme="majorHAnsi"/>
          <w:sz w:val="16"/>
        </w:rPr>
        <w:t xml:space="preserve">. Alternatively, if survivors fail to recover a large population and advanced technological civilization, then </w:t>
      </w:r>
      <w:r w:rsidRPr="00AD4C5F">
        <w:rPr>
          <w:rStyle w:val="StyleUnderline"/>
          <w:rFonts w:asciiTheme="majorHAnsi" w:hAnsiTheme="majorHAnsi" w:cstheme="majorHAnsi"/>
        </w:rPr>
        <w:t>future generations would be permanently diminished.</w:t>
      </w:r>
      <w:r w:rsidRPr="00AD4C5F">
        <w:rPr>
          <w:rFonts w:asciiTheme="majorHAnsi" w:hAnsiTheme="majorHAnsi" w:cstheme="majorHAnsi"/>
          <w:sz w:val="16"/>
        </w:rPr>
        <w:t xml:space="preserve"> The largest long-term factor is whether future generations would colonize space and benefit from its astronomically large </w:t>
      </w:r>
      <w:proofErr w:type="gramStart"/>
      <w:r w:rsidRPr="00AD4C5F">
        <w:rPr>
          <w:rFonts w:asciiTheme="majorHAnsi" w:hAnsiTheme="majorHAnsi" w:cstheme="majorHAnsi"/>
          <w:sz w:val="16"/>
        </w:rPr>
        <w:t>amount</w:t>
      </w:r>
      <w:proofErr w:type="gramEnd"/>
      <w:r w:rsidRPr="00AD4C5F">
        <w:rPr>
          <w:rFonts w:asciiTheme="majorHAnsi" w:hAnsiTheme="majorHAnsi" w:cstheme="majorHAnsi"/>
          <w:sz w:val="16"/>
        </w:rPr>
        <w:t xml:space="preserve"> of resources (</w:t>
      </w:r>
      <w:proofErr w:type="spellStart"/>
      <w:r w:rsidRPr="00AD4C5F">
        <w:rPr>
          <w:rFonts w:asciiTheme="majorHAnsi" w:hAnsiTheme="majorHAnsi" w:cstheme="majorHAnsi"/>
          <w:sz w:val="16"/>
        </w:rPr>
        <w:t>Tonn</w:t>
      </w:r>
      <w:proofErr w:type="spellEnd"/>
      <w:r w:rsidRPr="00AD4C5F">
        <w:rPr>
          <w:rFonts w:asciiTheme="majorHAnsi" w:hAnsiTheme="majorHAnsi" w:cstheme="majorHAnsi"/>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AD4C5F">
        <w:rPr>
          <w:rStyle w:val="Emphasis"/>
          <w:rFonts w:asciiTheme="majorHAnsi" w:hAnsiTheme="majorHAnsi" w:cstheme="majorHAnsi"/>
        </w:rPr>
        <w:t xml:space="preserve">prudent risk management would aim for very low probabilities of permanent collapse </w:t>
      </w:r>
      <w:r w:rsidRPr="00AD4C5F">
        <w:rPr>
          <w:rFonts w:asciiTheme="majorHAnsi" w:hAnsiTheme="majorHAnsi" w:cstheme="majorHAnsi"/>
          <w:sz w:val="16"/>
        </w:rPr>
        <w:t>(</w:t>
      </w:r>
      <w:proofErr w:type="spellStart"/>
      <w:r w:rsidRPr="00AD4C5F">
        <w:rPr>
          <w:rFonts w:asciiTheme="majorHAnsi" w:hAnsiTheme="majorHAnsi" w:cstheme="majorHAnsi"/>
          <w:sz w:val="16"/>
        </w:rPr>
        <w:t>Tonn</w:t>
      </w:r>
      <w:proofErr w:type="spellEnd"/>
      <w:r w:rsidRPr="00AD4C5F">
        <w:rPr>
          <w:rFonts w:asciiTheme="majorHAnsi" w:hAnsiTheme="majorHAnsi" w:cstheme="majorHAnsi"/>
          <w:sz w:val="16"/>
        </w:rPr>
        <w:t xml:space="preserve">, 2009). It should be noted that </w:t>
      </w:r>
      <w:r w:rsidRPr="00AD4C5F">
        <w:rPr>
          <w:rStyle w:val="StyleUnderline"/>
          <w:rFonts w:asciiTheme="majorHAnsi" w:hAnsiTheme="majorHAnsi" w:cstheme="majorHAnsi"/>
        </w:rPr>
        <w:t xml:space="preserve">the severity of violent nuclear conflict could depend on more than just the effects of nuclear explosions, because the overall conflict scenario could </w:t>
      </w:r>
      <w:r w:rsidRPr="00AD4C5F">
        <w:rPr>
          <w:rStyle w:val="Emphasis"/>
          <w:rFonts w:asciiTheme="majorHAnsi" w:hAnsiTheme="majorHAnsi" w:cstheme="majorHAnsi"/>
        </w:rPr>
        <w:t>include non-nuclear violence</w:t>
      </w:r>
      <w:r w:rsidRPr="00AD4C5F">
        <w:rPr>
          <w:rStyle w:val="StyleUnderline"/>
          <w:rFonts w:asciiTheme="majorHAnsi" w:hAnsiTheme="majorHAnsi" w:cstheme="majorHAnsi"/>
        </w:rPr>
        <w:t xml:space="preserve">. </w:t>
      </w:r>
      <w:r w:rsidRPr="00AD4C5F">
        <w:rPr>
          <w:rFonts w:asciiTheme="majorHAnsi" w:hAnsiTheme="majorHAnsi" w:cstheme="majorHAnsi"/>
          <w:sz w:val="16"/>
        </w:rPr>
        <w:t xml:space="preserve">Indeed, </w:t>
      </w:r>
      <w:r w:rsidRPr="00AD4C5F">
        <w:rPr>
          <w:rStyle w:val="Emphasis"/>
          <w:rFonts w:asciiTheme="majorHAnsi" w:hAnsiTheme="majorHAnsi" w:cstheme="majorHAnsi"/>
        </w:rPr>
        <w:t xml:space="preserve">it is possible for the </w:t>
      </w:r>
      <w:r w:rsidRPr="00AD4C5F">
        <w:rPr>
          <w:rStyle w:val="Emphasis"/>
          <w:rFonts w:asciiTheme="majorHAnsi" w:hAnsiTheme="majorHAnsi" w:cstheme="majorHAnsi"/>
          <w:highlight w:val="green"/>
        </w:rPr>
        <w:t>nuclear explosions</w:t>
      </w:r>
      <w:r w:rsidRPr="00AD4C5F">
        <w:rPr>
          <w:rStyle w:val="Emphasis"/>
          <w:rFonts w:asciiTheme="majorHAnsi" w:hAnsiTheme="majorHAnsi" w:cstheme="majorHAnsi"/>
        </w:rPr>
        <w:t xml:space="preserve"> to </w:t>
      </w:r>
      <w:r w:rsidRPr="00AD4C5F">
        <w:rPr>
          <w:rStyle w:val="Emphasis"/>
          <w:rFonts w:asciiTheme="majorHAnsi" w:hAnsiTheme="majorHAnsi" w:cstheme="majorHAnsi"/>
          <w:highlight w:val="green"/>
        </w:rPr>
        <w:t xml:space="preserve">constitute a relatively small portion of </w:t>
      </w:r>
      <w:r w:rsidRPr="00AD4C5F">
        <w:rPr>
          <w:rStyle w:val="Emphasis"/>
          <w:rFonts w:asciiTheme="majorHAnsi" w:hAnsiTheme="majorHAnsi" w:cstheme="majorHAnsi"/>
        </w:rPr>
        <w:t xml:space="preserve">the </w:t>
      </w:r>
      <w:r w:rsidRPr="00AD4C5F">
        <w:rPr>
          <w:rStyle w:val="Emphasis"/>
          <w:rFonts w:asciiTheme="majorHAnsi" w:hAnsiTheme="majorHAnsi" w:cstheme="majorHAnsi"/>
          <w:highlight w:val="green"/>
        </w:rPr>
        <w:t>total severity</w:t>
      </w:r>
      <w:r w:rsidRPr="00AD4C5F">
        <w:rPr>
          <w:rFonts w:asciiTheme="majorHAnsi" w:hAnsiTheme="majorHAnsi" w:cstheme="majorHAnsi"/>
          <w:sz w:val="16"/>
        </w:rPr>
        <w:t xml:space="preserve">, as was the case in World War II. 4.4 Risk of Violent Non-Nuclear Conflict Finally, </w:t>
      </w:r>
      <w:r w:rsidRPr="00AD4C5F">
        <w:rPr>
          <w:rStyle w:val="StyleUnderline"/>
          <w:rFonts w:asciiTheme="majorHAnsi" w:hAnsiTheme="majorHAnsi" w:cstheme="majorHAnsi"/>
        </w:rPr>
        <w:t>it is necessary to discuss the risk of violent non-nuclear conflict</w:t>
      </w:r>
      <w:r w:rsidRPr="00AD4C5F">
        <w:rPr>
          <w:rFonts w:asciiTheme="majorHAnsi" w:hAnsiTheme="majorHAnsi" w:cstheme="majorHAnsi"/>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AD4C5F">
        <w:rPr>
          <w:rStyle w:val="StyleUnderline"/>
          <w:rFonts w:asciiTheme="majorHAnsi" w:hAnsiTheme="majorHAnsi" w:cstheme="majorHAnsi"/>
        </w:rPr>
        <w:t>Nuclear deterrence</w:t>
      </w:r>
      <w:r w:rsidRPr="00AD4C5F">
        <w:rPr>
          <w:rFonts w:asciiTheme="majorHAnsi" w:hAnsiTheme="majorHAnsi" w:cstheme="majorHAnsi"/>
          <w:sz w:val="16"/>
        </w:rPr>
        <w:t xml:space="preserve"> theory predicts that nuclear-armed adversaries will not initiate major wars against each other because both sides could be destroyed in a nuclear war. However, the </w:t>
      </w:r>
      <w:r w:rsidRPr="00AD4C5F">
        <w:rPr>
          <w:rStyle w:val="StyleUnderline"/>
          <w:rFonts w:asciiTheme="majorHAnsi" w:hAnsiTheme="majorHAnsi" w:cstheme="majorHAnsi"/>
        </w:rPr>
        <w:t xml:space="preserve">theory </w:t>
      </w:r>
      <w:r w:rsidRPr="00AD4C5F">
        <w:rPr>
          <w:rStyle w:val="Emphasis"/>
          <w:rFonts w:asciiTheme="majorHAnsi" w:hAnsiTheme="majorHAnsi" w:cstheme="majorHAnsi"/>
        </w:rPr>
        <w:t>does permit limited, small-scale violent conflicts</w:t>
      </w:r>
      <w:r w:rsidRPr="00AD4C5F">
        <w:rPr>
          <w:rStyle w:val="StyleUnderline"/>
          <w:rFonts w:asciiTheme="majorHAnsi" w:hAnsiTheme="majorHAnsi" w:cstheme="majorHAnsi"/>
        </w:rPr>
        <w:t xml:space="preserve"> between nuclear-armed countries</w:t>
      </w:r>
      <w:r w:rsidRPr="00AD4C5F">
        <w:rPr>
          <w:rFonts w:asciiTheme="majorHAnsi" w:hAnsiTheme="majorHAnsi" w:cstheme="majorHAnsi"/>
          <w:sz w:val="16"/>
        </w:rPr>
        <w:t xml:space="preserve">. These </w:t>
      </w:r>
      <w:r w:rsidRPr="00AD4C5F">
        <w:rPr>
          <w:rStyle w:val="StyleUnderline"/>
          <w:rFonts w:asciiTheme="majorHAnsi" w:hAnsiTheme="majorHAnsi" w:cstheme="majorHAnsi"/>
        </w:rPr>
        <w:t>conflicts</w:t>
      </w:r>
      <w:r w:rsidRPr="00AD4C5F">
        <w:rPr>
          <w:rFonts w:asciiTheme="majorHAnsi" w:hAnsiTheme="majorHAnsi" w:cstheme="majorHAnsi"/>
          <w:sz w:val="16"/>
        </w:rPr>
        <w:t xml:space="preserve"> likely </w:t>
      </w:r>
      <w:r w:rsidRPr="00AD4C5F">
        <w:rPr>
          <w:rStyle w:val="StyleUnderline"/>
          <w:rFonts w:asciiTheme="majorHAnsi" w:hAnsiTheme="majorHAnsi" w:cstheme="majorHAnsi"/>
        </w:rPr>
        <w:t>would not involve nuclear weapons.</w:t>
      </w:r>
      <w:r w:rsidRPr="00AD4C5F">
        <w:rPr>
          <w:rFonts w:asciiTheme="majorHAnsi" w:hAnsiTheme="majorHAnsi" w:cstheme="majorHAnsi"/>
          <w:sz w:val="16"/>
        </w:rPr>
        <w:t xml:space="preserve"> Indeed, </w:t>
      </w:r>
      <w:r w:rsidRPr="00AD4C5F">
        <w:rPr>
          <w:rStyle w:val="StyleUnderline"/>
          <w:rFonts w:asciiTheme="majorHAnsi" w:hAnsiTheme="majorHAnsi" w:cstheme="majorHAnsi"/>
        </w:rPr>
        <w:t>nuclear deterrence may</w:t>
      </w:r>
      <w:r w:rsidRPr="00AD4C5F">
        <w:rPr>
          <w:rFonts w:asciiTheme="majorHAnsi" w:hAnsiTheme="majorHAnsi" w:cstheme="majorHAnsi"/>
          <w:sz w:val="16"/>
        </w:rPr>
        <w:t xml:space="preserve"> even </w:t>
      </w:r>
      <w:r w:rsidRPr="00AD4C5F">
        <w:rPr>
          <w:rStyle w:val="StyleUnderline"/>
          <w:rFonts w:asciiTheme="majorHAnsi" w:hAnsiTheme="majorHAnsi" w:cstheme="majorHAnsi"/>
        </w:rPr>
        <w:t>make</w:t>
      </w:r>
      <w:r w:rsidRPr="00AD4C5F">
        <w:rPr>
          <w:rFonts w:asciiTheme="majorHAnsi" w:hAnsiTheme="majorHAnsi" w:cstheme="majorHAnsi"/>
          <w:sz w:val="16"/>
        </w:rPr>
        <w:t xml:space="preserve"> </w:t>
      </w:r>
      <w:r w:rsidRPr="00AD4C5F">
        <w:rPr>
          <w:rStyle w:val="StyleUnderline"/>
          <w:rFonts w:asciiTheme="majorHAnsi" w:hAnsiTheme="majorHAnsi" w:cstheme="majorHAnsi"/>
        </w:rPr>
        <w:t>small</w:t>
      </w:r>
      <w:r w:rsidRPr="00AD4C5F">
        <w:rPr>
          <w:rFonts w:asciiTheme="majorHAnsi" w:hAnsiTheme="majorHAnsi" w:cstheme="majorHAnsi"/>
          <w:sz w:val="16"/>
        </w:rPr>
        <w:t xml:space="preserve"> violent </w:t>
      </w:r>
      <w:r w:rsidRPr="00AD4C5F">
        <w:rPr>
          <w:rStyle w:val="StyleUnderline"/>
          <w:rFonts w:asciiTheme="majorHAnsi" w:hAnsiTheme="majorHAnsi" w:cstheme="majorHAnsi"/>
        </w:rPr>
        <w:t xml:space="preserve">conflicts </w:t>
      </w:r>
      <w:r w:rsidRPr="00AD4C5F">
        <w:rPr>
          <w:rStyle w:val="Emphasis"/>
          <w:rFonts w:asciiTheme="majorHAnsi" w:hAnsiTheme="majorHAnsi" w:cstheme="majorHAnsi"/>
        </w:rPr>
        <w:t>more likely</w:t>
      </w:r>
      <w:r w:rsidRPr="00AD4C5F">
        <w:rPr>
          <w:rFonts w:asciiTheme="majorHAnsi" w:hAnsiTheme="majorHAnsi" w:cstheme="majorHAnsi"/>
          <w:sz w:val="16"/>
        </w:rPr>
        <w:t xml:space="preserve">, because the countries know that neither side wants to escalate the conflict into major war. This idea is </w:t>
      </w:r>
      <w:r w:rsidRPr="00AD4C5F">
        <w:rPr>
          <w:rStyle w:val="StyleUnderline"/>
          <w:rFonts w:asciiTheme="majorHAnsi" w:hAnsiTheme="majorHAnsi" w:cstheme="majorHAnsi"/>
        </w:rPr>
        <w:t>known as the stability-instability paradox</w:t>
      </w:r>
      <w:r w:rsidRPr="00AD4C5F">
        <w:rPr>
          <w:rFonts w:asciiTheme="majorHAnsi" w:hAnsiTheme="majorHAnsi" w:cstheme="majorHAnsi"/>
          <w:sz w:val="16"/>
        </w:rPr>
        <w:t xml:space="preserve">: nuclear deterrence </w:t>
      </w:r>
      <w:r w:rsidRPr="00AD4C5F">
        <w:rPr>
          <w:rStyle w:val="StyleUnderline"/>
          <w:rFonts w:asciiTheme="majorHAnsi" w:hAnsiTheme="majorHAnsi" w:cstheme="majorHAnsi"/>
        </w:rPr>
        <w:t>brings</w:t>
      </w:r>
      <w:r w:rsidRPr="00AD4C5F">
        <w:rPr>
          <w:rFonts w:asciiTheme="majorHAnsi" w:hAnsiTheme="majorHAnsi" w:cstheme="majorHAnsi"/>
          <w:sz w:val="16"/>
        </w:rPr>
        <w:t xml:space="preserve"> stability with respect to major wars but </w:t>
      </w:r>
      <w:r w:rsidRPr="00AD4C5F">
        <w:rPr>
          <w:rStyle w:val="StyleUnderline"/>
          <w:rFonts w:asciiTheme="majorHAnsi" w:hAnsiTheme="majorHAnsi" w:cstheme="majorHAnsi"/>
        </w:rPr>
        <w:t>instability with respect to minor conflicts. Empirical support</w:t>
      </w:r>
      <w:r w:rsidRPr="00AD4C5F">
        <w:rPr>
          <w:rFonts w:asciiTheme="majorHAnsi" w:hAnsiTheme="majorHAnsi" w:cstheme="majorHAnsi"/>
          <w:sz w:val="16"/>
        </w:rPr>
        <w:t xml:space="preserve"> for the stability-instability paradox </w:t>
      </w:r>
      <w:r w:rsidRPr="00AD4C5F">
        <w:rPr>
          <w:rStyle w:val="StyleUnderline"/>
          <w:rFonts w:asciiTheme="majorHAnsi" w:hAnsiTheme="majorHAnsi" w:cstheme="majorHAnsi"/>
        </w:rPr>
        <w:t>has been found by some research</w:t>
      </w:r>
      <w:r w:rsidRPr="00AD4C5F">
        <w:rPr>
          <w:rFonts w:asciiTheme="majorHAnsi" w:hAnsiTheme="majorHAnsi" w:cstheme="majorHAnsi"/>
          <w:sz w:val="16"/>
        </w:rPr>
        <w:t xml:space="preserve"> (</w:t>
      </w:r>
      <w:proofErr w:type="spellStart"/>
      <w:r w:rsidRPr="00AD4C5F">
        <w:rPr>
          <w:rFonts w:asciiTheme="majorHAnsi" w:hAnsiTheme="majorHAnsi" w:cstheme="majorHAnsi"/>
          <w:sz w:val="16"/>
        </w:rPr>
        <w:t>Rauchhaus</w:t>
      </w:r>
      <w:proofErr w:type="spellEnd"/>
      <w:r w:rsidRPr="00AD4C5F">
        <w:rPr>
          <w:rFonts w:asciiTheme="majorHAnsi" w:hAnsiTheme="majorHAnsi" w:cstheme="majorHAnsi"/>
          <w:sz w:val="16"/>
        </w:rPr>
        <w:t>, 2009</w:t>
      </w:r>
      <w:proofErr w:type="gramStart"/>
      <w:r w:rsidRPr="00AD4C5F">
        <w:rPr>
          <w:rFonts w:asciiTheme="majorHAnsi" w:hAnsiTheme="majorHAnsi" w:cstheme="majorHAnsi"/>
          <w:sz w:val="16"/>
        </w:rPr>
        <w:t>),while</w:t>
      </w:r>
      <w:proofErr w:type="gramEnd"/>
      <w:r w:rsidRPr="00AD4C5F">
        <w:rPr>
          <w:rFonts w:asciiTheme="majorHAnsi" w:hAnsiTheme="majorHAnsi" w:cstheme="majorHAnsi"/>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AD4C5F">
        <w:rPr>
          <w:rFonts w:asciiTheme="majorHAnsi" w:hAnsiTheme="majorHAnsi" w:cstheme="majorHAnsi"/>
          <w:sz w:val="16"/>
        </w:rPr>
        <w:t>nucleardisarmament</w:t>
      </w:r>
      <w:proofErr w:type="spellEnd"/>
      <w:r w:rsidRPr="00AD4C5F">
        <w:rPr>
          <w:rFonts w:asciiTheme="majorHAnsi" w:hAnsiTheme="majorHAnsi" w:cstheme="majorHAnsi"/>
          <w:sz w:val="16"/>
        </w:rPr>
        <w:t xml:space="preserve"> world.</w:t>
      </w:r>
    </w:p>
    <w:p w14:paraId="1878E829" w14:textId="77777777" w:rsidR="00F142A0" w:rsidRDefault="00F142A0" w:rsidP="00F142A0">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1AC – Framing</w:t>
      </w:r>
    </w:p>
    <w:p w14:paraId="716F3952" w14:textId="77777777" w:rsidR="00F142A0" w:rsidRDefault="00F142A0" w:rsidP="00F142A0">
      <w:pPr>
        <w:pStyle w:val="Heading4"/>
      </w:pPr>
      <w:r>
        <w:t>The</w:t>
      </w:r>
      <w:r w:rsidRPr="00C77255">
        <w:t xml:space="preserve"> standard is maximizing expected well-bein</w:t>
      </w:r>
      <w:r>
        <w:t>g. Prefer –</w:t>
      </w:r>
    </w:p>
    <w:p w14:paraId="52F6E31E" w14:textId="77777777" w:rsidR="00F142A0" w:rsidRPr="00466EB8" w:rsidRDefault="00F142A0" w:rsidP="00F142A0">
      <w:pPr>
        <w:keepNext/>
        <w:keepLines/>
        <w:spacing w:before="40" w:after="0"/>
        <w:outlineLvl w:val="3"/>
        <w:rPr>
          <w:rFonts w:eastAsia="Times New Roman"/>
          <w:b/>
          <w:bCs/>
          <w:szCs w:val="26"/>
        </w:rPr>
      </w:pPr>
      <w:r>
        <w:rPr>
          <w:rFonts w:eastAsia="Times New Roman"/>
          <w:b/>
          <w:bCs/>
          <w:szCs w:val="26"/>
        </w:rPr>
        <w:t>1 -- P</w:t>
      </w:r>
      <w:r w:rsidRPr="00466EB8">
        <w:rPr>
          <w:rFonts w:eastAsia="Times New Roman"/>
          <w:b/>
          <w:bCs/>
          <w:szCs w:val="26"/>
        </w:rPr>
        <w:t>leasure and pain are intrinsically valuable</w:t>
      </w:r>
      <w:r>
        <w:rPr>
          <w:rFonts w:eastAsia="Times New Roman"/>
          <w:b/>
          <w:bCs/>
          <w:szCs w:val="26"/>
        </w:rPr>
        <w:t xml:space="preserve"> </w:t>
      </w:r>
    </w:p>
    <w:p w14:paraId="6473D821" w14:textId="77777777" w:rsidR="00F142A0" w:rsidRPr="00466EB8" w:rsidRDefault="00F142A0" w:rsidP="00F142A0">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4B3748D9" w14:textId="77777777" w:rsidR="00F142A0" w:rsidRPr="009636D3" w:rsidRDefault="00F142A0" w:rsidP="00F142A0">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9636D3">
        <w:rPr>
          <w:rFonts w:eastAsia="Calibri"/>
          <w:b/>
          <w:highlight w:val="green"/>
          <w:u w:val="single"/>
        </w:rPr>
        <w:t xml:space="preserve">pleasure is intrinsically </w:t>
      </w:r>
      <w:proofErr w:type="gramStart"/>
      <w:r w:rsidRPr="009636D3">
        <w:rPr>
          <w:rFonts w:eastAsia="Calibri"/>
          <w:b/>
          <w:highlight w:val="green"/>
          <w:u w:val="single"/>
        </w:rPr>
        <w:t>valuable</w:t>
      </w:r>
      <w:proofErr w:type="gramEnd"/>
      <w:r w:rsidRPr="009636D3">
        <w:rPr>
          <w:rFonts w:eastAsia="Calibri"/>
          <w:b/>
          <w:highlight w:val="green"/>
          <w:u w:val="single"/>
        </w:rPr>
        <w:t xml:space="preserve"> and pain is intrinsically </w:t>
      </w:r>
      <w:proofErr w:type="spellStart"/>
      <w:r w:rsidRPr="009636D3">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9636D3">
        <w:rPr>
          <w:rFonts w:eastAsia="Calibri"/>
          <w:b/>
          <w:highlight w:val="green"/>
          <w:u w:val="single"/>
        </w:rPr>
        <w:t>there is something undeniably good about</w:t>
      </w:r>
      <w:r w:rsidRPr="00466EB8">
        <w:rPr>
          <w:rFonts w:eastAsia="Calibri"/>
          <w:b/>
          <w:u w:val="single"/>
        </w:rPr>
        <w:t xml:space="preserve"> the way </w:t>
      </w:r>
      <w:r w:rsidRPr="009636D3">
        <w:rPr>
          <w:rFonts w:eastAsia="Calibri"/>
          <w:b/>
          <w:highlight w:val="green"/>
          <w:u w:val="single"/>
        </w:rPr>
        <w:t>pleasure</w:t>
      </w:r>
      <w:r w:rsidRPr="00466EB8">
        <w:rPr>
          <w:rFonts w:eastAsia="Calibri"/>
          <w:b/>
          <w:u w:val="single"/>
        </w:rPr>
        <w:t xml:space="preserve"> feels </w:t>
      </w:r>
      <w:r w:rsidRPr="009636D3">
        <w:rPr>
          <w:rFonts w:eastAsia="Calibri"/>
          <w:b/>
          <w:highlight w:val="green"/>
          <w:u w:val="single"/>
        </w:rPr>
        <w:t>and something undeniably bad about</w:t>
      </w:r>
      <w:r w:rsidRPr="00466EB8">
        <w:rPr>
          <w:rFonts w:eastAsia="Calibri"/>
          <w:b/>
          <w:u w:val="single"/>
        </w:rPr>
        <w:t xml:space="preserve"> the way </w:t>
      </w:r>
      <w:r w:rsidRPr="009636D3">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9636D3">
        <w:rPr>
          <w:rFonts w:eastAsia="Calibri"/>
          <w:b/>
          <w:highlight w:val="green"/>
          <w:u w:val="single"/>
        </w:rPr>
        <w:t>value statuses of pleasure and pain are manifested in how we treat</w:t>
      </w:r>
      <w:r w:rsidRPr="00466EB8">
        <w:rPr>
          <w:rFonts w:eastAsia="Calibri"/>
          <w:b/>
          <w:u w:val="single"/>
        </w:rPr>
        <w:t xml:space="preserve"> these </w:t>
      </w:r>
      <w:r w:rsidRPr="009636D3">
        <w:rPr>
          <w:rFonts w:eastAsia="Calibri"/>
          <w:b/>
          <w:highlight w:val="green"/>
          <w:u w:val="single"/>
        </w:rPr>
        <w:t>experiences in</w:t>
      </w:r>
      <w:r w:rsidRPr="00466EB8">
        <w:rPr>
          <w:rFonts w:eastAsia="Calibri"/>
          <w:b/>
          <w:u w:val="single"/>
        </w:rPr>
        <w:t xml:space="preserve"> our </w:t>
      </w:r>
      <w:r w:rsidRPr="009636D3">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9636D3">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636D3">
        <w:rPr>
          <w:rFonts w:eastAsia="Calibri"/>
          <w:b/>
          <w:highlight w:val="green"/>
          <w:u w:val="single"/>
        </w:rPr>
        <w:t>pleasure and pain</w:t>
      </w:r>
      <w:r w:rsidRPr="00466EB8">
        <w:rPr>
          <w:rFonts w:eastAsia="Calibri"/>
          <w:b/>
          <w:u w:val="single"/>
        </w:rPr>
        <w:t xml:space="preserve"> are </w:t>
      </w:r>
      <w:r w:rsidRPr="009636D3">
        <w:rPr>
          <w:rFonts w:eastAsia="Calibri"/>
          <w:b/>
          <w:highlight w:val="green"/>
          <w:u w:val="single"/>
        </w:rPr>
        <w:t>both</w:t>
      </w:r>
      <w:r w:rsidRPr="00466EB8">
        <w:rPr>
          <w:rFonts w:eastAsia="Calibri"/>
          <w:b/>
          <w:u w:val="single"/>
        </w:rPr>
        <w:t xml:space="preserve"> places where we </w:t>
      </w:r>
      <w:r w:rsidRPr="009636D3">
        <w:rPr>
          <w:rFonts w:eastAsia="Calibri"/>
          <w:b/>
          <w:highlight w:val="green"/>
          <w:u w:val="single"/>
        </w:rPr>
        <w:t>reach the end of the line in matters of value.</w:t>
      </w:r>
      <w:r w:rsidRPr="00466EB8">
        <w:rPr>
          <w:rFonts w:eastAsia="Calibri"/>
          <w:b/>
          <w:u w:val="single"/>
        </w:rPr>
        <w:t xml:space="preserve"> </w:t>
      </w:r>
      <w:r>
        <w:t xml:space="preserve"> </w:t>
      </w:r>
    </w:p>
    <w:p w14:paraId="22F28506" w14:textId="77777777" w:rsidR="00F142A0" w:rsidRPr="00466EB8" w:rsidRDefault="00F142A0" w:rsidP="00F142A0">
      <w:pPr>
        <w:keepNext/>
        <w:keepLines/>
        <w:tabs>
          <w:tab w:val="left" w:pos="2250"/>
        </w:tabs>
        <w:spacing w:before="40" w:after="0" w:line="240" w:lineRule="auto"/>
        <w:outlineLvl w:val="3"/>
        <w:rPr>
          <w:rFonts w:eastAsia="Times New Roman"/>
          <w:b/>
          <w:iCs/>
        </w:rPr>
      </w:pPr>
      <w:r>
        <w:rPr>
          <w:rFonts w:eastAsia="Times New Roman"/>
          <w:b/>
          <w:iCs/>
        </w:rPr>
        <w:lastRenderedPageBreak/>
        <w:t>2 --</w:t>
      </w:r>
      <w:r w:rsidRPr="00466EB8">
        <w:rPr>
          <w:rFonts w:eastAsia="Times New Roman"/>
          <w:b/>
          <w:iCs/>
        </w:rPr>
        <w:t xml:space="preserve"> </w:t>
      </w:r>
      <w:r>
        <w:rPr>
          <w:rFonts w:eastAsia="Times New Roman"/>
          <w:b/>
          <w:iCs/>
        </w:rPr>
        <w:t>Lexical pre-req</w:t>
      </w:r>
      <w:r w:rsidRPr="00466EB8">
        <w:rPr>
          <w:rFonts w:eastAsia="Times New Roman"/>
          <w:b/>
          <w:iCs/>
        </w:rPr>
        <w:t>: Threats to bodily security and life preclude the ability for moral actors to effectively utilize and act upon other moral theories since they are in a constant state of crisis that inhibit the ideal moral conditions which other theories presuppose</w:t>
      </w:r>
    </w:p>
    <w:p w14:paraId="4CE60900" w14:textId="77777777" w:rsidR="00F142A0" w:rsidRDefault="00F142A0" w:rsidP="00F142A0">
      <w:pPr>
        <w:pStyle w:val="Heading4"/>
        <w:rPr>
          <w:rFonts w:cstheme="minorHAnsi"/>
        </w:rPr>
      </w:pPr>
      <w:r>
        <w:rPr>
          <w:rFonts w:cstheme="minorHAnsi"/>
        </w:rPr>
        <w:t>3 -- Actor-specificity -</w:t>
      </w:r>
    </w:p>
    <w:p w14:paraId="2FF42C54" w14:textId="77777777" w:rsidR="00F142A0" w:rsidRPr="006C4666" w:rsidRDefault="00F142A0" w:rsidP="00F142A0">
      <w:pPr>
        <w:pStyle w:val="Heading4"/>
        <w:rPr>
          <w:rFonts w:cstheme="minorHAnsi"/>
        </w:rPr>
      </w:pPr>
      <w:r>
        <w:rPr>
          <w:rFonts w:cstheme="minorHAnsi"/>
        </w:rPr>
        <w:t xml:space="preserve">a. </w:t>
      </w:r>
      <w:r w:rsidRPr="006C4666">
        <w:rPr>
          <w:rFonts w:cstheme="minorHAnsi"/>
        </w:rPr>
        <w:t>Aggregation – every policy benefits some and harms others, which also means side constraints freeze action.</w:t>
      </w:r>
    </w:p>
    <w:p w14:paraId="45555880" w14:textId="77777777" w:rsidR="00F142A0" w:rsidRDefault="00F142A0" w:rsidP="00F142A0">
      <w:pPr>
        <w:pStyle w:val="Heading4"/>
        <w:rPr>
          <w:rFonts w:cstheme="minorHAnsi"/>
        </w:rPr>
      </w:pPr>
      <w:r>
        <w:rPr>
          <w:rFonts w:cstheme="minorHAnsi"/>
        </w:rPr>
        <w:t>b.</w:t>
      </w:r>
      <w:r w:rsidRPr="006C4666">
        <w:rPr>
          <w:rFonts w:cstheme="minorHAnsi"/>
        </w:rPr>
        <w:t xml:space="preserve">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7630F300" w14:textId="77777777" w:rsidR="00F142A0" w:rsidRPr="007C78C8" w:rsidRDefault="00F142A0" w:rsidP="00F142A0">
      <w:pPr>
        <w:pStyle w:val="Heading4"/>
        <w:rPr>
          <w:rFonts w:cs="Calibri"/>
          <w:szCs w:val="16"/>
        </w:rPr>
      </w:pPr>
      <w:r>
        <w:rPr>
          <w:rFonts w:cs="Calibri"/>
        </w:rPr>
        <w:t>c.</w:t>
      </w:r>
      <w:r w:rsidRPr="00502045">
        <w:rPr>
          <w:rFonts w:cs="Calibri"/>
        </w:rPr>
        <w:t xml:space="preserve"> No intent-foresight distinction –</w:t>
      </w:r>
      <w:r w:rsidRPr="00502045">
        <w:rPr>
          <w:rFonts w:eastAsia="Calibri" w:cs="Calibri"/>
        </w:rPr>
        <w:t xml:space="preserve"> If</w:t>
      </w:r>
      <w:r w:rsidRPr="00502045">
        <w:rPr>
          <w:rFonts w:cs="Calibri"/>
        </w:rPr>
        <w:t xml:space="preserve"> </w:t>
      </w:r>
      <w:r w:rsidRPr="00502045">
        <w:rPr>
          <w:rFonts w:eastAsia="Calibri" w:cs="Calibri"/>
        </w:rPr>
        <w:t>we</w:t>
      </w:r>
      <w:r w:rsidRPr="00502045">
        <w:rPr>
          <w:rFonts w:cs="Calibri"/>
        </w:rPr>
        <w:t xml:space="preserve"> </w:t>
      </w:r>
      <w:r w:rsidRPr="00502045">
        <w:rPr>
          <w:rFonts w:eastAsia="Calibri" w:cs="Calibri"/>
        </w:rPr>
        <w:t>foresee</w:t>
      </w:r>
      <w:r w:rsidRPr="00502045">
        <w:rPr>
          <w:rFonts w:cs="Calibri"/>
        </w:rPr>
        <w:t xml:space="preserve"> </w:t>
      </w:r>
      <w:r w:rsidRPr="00502045">
        <w:rPr>
          <w:rFonts w:eastAsia="Calibri" w:cs="Calibri"/>
        </w:rPr>
        <w:t>a</w:t>
      </w:r>
      <w:r w:rsidRPr="00502045">
        <w:rPr>
          <w:rFonts w:cs="Calibri"/>
        </w:rPr>
        <w:t xml:space="preserve"> </w:t>
      </w:r>
      <w:r w:rsidRPr="00502045">
        <w:rPr>
          <w:rFonts w:eastAsia="Calibri" w:cs="Calibri"/>
        </w:rPr>
        <w:t>consequence</w:t>
      </w:r>
      <w:r w:rsidRPr="00502045">
        <w:rPr>
          <w:rFonts w:cs="Calibri"/>
        </w:rPr>
        <w:t xml:space="preserve">, </w:t>
      </w:r>
      <w:r w:rsidRPr="00502045">
        <w:rPr>
          <w:rFonts w:eastAsia="Calibri" w:cs="Calibri"/>
        </w:rPr>
        <w:t>then</w:t>
      </w:r>
      <w:r w:rsidRPr="00502045">
        <w:rPr>
          <w:rFonts w:cs="Calibri"/>
        </w:rPr>
        <w:t xml:space="preserve"> </w:t>
      </w:r>
      <w:r w:rsidRPr="00502045">
        <w:rPr>
          <w:rFonts w:eastAsia="Calibri" w:cs="Calibri"/>
        </w:rPr>
        <w:t>it</w:t>
      </w:r>
      <w:r w:rsidRPr="00502045">
        <w:rPr>
          <w:rFonts w:cs="Calibri"/>
        </w:rPr>
        <w:t xml:space="preserve"> </w:t>
      </w:r>
      <w:r w:rsidRPr="00502045">
        <w:rPr>
          <w:rFonts w:eastAsia="Calibri" w:cs="Calibri"/>
        </w:rPr>
        <w:t>becomes</w:t>
      </w:r>
      <w:r w:rsidRPr="00502045">
        <w:rPr>
          <w:rFonts w:cs="Calibri"/>
        </w:rPr>
        <w:t xml:space="preserve"> </w:t>
      </w:r>
      <w:r w:rsidRPr="00502045">
        <w:rPr>
          <w:rFonts w:eastAsia="Calibri" w:cs="Calibri"/>
        </w:rPr>
        <w:t>part</w:t>
      </w:r>
      <w:r w:rsidRPr="00502045">
        <w:rPr>
          <w:rFonts w:cs="Calibri"/>
        </w:rPr>
        <w:t xml:space="preserve"> </w:t>
      </w:r>
      <w:r w:rsidRPr="00502045">
        <w:rPr>
          <w:rFonts w:eastAsia="Calibri" w:cs="Calibri"/>
        </w:rPr>
        <w:t>of</w:t>
      </w:r>
      <w:r w:rsidRPr="00502045">
        <w:rPr>
          <w:rFonts w:cs="Calibri"/>
        </w:rPr>
        <w:t xml:space="preserve"> </w:t>
      </w:r>
      <w:r w:rsidRPr="00502045">
        <w:rPr>
          <w:rFonts w:eastAsia="Calibri" w:cs="Calibri"/>
        </w:rPr>
        <w:t>our</w:t>
      </w:r>
      <w:r w:rsidRPr="00502045">
        <w:rPr>
          <w:rFonts w:cs="Calibri"/>
        </w:rPr>
        <w:t xml:space="preserve"> </w:t>
      </w:r>
      <w:r w:rsidRPr="00502045">
        <w:rPr>
          <w:rFonts w:eastAsia="Calibri" w:cs="Calibri"/>
        </w:rPr>
        <w:t>deliberation</w:t>
      </w:r>
      <w:r w:rsidRPr="00502045">
        <w:rPr>
          <w:rFonts w:cs="Calibri"/>
        </w:rPr>
        <w:t xml:space="preserve"> </w:t>
      </w:r>
      <w:r w:rsidRPr="00502045">
        <w:rPr>
          <w:rFonts w:eastAsia="Calibri" w:cs="Calibri"/>
        </w:rPr>
        <w:t>which</w:t>
      </w:r>
      <w:r w:rsidRPr="00502045">
        <w:rPr>
          <w:rFonts w:cs="Calibri"/>
        </w:rPr>
        <w:t xml:space="preserve"> </w:t>
      </w:r>
      <w:r w:rsidRPr="00502045">
        <w:rPr>
          <w:rFonts w:eastAsia="Calibri" w:cs="Calibri"/>
        </w:rPr>
        <w:t>makes</w:t>
      </w:r>
      <w:r w:rsidRPr="00502045">
        <w:rPr>
          <w:rFonts w:cs="Calibri"/>
        </w:rPr>
        <w:t xml:space="preserve"> </w:t>
      </w:r>
      <w:r w:rsidRPr="00502045">
        <w:rPr>
          <w:rFonts w:eastAsia="Calibri" w:cs="Calibri"/>
        </w:rPr>
        <w:t>it</w:t>
      </w:r>
      <w:r w:rsidRPr="00502045">
        <w:rPr>
          <w:rFonts w:cs="Calibri"/>
        </w:rPr>
        <w:t xml:space="preserve"> </w:t>
      </w:r>
      <w:r w:rsidRPr="00502045">
        <w:rPr>
          <w:rFonts w:eastAsia="Calibri" w:cs="Calibri"/>
        </w:rPr>
        <w:t>intrinsic</w:t>
      </w:r>
      <w:r w:rsidRPr="00502045">
        <w:rPr>
          <w:rFonts w:cs="Calibri"/>
        </w:rPr>
        <w:t xml:space="preserve"> </w:t>
      </w:r>
      <w:r w:rsidRPr="00502045">
        <w:rPr>
          <w:rFonts w:eastAsia="Calibri" w:cs="Calibri"/>
        </w:rPr>
        <w:t>to</w:t>
      </w:r>
      <w:r w:rsidRPr="00502045">
        <w:rPr>
          <w:rFonts w:cs="Calibri"/>
        </w:rPr>
        <w:t xml:space="preserve"> </w:t>
      </w:r>
      <w:r w:rsidRPr="00502045">
        <w:rPr>
          <w:rFonts w:eastAsia="Calibri" w:cs="Calibri"/>
        </w:rPr>
        <w:t>our</w:t>
      </w:r>
      <w:r w:rsidRPr="00502045">
        <w:rPr>
          <w:rFonts w:cs="Calibri"/>
        </w:rPr>
        <w:t xml:space="preserve"> </w:t>
      </w:r>
      <w:r w:rsidRPr="00502045">
        <w:rPr>
          <w:rFonts w:eastAsia="Calibri" w:cs="Calibri"/>
        </w:rPr>
        <w:t>action</w:t>
      </w:r>
      <w:r w:rsidRPr="00502045">
        <w:rPr>
          <w:rFonts w:cs="Calibri"/>
        </w:rPr>
        <w:t xml:space="preserve"> </w:t>
      </w:r>
      <w:r w:rsidRPr="00502045">
        <w:rPr>
          <w:rFonts w:eastAsia="Calibri" w:cs="Calibri"/>
        </w:rPr>
        <w:t>since</w:t>
      </w:r>
      <w:r w:rsidRPr="00502045">
        <w:rPr>
          <w:rFonts w:cs="Calibri"/>
        </w:rPr>
        <w:t xml:space="preserve"> </w:t>
      </w:r>
      <w:r w:rsidRPr="00502045">
        <w:rPr>
          <w:rFonts w:eastAsia="Calibri" w:cs="Calibri"/>
        </w:rPr>
        <w:t>we</w:t>
      </w:r>
      <w:r w:rsidRPr="00502045">
        <w:rPr>
          <w:rFonts w:cs="Calibri"/>
        </w:rPr>
        <w:t xml:space="preserve"> </w:t>
      </w:r>
      <w:r w:rsidRPr="00502045">
        <w:rPr>
          <w:rFonts w:eastAsia="Calibri" w:cs="Calibri"/>
        </w:rPr>
        <w:t>intend</w:t>
      </w:r>
      <w:r w:rsidRPr="00502045">
        <w:rPr>
          <w:rFonts w:cs="Calibri"/>
        </w:rPr>
        <w:t xml:space="preserve"> </w:t>
      </w:r>
      <w:r w:rsidRPr="00502045">
        <w:rPr>
          <w:rFonts w:eastAsia="Calibri" w:cs="Calibri"/>
        </w:rPr>
        <w:t>it</w:t>
      </w:r>
      <w:r w:rsidRPr="00502045">
        <w:rPr>
          <w:rFonts w:cs="Calibri"/>
        </w:rPr>
        <w:t xml:space="preserve"> </w:t>
      </w:r>
      <w:r w:rsidRPr="00502045">
        <w:rPr>
          <w:rFonts w:eastAsia="Calibri" w:cs="Calibri"/>
        </w:rPr>
        <w:t>to</w:t>
      </w:r>
      <w:r w:rsidRPr="00502045">
        <w:rPr>
          <w:rFonts w:cs="Calibri"/>
        </w:rPr>
        <w:t xml:space="preserve"> </w:t>
      </w:r>
      <w:r w:rsidRPr="00502045">
        <w:rPr>
          <w:rFonts w:eastAsia="Calibri" w:cs="Calibri"/>
        </w:rPr>
        <w:t>happen</w:t>
      </w:r>
    </w:p>
    <w:p w14:paraId="4EE7324C" w14:textId="77777777" w:rsidR="00F142A0" w:rsidRDefault="00F142A0" w:rsidP="00F142A0">
      <w:pPr>
        <w:pStyle w:val="Heading4"/>
        <w:rPr>
          <w:rFonts w:cs="Calibri"/>
        </w:rPr>
      </w:pPr>
      <w:r>
        <w:t xml:space="preserve">4 -- Degrees </w:t>
      </w:r>
      <w:r w:rsidRPr="006C4666">
        <w:t>of wrongness—if I break a promise to meet up for lunch, that is not as bad as breaking a promise to take a dying person to the hospital. Only the consequences of breaking the promise explain why the second one is much worse than the first. Intuitions outweigh</w:t>
      </w:r>
      <w:r w:rsidRPr="00502045">
        <w:rPr>
          <w:rFonts w:cs="Calibri"/>
        </w:rPr>
        <w:t>—they’re the foundational basis for any argument and theories that contradict our intuitions are most likely false even if we can’t deductively determine why.</w:t>
      </w:r>
    </w:p>
    <w:p w14:paraId="16816BA6" w14:textId="77777777" w:rsidR="00F142A0" w:rsidRDefault="00F142A0" w:rsidP="00F142A0">
      <w:pPr>
        <w:pStyle w:val="Heading4"/>
      </w:pPr>
      <w:r>
        <w:t>5 -- Occam’s Razor – historical</w:t>
      </w:r>
      <w:r w:rsidRPr="008D552A">
        <w:t xml:space="preserve"> moral disagreement over internal conceptions of morality </w:t>
      </w:r>
      <w:r>
        <w:t xml:space="preserve">prove non fallibility, which means you default to the </w:t>
      </w:r>
      <w:proofErr w:type="gramStart"/>
      <w:r>
        <w:t>most simple</w:t>
      </w:r>
      <w:proofErr w:type="gramEnd"/>
      <w:r>
        <w:t xml:space="preserve"> conception of intrinsic values and decision calc</w:t>
      </w:r>
    </w:p>
    <w:p w14:paraId="7E0B7134" w14:textId="77777777" w:rsidR="00F142A0" w:rsidRPr="00AD4C5F" w:rsidRDefault="00F142A0" w:rsidP="00F142A0">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6 -- </w:t>
      </w:r>
      <w:r w:rsidRPr="00AD4C5F">
        <w:rPr>
          <w:rFonts w:asciiTheme="majorHAnsi" w:hAnsiTheme="majorHAnsi" w:cstheme="majorHAnsi"/>
          <w:color w:val="000000" w:themeColor="text1"/>
        </w:rPr>
        <w:t>Extinction comes first!</w:t>
      </w:r>
    </w:p>
    <w:p w14:paraId="1802D70C" w14:textId="77777777" w:rsidR="00F142A0" w:rsidRPr="00AD4C5F" w:rsidRDefault="00F142A0" w:rsidP="00F142A0">
      <w:pPr>
        <w:rPr>
          <w:rFonts w:asciiTheme="majorHAnsi" w:hAnsiTheme="majorHAnsi" w:cstheme="majorHAnsi"/>
          <w:color w:val="000000" w:themeColor="text1"/>
        </w:rPr>
      </w:pPr>
      <w:proofErr w:type="spellStart"/>
      <w:r w:rsidRPr="009636D3">
        <w:rPr>
          <w:rStyle w:val="Heading5Char"/>
          <w:rFonts w:cstheme="majorHAnsi"/>
          <w:b/>
          <w:bCs/>
          <w:color w:val="000000" w:themeColor="text1"/>
          <w:u w:val="single"/>
        </w:rPr>
        <w:t>Pummer</w:t>
      </w:r>
      <w:proofErr w:type="spellEnd"/>
      <w:r w:rsidRPr="009636D3">
        <w:rPr>
          <w:rStyle w:val="Heading5Char"/>
          <w:rFonts w:cstheme="majorHAnsi"/>
          <w:b/>
          <w:bCs/>
          <w:color w:val="000000" w:themeColor="text1"/>
          <w:u w:val="single"/>
        </w:rPr>
        <w:t xml:space="preserve"> 15</w:t>
      </w:r>
      <w:r w:rsidRPr="00AD4C5F">
        <w:rPr>
          <w:rFonts w:asciiTheme="majorHAnsi" w:hAnsiTheme="majorHAnsi" w:cstheme="majorHAnsi"/>
          <w:color w:val="000000" w:themeColor="text1"/>
        </w:rPr>
        <w:t xml:space="preserve"> [Theron, Junior Research Fellow in Philosophy at St. Anne's College, University of Oxford. “Moral Agreement on Saving the World” Practical Ethics, University of Oxford. May 18, 2015] AT</w:t>
      </w:r>
    </w:p>
    <w:p w14:paraId="4000A447" w14:textId="77777777" w:rsidR="00F142A0" w:rsidRDefault="00F142A0" w:rsidP="00F142A0">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There appears to be lot of disagreement in moral philosophy. Whether these many apparent disagreements are deep and irresolvable, I believe there is at least one thing it is reasonable to agree on right now</w:t>
      </w:r>
      <w:r w:rsidRPr="00AD4C5F">
        <w:rPr>
          <w:rFonts w:asciiTheme="majorHAnsi" w:hAnsiTheme="majorHAnsi" w:cstheme="majorHAnsi"/>
          <w:color w:val="000000" w:themeColor="text1"/>
        </w:rPr>
        <w:t>, whatever general moral view we adopt</w:t>
      </w:r>
      <w:r w:rsidRPr="00AD4C5F">
        <w:rPr>
          <w:rStyle w:val="Style13ptBold"/>
          <w:rFonts w:asciiTheme="majorHAnsi" w:hAnsiTheme="majorHAnsi" w:cstheme="majorHAnsi"/>
          <w:color w:val="000000" w:themeColor="text1"/>
        </w:rPr>
        <w:t>: that it is very important to reduce the risk that all intelligent beings on this planet are eliminated by an enormous catastrophe, such as a nuclear war.</w:t>
      </w:r>
      <w:r w:rsidRPr="00AD4C5F">
        <w:rPr>
          <w:rFonts w:asciiTheme="majorHAnsi" w:hAnsiTheme="majorHAnsi" w:cstheme="majorHAnsi"/>
          <w:color w:val="000000" w:themeColor="text1"/>
        </w:rPr>
        <w:t xml:space="preserve"> How we might in fact try to reduce such existential risks is discussed elsewhere. My claim here is only that </w:t>
      </w:r>
      <w:r w:rsidRPr="00AD4C5F">
        <w:rPr>
          <w:rStyle w:val="Style13ptBold"/>
          <w:rFonts w:asciiTheme="majorHAnsi" w:hAnsiTheme="majorHAnsi" w:cstheme="majorHAnsi"/>
          <w:color w:val="000000" w:themeColor="text1"/>
        </w:rPr>
        <w:t xml:space="preserve">we – whether we’re consequentialists, deontologists, or virtue ethicists – should all agree that we should try to save the world. </w:t>
      </w:r>
      <w:r w:rsidRPr="00AD4C5F">
        <w:rPr>
          <w:rFonts w:asciiTheme="majorHAnsi" w:hAnsiTheme="majorHAnsi" w:cstheme="majorHAnsi"/>
          <w:color w:val="000000" w:themeColor="text1"/>
        </w:rPr>
        <w:t xml:space="preserve">According to consequentialism, we should maximize the good, where this is taken to be the goodness, from an impartial perspective, of outcomes. </w:t>
      </w:r>
      <w:r w:rsidRPr="00AD4C5F">
        <w:rPr>
          <w:rStyle w:val="Style13ptBold"/>
          <w:rFonts w:asciiTheme="majorHAnsi" w:hAnsiTheme="majorHAnsi" w:cstheme="majorHAnsi"/>
          <w:color w:val="000000" w:themeColor="text1"/>
        </w:rPr>
        <w:lastRenderedPageBreak/>
        <w:t>Clearly one thing that makes an outcome good is that the people in it are doing well. There is little disagreement here.</w:t>
      </w:r>
      <w:r w:rsidRPr="00AD4C5F">
        <w:rPr>
          <w:rFonts w:asciiTheme="majorHAnsi" w:hAnsiTheme="majorHAnsi" w:cstheme="majorHAnsi"/>
          <w:color w:val="000000" w:themeColor="text1"/>
        </w:rPr>
        <w:t xml:space="preserve"> If the happiness or well-being of possible future people is just as important as that of people who already exist, and if they would have good lives, it is not hard to see how</w:t>
      </w:r>
      <w:r w:rsidRPr="00AD4C5F">
        <w:rPr>
          <w:rStyle w:val="Style13ptBold"/>
          <w:rFonts w:asciiTheme="majorHAnsi" w:hAnsiTheme="majorHAnsi" w:cstheme="majorHAnsi"/>
          <w:color w:val="000000" w:themeColor="text1"/>
        </w:rPr>
        <w:t xml:space="preserve"> </w:t>
      </w:r>
      <w:r w:rsidRPr="009636D3">
        <w:rPr>
          <w:rStyle w:val="Style13ptBold"/>
          <w:rFonts w:asciiTheme="majorHAnsi" w:hAnsiTheme="majorHAnsi" w:cstheme="majorHAnsi"/>
          <w:color w:val="000000" w:themeColor="text1"/>
          <w:highlight w:val="green"/>
        </w:rPr>
        <w:t xml:space="preserve">reducing existential risk is </w:t>
      </w:r>
      <w:r w:rsidRPr="00AD4C5F">
        <w:rPr>
          <w:rStyle w:val="Style13ptBold"/>
          <w:rFonts w:asciiTheme="majorHAnsi" w:hAnsiTheme="majorHAnsi" w:cstheme="majorHAnsi"/>
          <w:color w:val="000000" w:themeColor="text1"/>
        </w:rPr>
        <w:t xml:space="preserve">easily </w:t>
      </w:r>
      <w:r w:rsidRPr="009636D3">
        <w:rPr>
          <w:rStyle w:val="Style13ptBold"/>
          <w:rFonts w:asciiTheme="majorHAnsi" w:hAnsiTheme="majorHAnsi" w:cstheme="majorHAnsi"/>
          <w:color w:val="000000" w:themeColor="text1"/>
          <w:highlight w:val="green"/>
        </w:rPr>
        <w:t>the most important thing in the whole world.</w:t>
      </w:r>
      <w:r w:rsidRPr="00AD4C5F">
        <w:rPr>
          <w:rStyle w:val="Style13ptBold"/>
          <w:rFonts w:asciiTheme="majorHAnsi" w:hAnsiTheme="majorHAnsi" w:cstheme="majorHAnsi"/>
          <w:color w:val="000000" w:themeColor="text1"/>
        </w:rPr>
        <w:t xml:space="preserve"> This is for the familiar reason that there are </w:t>
      </w:r>
      <w:r w:rsidRPr="009636D3">
        <w:rPr>
          <w:rStyle w:val="Style13ptBold"/>
          <w:rFonts w:asciiTheme="majorHAnsi" w:hAnsiTheme="majorHAnsi" w:cstheme="majorHAnsi"/>
          <w:color w:val="000000" w:themeColor="text1"/>
          <w:highlight w:val="green"/>
        </w:rPr>
        <w:t xml:space="preserve">so many people </w:t>
      </w:r>
      <w:r w:rsidRPr="00AD4C5F">
        <w:rPr>
          <w:rStyle w:val="Style13ptBold"/>
          <w:rFonts w:asciiTheme="majorHAnsi" w:hAnsiTheme="majorHAnsi" w:cstheme="majorHAnsi"/>
          <w:color w:val="000000" w:themeColor="text1"/>
        </w:rPr>
        <w:t xml:space="preserve">who </w:t>
      </w:r>
      <w:r w:rsidRPr="009636D3">
        <w:rPr>
          <w:rStyle w:val="Style13ptBold"/>
          <w:rFonts w:asciiTheme="majorHAnsi" w:hAnsiTheme="majorHAnsi" w:cstheme="majorHAnsi"/>
          <w:color w:val="000000" w:themeColor="text1"/>
          <w:highlight w:val="green"/>
        </w:rPr>
        <w:t>could exist in the future</w:t>
      </w:r>
      <w:r w:rsidRPr="00AD4C5F">
        <w:rPr>
          <w:rStyle w:val="Style13ptBold"/>
          <w:rFonts w:asciiTheme="majorHAnsi" w:hAnsiTheme="majorHAnsi" w:cstheme="majorHAnsi"/>
          <w:color w:val="000000" w:themeColor="text1"/>
        </w:rPr>
        <w:t xml:space="preserve"> – there are </w:t>
      </w:r>
      <w:r w:rsidRPr="009636D3">
        <w:rPr>
          <w:rStyle w:val="Style13ptBold"/>
          <w:rFonts w:asciiTheme="majorHAnsi" w:hAnsiTheme="majorHAnsi" w:cstheme="majorHAnsi"/>
          <w:color w:val="000000" w:themeColor="text1"/>
          <w:highlight w:val="green"/>
        </w:rPr>
        <w:t>trillions upon trillions</w:t>
      </w:r>
      <w:r w:rsidRPr="00AD4C5F">
        <w:rPr>
          <w:rStyle w:val="Style13ptBold"/>
          <w:rFonts w:asciiTheme="majorHAnsi" w:hAnsiTheme="majorHAnsi" w:cstheme="majorHAnsi"/>
          <w:color w:val="000000" w:themeColor="text1"/>
        </w:rPr>
        <w:t xml:space="preserve">… upon trillions. There are so many possible future people that </w:t>
      </w:r>
      <w:r w:rsidRPr="009636D3">
        <w:rPr>
          <w:rStyle w:val="Style13ptBold"/>
          <w:rFonts w:asciiTheme="majorHAnsi" w:hAnsiTheme="majorHAnsi" w:cstheme="majorHAnsi"/>
          <w:color w:val="000000" w:themeColor="text1"/>
          <w:highlight w:val="green"/>
        </w:rPr>
        <w:t>reducing existential risk is</w:t>
      </w:r>
      <w:r w:rsidRPr="00AD4C5F">
        <w:rPr>
          <w:rStyle w:val="Style13ptBold"/>
          <w:rFonts w:asciiTheme="majorHAnsi" w:hAnsiTheme="majorHAnsi" w:cstheme="majorHAnsi"/>
          <w:color w:val="000000" w:themeColor="text1"/>
        </w:rPr>
        <w:t xml:space="preserve"> arguably </w:t>
      </w:r>
      <w:r w:rsidRPr="009636D3">
        <w:rPr>
          <w:rStyle w:val="Style13ptBold"/>
          <w:rFonts w:asciiTheme="majorHAnsi" w:hAnsiTheme="majorHAnsi" w:cstheme="majorHAnsi"/>
          <w:color w:val="000000" w:themeColor="text1"/>
          <w:highlight w:val="green"/>
        </w:rPr>
        <w:t>the most important</w:t>
      </w:r>
      <w:r w:rsidRPr="00AD4C5F">
        <w:rPr>
          <w:rStyle w:val="Style13ptBold"/>
          <w:rFonts w:asciiTheme="majorHAnsi" w:hAnsiTheme="majorHAnsi" w:cstheme="majorHAnsi"/>
          <w:color w:val="000000" w:themeColor="text1"/>
        </w:rPr>
        <w:t xml:space="preserve"> thing in the world, </w:t>
      </w:r>
      <w:r w:rsidRPr="009636D3">
        <w:rPr>
          <w:rStyle w:val="Style13ptBold"/>
          <w:rFonts w:asciiTheme="majorHAnsi" w:hAnsiTheme="majorHAnsi" w:cstheme="majorHAnsi"/>
          <w:color w:val="000000" w:themeColor="text1"/>
          <w:highlight w:val="green"/>
        </w:rPr>
        <w:t xml:space="preserve">even if the well-being of these possible people were given only 0.001% as much weight </w:t>
      </w:r>
      <w:r w:rsidRPr="00AD4C5F">
        <w:rPr>
          <w:rStyle w:val="Style13ptBold"/>
          <w:rFonts w:asciiTheme="majorHAnsi" w:hAnsiTheme="majorHAnsi" w:cstheme="majorHAnsi"/>
          <w:color w:val="000000" w:themeColor="text1"/>
        </w:rPr>
        <w:t>as that of existing people.</w:t>
      </w:r>
      <w:r w:rsidRPr="00AD4C5F">
        <w:rPr>
          <w:rFonts w:asciiTheme="majorHAnsi" w:hAnsiTheme="majorHAnsi" w:cstheme="majorHAnsi"/>
          <w:color w:val="000000" w:themeColor="text1"/>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D4C5F">
        <w:rPr>
          <w:rStyle w:val="Style13ptBold"/>
          <w:rFonts w:asciiTheme="majorHAnsi" w:hAnsiTheme="majorHAnsi" w:cstheme="majorHAnsi"/>
          <w:color w:val="000000" w:themeColor="text1"/>
        </w:rPr>
        <w:t xml:space="preserve">this case is strengthened by the fact that there’s a good chance that many existing people will, with the aid of life-extension technology, live very long and very </w:t>
      </w:r>
      <w:proofErr w:type="gramStart"/>
      <w:r w:rsidRPr="00AD4C5F">
        <w:rPr>
          <w:rStyle w:val="Style13ptBold"/>
          <w:rFonts w:asciiTheme="majorHAnsi" w:hAnsiTheme="majorHAnsi" w:cstheme="majorHAnsi"/>
          <w:color w:val="000000" w:themeColor="text1"/>
        </w:rPr>
        <w:t>high quality</w:t>
      </w:r>
      <w:proofErr w:type="gramEnd"/>
      <w:r w:rsidRPr="00AD4C5F">
        <w:rPr>
          <w:rStyle w:val="Style13ptBold"/>
          <w:rFonts w:asciiTheme="majorHAnsi" w:hAnsiTheme="majorHAnsi" w:cstheme="majorHAnsi"/>
          <w:color w:val="000000" w:themeColor="text1"/>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AD4C5F">
        <w:rPr>
          <w:rStyle w:val="StyleUnderline"/>
          <w:rFonts w:asciiTheme="majorHAnsi" w:hAnsiTheme="majorHAnsi" w:cstheme="majorHAnsi"/>
          <w:color w:val="000000" w:themeColor="text1"/>
        </w:rPr>
        <w:t>that is a huge mistake.</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 xml:space="preserve">Non-consequentialism is the view that there’s more that determines rightness than the goodness of consequences or outcomes; </w:t>
      </w:r>
      <w:r w:rsidRPr="00AD4C5F">
        <w:rPr>
          <w:rStyle w:val="StyleUnderline"/>
          <w:rFonts w:asciiTheme="majorHAnsi" w:hAnsiTheme="majorHAnsi" w:cstheme="majorHAnsi"/>
          <w:color w:val="000000" w:themeColor="text1"/>
        </w:rPr>
        <w:t>it is not the view that the latter don’t matter</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Even John Rawls wrote, “</w:t>
      </w:r>
      <w:r w:rsidRPr="00AD4C5F">
        <w:rPr>
          <w:rStyle w:val="Style13ptBold"/>
          <w:rFonts w:asciiTheme="majorHAnsi" w:hAnsiTheme="majorHAnsi" w:cstheme="majorHAnsi"/>
          <w:color w:val="000000" w:themeColor="text1"/>
        </w:rPr>
        <w:t>All ethical doctrines worth our attention take consequences into account in judging rightness. One which did not would simply be irrational, crazy.</w:t>
      </w:r>
      <w:r w:rsidRPr="00AD4C5F">
        <w:rPr>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rPr>
        <w:t>Minimally plausible versions of deontology and virtue ethics must be concerned in part with promoting the good</w:t>
      </w:r>
      <w:r w:rsidRPr="00AD4C5F">
        <w:rPr>
          <w:rStyle w:val="Style13ptBold"/>
          <w:rFonts w:asciiTheme="majorHAnsi" w:hAnsiTheme="majorHAnsi" w:cstheme="majorHAnsi"/>
          <w:color w:val="000000" w:themeColor="text1"/>
        </w:rPr>
        <w:t>, from an impartial point of view.</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They’d thus imply very strong reasons to reduce existential risk</w:t>
      </w:r>
      <w:r w:rsidRPr="00AD4C5F">
        <w:rPr>
          <w:rFonts w:asciiTheme="majorHAnsi" w:hAnsiTheme="majorHAnsi" w:cstheme="majorHAnsi"/>
          <w:color w:val="000000" w:themeColor="text1"/>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D4C5F">
        <w:rPr>
          <w:rStyle w:val="Style13ptBold"/>
          <w:rFonts w:asciiTheme="majorHAnsi" w:hAnsiTheme="majorHAnsi" w:cstheme="majorHAnsi"/>
          <w:color w:val="000000" w:themeColor="text1"/>
        </w:rPr>
        <w:t>Even egoism, the view that each agent should maximize her own good, might imply strong reasons to reduce existential risk.</w:t>
      </w:r>
      <w:r w:rsidRPr="00AD4C5F">
        <w:rPr>
          <w:rFonts w:asciiTheme="majorHAnsi" w:hAnsiTheme="majorHAnsi" w:cstheme="majorHAnsi"/>
          <w:color w:val="000000" w:themeColor="text1"/>
        </w:rPr>
        <w:t xml:space="preserve"> It will depend, among other things, on what one’s own good </w:t>
      </w:r>
      <w:proofErr w:type="gramStart"/>
      <w:r w:rsidRPr="00AD4C5F">
        <w:rPr>
          <w:rFonts w:asciiTheme="majorHAnsi" w:hAnsiTheme="majorHAnsi" w:cstheme="majorHAnsi"/>
          <w:color w:val="000000" w:themeColor="text1"/>
        </w:rPr>
        <w:t>consists</w:t>
      </w:r>
      <w:proofErr w:type="gramEnd"/>
      <w:r w:rsidRPr="00AD4C5F">
        <w:rPr>
          <w:rFonts w:asciiTheme="majorHAnsi" w:hAnsiTheme="majorHAnsi" w:cstheme="majorHAnsi"/>
          <w:color w:val="000000" w:themeColor="text1"/>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w:t>
      </w:r>
      <w:r w:rsidRPr="00AD4C5F">
        <w:rPr>
          <w:rFonts w:asciiTheme="majorHAnsi" w:hAnsiTheme="majorHAnsi" w:cstheme="majorHAnsi"/>
          <w:color w:val="000000" w:themeColor="text1"/>
        </w:rPr>
        <w:lastRenderedPageBreak/>
        <w:t xml:space="preserve">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AD4C5F">
        <w:rPr>
          <w:rFonts w:asciiTheme="majorHAnsi" w:hAnsiTheme="majorHAnsi" w:cstheme="majorHAnsi"/>
          <w:color w:val="000000" w:themeColor="text1"/>
        </w:rPr>
        <w:t>actually desires</w:t>
      </w:r>
      <w:proofErr w:type="gramEnd"/>
      <w:r w:rsidRPr="00AD4C5F">
        <w:rPr>
          <w:rFonts w:asciiTheme="majorHAnsi" w:hAnsiTheme="majorHAnsi" w:cstheme="majorHAnsi"/>
          <w:color w:val="000000" w:themeColor="text1"/>
        </w:rPr>
        <w:t xml:space="preserve"> to do that act). </w:t>
      </w:r>
      <w:r w:rsidRPr="00AD4C5F">
        <w:rPr>
          <w:rStyle w:val="Style13ptBold"/>
          <w:rFonts w:asciiTheme="majorHAnsi" w:hAnsiTheme="majorHAnsi" w:cstheme="majorHAnsi"/>
          <w:color w:val="000000" w:themeColor="text1"/>
        </w:rPr>
        <w:t>To be minimally plausible, egoism will need to be paired with a more sophisticated account of well-being.</w:t>
      </w:r>
      <w:r w:rsidRPr="00AD4C5F">
        <w:rPr>
          <w:rFonts w:asciiTheme="majorHAnsi" w:hAnsiTheme="majorHAnsi" w:cstheme="majorHAnsi"/>
          <w:color w:val="000000" w:themeColor="text1"/>
        </w:rPr>
        <w:t xml:space="preserve"> To see this, it is enough to consider, as Plato did, the possibility of a ring of invisibility – </w:t>
      </w:r>
      <w:r w:rsidRPr="00AD4C5F">
        <w:rPr>
          <w:rStyle w:val="Style13ptBold"/>
          <w:rFonts w:asciiTheme="majorHAnsi" w:hAnsiTheme="majorHAnsi" w:cstheme="majorHAnsi"/>
          <w:color w:val="000000" w:themeColor="text1"/>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D4C5F">
        <w:rPr>
          <w:rFonts w:asciiTheme="majorHAnsi" w:hAnsiTheme="majorHAnsi" w:cstheme="majorHAnsi"/>
          <w:color w:val="000000" w:themeColor="text1"/>
        </w:rPr>
        <w:t xml:space="preserve">, in some robust way, where this would to a significant extent be a function of other-regarding concerns (see chapter 12 of this classic intro to ethics). But </w:t>
      </w:r>
      <w:r w:rsidRPr="00AD4C5F">
        <w:rPr>
          <w:rStyle w:val="Style13ptBold"/>
          <w:rFonts w:asciiTheme="majorHAnsi" w:hAnsiTheme="majorHAnsi" w:cstheme="majorHAnsi"/>
          <w:color w:val="000000" w:themeColor="text1"/>
        </w:rPr>
        <w:t>once these elements are included, we can (roughly, as above) argue that this sort of egoism will imply strong reasons to reduce existential risk.</w:t>
      </w:r>
      <w:r w:rsidRPr="00AD4C5F">
        <w:rPr>
          <w:rFonts w:asciiTheme="majorHAnsi" w:hAnsiTheme="majorHAnsi" w:cstheme="majorHAnsi"/>
          <w:color w:val="000000" w:themeColor="text1"/>
        </w:rPr>
        <w:t xml:space="preserve"> Add to </w:t>
      </w:r>
      <w:proofErr w:type="gramStart"/>
      <w:r w:rsidRPr="00AD4C5F">
        <w:rPr>
          <w:rFonts w:asciiTheme="majorHAnsi" w:hAnsiTheme="majorHAnsi" w:cstheme="majorHAnsi"/>
          <w:color w:val="000000" w:themeColor="text1"/>
        </w:rPr>
        <w:t>all of</w:t>
      </w:r>
      <w:proofErr w:type="gramEnd"/>
      <w:r w:rsidRPr="00AD4C5F">
        <w:rPr>
          <w:rFonts w:asciiTheme="majorHAnsi" w:hAnsiTheme="majorHAnsi" w:cstheme="majorHAnsi"/>
          <w:color w:val="000000" w:themeColor="text1"/>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36D3">
        <w:rPr>
          <w:rStyle w:val="StyleUnderline"/>
          <w:rFonts w:asciiTheme="majorHAnsi" w:hAnsiTheme="majorHAnsi" w:cstheme="majorHAnsi"/>
          <w:color w:val="000000" w:themeColor="text1"/>
          <w:highlight w:val="green"/>
        </w:rPr>
        <w:t xml:space="preserve">We should also </w:t>
      </w:r>
      <w:proofErr w:type="gramStart"/>
      <w:r w:rsidRPr="009636D3">
        <w:rPr>
          <w:rStyle w:val="StyleUnderline"/>
          <w:rFonts w:asciiTheme="majorHAnsi" w:hAnsiTheme="majorHAnsi" w:cstheme="majorHAnsi"/>
          <w:color w:val="000000" w:themeColor="text1"/>
          <w:highlight w:val="green"/>
        </w:rPr>
        <w:t>take into account</w:t>
      </w:r>
      <w:proofErr w:type="gramEnd"/>
      <w:r w:rsidRPr="009636D3">
        <w:rPr>
          <w:rStyle w:val="StyleUnderline"/>
          <w:rFonts w:asciiTheme="majorHAnsi" w:hAnsiTheme="majorHAnsi" w:cstheme="majorHAnsi"/>
          <w:color w:val="000000" w:themeColor="text1"/>
          <w:highlight w:val="green"/>
        </w:rPr>
        <w:t xml:space="preserve"> moral uncertainty.</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What is it reasonable for one to do, when one is uncertain not (only) about the empirical facts, but also about the moral facts?</w:t>
      </w:r>
      <w:r w:rsidRPr="00AD4C5F">
        <w:rPr>
          <w:rFonts w:asciiTheme="majorHAnsi" w:hAnsiTheme="majorHAnsi" w:cstheme="majorHAnsi"/>
          <w:color w:val="000000" w:themeColor="text1"/>
        </w:rPr>
        <w:t xml:space="preserve"> I’ve just argued that </w:t>
      </w:r>
      <w:r w:rsidRPr="00AD4C5F">
        <w:rPr>
          <w:rStyle w:val="Style13ptBold"/>
          <w:rFonts w:asciiTheme="majorHAnsi" w:hAnsiTheme="majorHAnsi" w:cstheme="majorHAnsi"/>
          <w:color w:val="000000" w:themeColor="text1"/>
        </w:rPr>
        <w:t>there’s agreement among minimally plausible ethical views that we have strong reason to reduce existential risk – not only consequentialists, but also deontologists, virtue ethicists, and sophisticated egoists should agree.</w:t>
      </w:r>
      <w:r w:rsidRPr="00AD4C5F">
        <w:rPr>
          <w:rFonts w:asciiTheme="majorHAnsi" w:hAnsiTheme="majorHAnsi" w:cstheme="majorHAnsi"/>
          <w:color w:val="000000" w:themeColor="text1"/>
        </w:rPr>
        <w:t xml:space="preserve"> But </w:t>
      </w:r>
      <w:r w:rsidRPr="00AD4C5F">
        <w:rPr>
          <w:rStyle w:val="Style13ptBold"/>
          <w:rFonts w:asciiTheme="majorHAnsi" w:hAnsiTheme="majorHAnsi" w:cstheme="majorHAnsi"/>
          <w:color w:val="000000" w:themeColor="text1"/>
        </w:rPr>
        <w:t xml:space="preserve">even those (hedonistic egoists) who disagree should have a significant level of confidence that they are mistaken, and that one of the above views is correct. Even if they were 90% sure that their view is the correct one </w:t>
      </w:r>
      <w:r w:rsidRPr="00AD4C5F">
        <w:rPr>
          <w:rFonts w:asciiTheme="majorHAnsi" w:hAnsiTheme="majorHAnsi" w:cstheme="majorHAnsi"/>
          <w:color w:val="000000" w:themeColor="text1"/>
        </w:rPr>
        <w:t xml:space="preserve">(and 10% sure that one of these other ones is correct), </w:t>
      </w:r>
      <w:r w:rsidRPr="00AD4C5F">
        <w:rPr>
          <w:rStyle w:val="Style13ptBold"/>
          <w:rFonts w:asciiTheme="majorHAnsi" w:hAnsiTheme="majorHAnsi" w:cstheme="majorHAnsi"/>
          <w:color w:val="000000" w:themeColor="text1"/>
        </w:rPr>
        <w:t xml:space="preserve">they would have </w:t>
      </w:r>
      <w:proofErr w:type="gramStart"/>
      <w:r w:rsidRPr="00AD4C5F">
        <w:rPr>
          <w:rStyle w:val="Style13ptBold"/>
          <w:rFonts w:asciiTheme="majorHAnsi" w:hAnsiTheme="majorHAnsi" w:cstheme="majorHAnsi"/>
          <w:color w:val="000000" w:themeColor="text1"/>
        </w:rPr>
        <w:t>pretty strong</w:t>
      </w:r>
      <w:proofErr w:type="gramEnd"/>
      <w:r w:rsidRPr="00AD4C5F">
        <w:rPr>
          <w:rStyle w:val="Style13ptBold"/>
          <w:rFonts w:asciiTheme="majorHAnsi" w:hAnsiTheme="majorHAnsi" w:cstheme="majorHAnsi"/>
          <w:color w:val="000000" w:themeColor="text1"/>
        </w:rPr>
        <w:t xml:space="preserve"> reason, from the standpoint of moral uncertainty, to reduce existential risk.</w:t>
      </w:r>
      <w:r w:rsidRPr="00AD4C5F">
        <w:rPr>
          <w:rFonts w:asciiTheme="majorHAnsi" w:hAnsiTheme="majorHAnsi" w:cstheme="majorHAnsi"/>
          <w:color w:val="000000" w:themeColor="text1"/>
        </w:rPr>
        <w:t xml:space="preserve"> Perhaps most disturbingly still, </w:t>
      </w:r>
      <w:r w:rsidRPr="009636D3">
        <w:rPr>
          <w:rStyle w:val="Style13ptBold"/>
          <w:rFonts w:asciiTheme="majorHAnsi" w:hAnsiTheme="majorHAnsi" w:cstheme="majorHAnsi"/>
          <w:color w:val="000000" w:themeColor="text1"/>
          <w:highlight w:val="green"/>
        </w:rPr>
        <w:t xml:space="preserve">even if we are only 1% sure that </w:t>
      </w:r>
      <w:r w:rsidRPr="00AD4C5F">
        <w:rPr>
          <w:rStyle w:val="Style13ptBold"/>
          <w:rFonts w:asciiTheme="majorHAnsi" w:hAnsiTheme="majorHAnsi" w:cstheme="majorHAnsi"/>
          <w:color w:val="000000" w:themeColor="text1"/>
        </w:rPr>
        <w:t xml:space="preserve">the </w:t>
      </w:r>
      <w:r w:rsidRPr="009636D3">
        <w:rPr>
          <w:rStyle w:val="Style13ptBold"/>
          <w:rFonts w:asciiTheme="majorHAnsi" w:hAnsiTheme="majorHAnsi" w:cstheme="majorHAnsi"/>
          <w:color w:val="000000" w:themeColor="text1"/>
          <w:highlight w:val="green"/>
        </w:rPr>
        <w:t xml:space="preserve">well-being </w:t>
      </w:r>
      <w:r w:rsidRPr="00AD4C5F">
        <w:rPr>
          <w:rStyle w:val="Style13ptBold"/>
          <w:rFonts w:asciiTheme="majorHAnsi" w:hAnsiTheme="majorHAnsi" w:cstheme="majorHAnsi"/>
          <w:color w:val="000000" w:themeColor="text1"/>
        </w:rPr>
        <w:t xml:space="preserve">of possible future people </w:t>
      </w:r>
      <w:r w:rsidRPr="009636D3">
        <w:rPr>
          <w:rStyle w:val="Style13ptBold"/>
          <w:rFonts w:asciiTheme="majorHAnsi" w:hAnsiTheme="majorHAnsi" w:cstheme="majorHAnsi"/>
          <w:color w:val="000000" w:themeColor="text1"/>
          <w:highlight w:val="green"/>
        </w:rPr>
        <w:t xml:space="preserve">matters, </w:t>
      </w:r>
      <w:r w:rsidRPr="00AD4C5F">
        <w:rPr>
          <w:rStyle w:val="Style13ptBold"/>
          <w:rFonts w:asciiTheme="majorHAnsi" w:hAnsiTheme="majorHAnsi" w:cstheme="majorHAnsi"/>
          <w:color w:val="000000" w:themeColor="text1"/>
        </w:rPr>
        <w:t xml:space="preserve">it is at least arguable that, </w:t>
      </w:r>
      <w:r w:rsidRPr="009636D3">
        <w:rPr>
          <w:rStyle w:val="Style13ptBold"/>
          <w:rFonts w:asciiTheme="majorHAnsi" w:hAnsiTheme="majorHAnsi" w:cstheme="majorHAnsi"/>
          <w:color w:val="000000" w:themeColor="text1"/>
          <w:highlight w:val="green"/>
        </w:rPr>
        <w:t xml:space="preserve">from </w:t>
      </w:r>
      <w:r w:rsidRPr="00AD4C5F">
        <w:rPr>
          <w:rStyle w:val="Style13ptBold"/>
          <w:rFonts w:asciiTheme="majorHAnsi" w:hAnsiTheme="majorHAnsi" w:cstheme="majorHAnsi"/>
          <w:color w:val="000000" w:themeColor="text1"/>
        </w:rPr>
        <w:t xml:space="preserve">the standpoint of </w:t>
      </w:r>
      <w:r w:rsidRPr="009636D3">
        <w:rPr>
          <w:rStyle w:val="Style13ptBold"/>
          <w:rFonts w:asciiTheme="majorHAnsi" w:hAnsiTheme="majorHAnsi" w:cstheme="majorHAnsi"/>
          <w:color w:val="000000" w:themeColor="text1"/>
          <w:highlight w:val="green"/>
        </w:rPr>
        <w:t>moral uncertainty, reducing existential risk is the most important thing in the world.</w:t>
      </w:r>
      <w:r w:rsidRPr="00AD4C5F">
        <w:rPr>
          <w:rFonts w:asciiTheme="majorHAnsi" w:hAnsiTheme="majorHAnsi" w:cstheme="majorHAnsi"/>
          <w:color w:val="000000" w:themeColor="text1"/>
        </w:rPr>
        <w:t xml:space="preserve"> Again, this is largely </w:t>
      </w:r>
      <w:proofErr w:type="gramStart"/>
      <w:r w:rsidRPr="00AD4C5F">
        <w:rPr>
          <w:rFonts w:asciiTheme="majorHAnsi" w:hAnsiTheme="majorHAnsi" w:cstheme="majorHAnsi"/>
          <w:color w:val="000000" w:themeColor="text1"/>
        </w:rPr>
        <w:t>for the reason that</w:t>
      </w:r>
      <w:proofErr w:type="gramEnd"/>
      <w:r w:rsidRPr="00AD4C5F">
        <w:rPr>
          <w:rFonts w:asciiTheme="majorHAnsi" w:hAnsiTheme="majorHAnsi" w:cstheme="majorHAnsi"/>
          <w:color w:val="000000" w:themeColor="text1"/>
        </w:rPr>
        <w:t xml:space="preserve"> there are so many people who could exist in the future – there are trillions upon trillions… </w:t>
      </w:r>
      <w:r w:rsidRPr="00AD4C5F">
        <w:rPr>
          <w:rFonts w:asciiTheme="majorHAnsi" w:hAnsiTheme="majorHAnsi" w:cstheme="majorHAnsi"/>
          <w:color w:val="000000" w:themeColor="text1"/>
        </w:rPr>
        <w:lastRenderedPageBreak/>
        <w:t xml:space="preserve">upon trillions. (For more on this and other related issues, see this excellent dissertation). Of course, it is uncertain whether these untold trillions would, in general, have good lives. It’s possible they’ll be miserable. </w:t>
      </w:r>
      <w:r w:rsidRPr="00AD4C5F">
        <w:rPr>
          <w:rStyle w:val="Style13ptBold"/>
          <w:rFonts w:asciiTheme="majorHAnsi" w:hAnsiTheme="majorHAnsi" w:cstheme="majorHAnsi"/>
          <w:color w:val="000000" w:themeColor="text1"/>
        </w:rPr>
        <w:t>It is enough for my claim that there is moral agreement in the relevant sense if</w:t>
      </w:r>
      <w:r w:rsidRPr="00AD4C5F">
        <w:rPr>
          <w:rFonts w:asciiTheme="majorHAnsi" w:hAnsiTheme="majorHAnsi" w:cstheme="majorHAnsi"/>
          <w:color w:val="000000" w:themeColor="text1"/>
        </w:rPr>
        <w:t xml:space="preserve">, at least given certain empirical claims about what future lives would most likely be like, </w:t>
      </w:r>
      <w:r w:rsidRPr="009636D3">
        <w:rPr>
          <w:rStyle w:val="StyleUnderline"/>
          <w:rFonts w:asciiTheme="majorHAnsi" w:hAnsiTheme="majorHAnsi" w:cstheme="majorHAnsi"/>
          <w:color w:val="000000" w:themeColor="text1"/>
          <w:highlight w:val="green"/>
        </w:rPr>
        <w:t xml:space="preserve">all minimally plausible moral views would converge </w:t>
      </w:r>
      <w:r w:rsidRPr="00AD4C5F">
        <w:rPr>
          <w:rStyle w:val="StyleUnderline"/>
          <w:rFonts w:asciiTheme="majorHAnsi" w:hAnsiTheme="majorHAnsi" w:cstheme="majorHAnsi"/>
          <w:color w:val="000000" w:themeColor="text1"/>
        </w:rPr>
        <w:t xml:space="preserve">on the conclusion </w:t>
      </w:r>
      <w:r w:rsidRPr="009636D3">
        <w:rPr>
          <w:rStyle w:val="StyleUnderline"/>
          <w:rFonts w:asciiTheme="majorHAnsi" w:hAnsiTheme="majorHAnsi" w:cstheme="majorHAnsi"/>
          <w:color w:val="000000" w:themeColor="text1"/>
          <w:highlight w:val="green"/>
        </w:rPr>
        <w:t>that we should try to save the world</w:t>
      </w:r>
      <w:r w:rsidRPr="009636D3">
        <w:rPr>
          <w:rStyle w:val="Style13ptBold"/>
          <w:rFonts w:asciiTheme="majorHAnsi" w:hAnsiTheme="majorHAnsi" w:cstheme="majorHAnsi"/>
          <w:color w:val="000000" w:themeColor="text1"/>
          <w:highlight w:val="green"/>
        </w:rPr>
        <w:t>.</w:t>
      </w:r>
      <w:r w:rsidRPr="00AD4C5F">
        <w:rPr>
          <w:rFonts w:asciiTheme="majorHAnsi" w:hAnsiTheme="majorHAnsi" w:cstheme="majorHAnsi"/>
          <w:color w:val="000000" w:themeColor="text1"/>
        </w:rPr>
        <w:t xml:space="preserve"> While there are some non-crazy </w:t>
      </w:r>
      <w:r w:rsidRPr="00AD4C5F">
        <w:rPr>
          <w:rStyle w:val="Style13ptBold"/>
          <w:rFonts w:asciiTheme="majorHAnsi" w:hAnsiTheme="majorHAnsi" w:cstheme="majorHAnsi"/>
          <w:color w:val="000000" w:themeColor="text1"/>
        </w:rPr>
        <w:t>views that place significantly greater moral weight on avoiding suffering than on promoting happiness</w:t>
      </w:r>
      <w:r w:rsidRPr="00AD4C5F">
        <w:rPr>
          <w:rFonts w:asciiTheme="majorHAnsi" w:hAnsiTheme="majorHAnsi" w:cstheme="majorHAnsi"/>
          <w:color w:val="000000" w:themeColor="text1"/>
        </w:rPr>
        <w:t xml:space="preserve">, for reasons others have offered (and for independent reasons I won’t get into here unless requested to), they nonetheless </w:t>
      </w:r>
      <w:r w:rsidRPr="00AD4C5F">
        <w:rPr>
          <w:rStyle w:val="Style13ptBold"/>
          <w:rFonts w:asciiTheme="majorHAnsi" w:hAnsiTheme="majorHAnsi" w:cstheme="majorHAnsi"/>
          <w:color w:val="000000" w:themeColor="text1"/>
        </w:rPr>
        <w:t xml:space="preserve">seem to be </w:t>
      </w:r>
      <w:proofErr w:type="gramStart"/>
      <w:r w:rsidRPr="00AD4C5F">
        <w:rPr>
          <w:rStyle w:val="Style13ptBold"/>
          <w:rFonts w:asciiTheme="majorHAnsi" w:hAnsiTheme="majorHAnsi" w:cstheme="majorHAnsi"/>
          <w:color w:val="000000" w:themeColor="text1"/>
        </w:rPr>
        <w:t>fairly implausible</w:t>
      </w:r>
      <w:proofErr w:type="gramEnd"/>
      <w:r w:rsidRPr="00AD4C5F">
        <w:rPr>
          <w:rStyle w:val="Style13ptBold"/>
          <w:rFonts w:asciiTheme="majorHAnsi" w:hAnsiTheme="majorHAnsi" w:cstheme="majorHAnsi"/>
          <w:color w:val="000000" w:themeColor="text1"/>
        </w:rPr>
        <w:t xml:space="preserve"> views.</w:t>
      </w:r>
      <w:r w:rsidRPr="00AD4C5F">
        <w:rPr>
          <w:rFonts w:asciiTheme="majorHAnsi" w:hAnsiTheme="majorHAnsi" w:cstheme="majorHAnsi"/>
          <w:color w:val="000000" w:themeColor="text1"/>
        </w:rPr>
        <w:t xml:space="preserve"> And </w:t>
      </w:r>
      <w:r w:rsidRPr="00AD4C5F">
        <w:rPr>
          <w:rStyle w:val="Style13ptBold"/>
          <w:rFonts w:asciiTheme="majorHAnsi" w:hAnsiTheme="majorHAnsi" w:cstheme="majorHAnsi"/>
          <w:color w:val="000000" w:themeColor="text1"/>
        </w:rPr>
        <w:t xml:space="preserve">even if things did not go well for our ancestors, I am optimistic that they will overall go fantastically well for our </w:t>
      </w:r>
      <w:proofErr w:type="gramStart"/>
      <w:r w:rsidRPr="00AD4C5F">
        <w:rPr>
          <w:rStyle w:val="Style13ptBold"/>
          <w:rFonts w:asciiTheme="majorHAnsi" w:hAnsiTheme="majorHAnsi" w:cstheme="majorHAnsi"/>
          <w:color w:val="000000" w:themeColor="text1"/>
        </w:rPr>
        <w:t>descendants, if</w:t>
      </w:r>
      <w:proofErr w:type="gramEnd"/>
      <w:r w:rsidRPr="00AD4C5F">
        <w:rPr>
          <w:rStyle w:val="Style13ptBold"/>
          <w:rFonts w:asciiTheme="majorHAnsi" w:hAnsiTheme="majorHAnsi" w:cstheme="majorHAnsi"/>
          <w:color w:val="000000" w:themeColor="text1"/>
        </w:rPr>
        <w:t xml:space="preserve"> we allow them to. I suspect that most of us alive today – at least those of us not suffering from extreme illness or poverty – have lives that are well worth living, and that things will continue to improve.</w:t>
      </w:r>
      <w:r w:rsidRPr="00AD4C5F">
        <w:rPr>
          <w:rFonts w:asciiTheme="majorHAnsi" w:hAnsiTheme="majorHAnsi" w:cstheme="majorHAnsi"/>
          <w:color w:val="000000" w:themeColor="text1"/>
        </w:rPr>
        <w:t xml:space="preserve"> Derek Parfit, whose work has emphasized future generations as well as agreement in ethics, described our situation clearly and accurately: “We live during the hinge of history. </w:t>
      </w:r>
      <w:r w:rsidRPr="00AD4C5F">
        <w:rPr>
          <w:rStyle w:val="Style13ptBold"/>
          <w:rFonts w:asciiTheme="majorHAnsi" w:hAnsiTheme="majorHAnsi" w:cstheme="majorHAnsi"/>
          <w:color w:val="000000" w:themeColor="text1"/>
        </w:rPr>
        <w:t xml:space="preserve">Given the scientific and technological discoveries of the last two centuries, the world has never changed as fast. </w:t>
      </w:r>
      <w:r w:rsidRPr="00AD4C5F">
        <w:rPr>
          <w:rFonts w:asciiTheme="majorHAnsi" w:hAnsiTheme="majorHAnsi" w:cstheme="majorHAnsi"/>
          <w:color w:val="000000" w:themeColor="text1"/>
        </w:rPr>
        <w:t xml:space="preserve">We shall soon have even greater powers to transform, not only our surroundings, but ourselves and our successors. </w:t>
      </w:r>
      <w:r w:rsidRPr="00AD4C5F">
        <w:rPr>
          <w:rStyle w:val="Style13ptBold"/>
          <w:rFonts w:asciiTheme="majorHAnsi" w:hAnsiTheme="majorHAnsi" w:cstheme="majorHAnsi"/>
          <w:color w:val="000000" w:themeColor="text1"/>
        </w:rPr>
        <w:t xml:space="preserve">If we act wisely in the next few centuries, humanity will survive its most dangerous and decisive period. </w:t>
      </w:r>
      <w:r w:rsidRPr="00AD4C5F">
        <w:rPr>
          <w:rFonts w:asciiTheme="majorHAnsi" w:hAnsiTheme="majorHAnsi" w:cstheme="majorHAnsi"/>
          <w:color w:val="000000" w:themeColor="text1"/>
        </w:rPr>
        <w:t xml:space="preserve">Our descendants could, if necessary, go elsewhere, spreading through this galaxy…. </w:t>
      </w:r>
      <w:r w:rsidRPr="00AD4C5F">
        <w:rPr>
          <w:rStyle w:val="Style13ptBold"/>
          <w:rFonts w:asciiTheme="majorHAnsi" w:hAnsiTheme="majorHAnsi" w:cstheme="majorHAnsi"/>
          <w:color w:val="000000" w:themeColor="text1"/>
        </w:rPr>
        <w:t>Our descendants might, I believe, make the further future very good. But that good future may also depend in part on us. If our selfish recklessness ends human history, we would be acting very wrongly.</w:t>
      </w:r>
      <w:r w:rsidRPr="00AD4C5F">
        <w:rPr>
          <w:rFonts w:asciiTheme="majorHAnsi" w:hAnsiTheme="majorHAnsi" w:cstheme="majorHAnsi"/>
          <w:color w:val="000000" w:themeColor="text1"/>
        </w:rPr>
        <w:t>” (From chapter 36 of On What Matters)</w:t>
      </w:r>
    </w:p>
    <w:p w14:paraId="73AB051E" w14:textId="77777777" w:rsidR="00F142A0" w:rsidRPr="00F601E6" w:rsidRDefault="00F142A0" w:rsidP="00F142A0"/>
    <w:p w14:paraId="02F03B20" w14:textId="77777777" w:rsidR="00F142A0" w:rsidRDefault="00F142A0" w:rsidP="00F142A0">
      <w:pPr>
        <w:pStyle w:val="Heading3"/>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1AC – </w:t>
      </w:r>
      <w:proofErr w:type="spellStart"/>
      <w:r>
        <w:rPr>
          <w:rFonts w:asciiTheme="majorHAnsi" w:hAnsiTheme="majorHAnsi" w:cstheme="majorHAnsi"/>
          <w:color w:val="000000" w:themeColor="text1"/>
        </w:rPr>
        <w:t>Underview</w:t>
      </w:r>
      <w:proofErr w:type="spellEnd"/>
    </w:p>
    <w:p w14:paraId="5518EB67" w14:textId="77777777" w:rsidR="00F142A0" w:rsidRPr="0010308E" w:rsidRDefault="00F142A0" w:rsidP="00F142A0">
      <w:pPr>
        <w:pStyle w:val="Heading4"/>
        <w:rPr>
          <w:rFonts w:cs="Calibri"/>
        </w:rPr>
      </w:pPr>
      <w:r w:rsidRPr="00AD4C5F">
        <w:rPr>
          <w:rFonts w:asciiTheme="majorHAnsi" w:hAnsiTheme="majorHAnsi" w:cstheme="majorHAnsi"/>
          <w:color w:val="000000" w:themeColor="text1"/>
        </w:rPr>
        <w:t>1</w:t>
      </w:r>
      <w:r>
        <w:rPr>
          <w:rFonts w:asciiTheme="majorHAnsi" w:hAnsiTheme="majorHAnsi" w:cstheme="majorHAnsi"/>
          <w:color w:val="000000" w:themeColor="text1"/>
        </w:rPr>
        <w:t xml:space="preserve"> -- 1</w:t>
      </w:r>
      <w:r w:rsidRPr="00AD4C5F">
        <w:rPr>
          <w:rFonts w:asciiTheme="majorHAnsi" w:hAnsiTheme="majorHAnsi" w:cstheme="majorHAnsi"/>
          <w:color w:val="000000" w:themeColor="text1"/>
        </w:rPr>
        <w:t xml:space="preserve">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AD4C5F">
        <w:rPr>
          <w:rFonts w:asciiTheme="majorHAnsi" w:hAnsiTheme="majorHAnsi" w:cstheme="majorHAnsi"/>
          <w:color w:val="000000" w:themeColor="text1"/>
        </w:rPr>
        <w:t>arg</w:t>
      </w:r>
      <w:proofErr w:type="spellEnd"/>
      <w:r w:rsidRPr="00AD4C5F">
        <w:rPr>
          <w:rFonts w:asciiTheme="majorHAnsi" w:hAnsiTheme="majorHAnsi" w:cstheme="majorHAnsi"/>
          <w:color w:val="000000" w:themeColor="text1"/>
        </w:rPr>
        <w:t xml:space="preserve"> and make the 2AR impossible </w:t>
      </w:r>
    </w:p>
    <w:p w14:paraId="380BB1C7" w14:textId="77777777" w:rsidR="00F142A0" w:rsidRPr="00AD4C5F" w:rsidRDefault="00F142A0" w:rsidP="00F142A0">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2 -- </w:t>
      </w:r>
      <w:r w:rsidRPr="00AD4C5F">
        <w:rPr>
          <w:rFonts w:asciiTheme="majorHAnsi" w:hAnsiTheme="majorHAnsi" w:cstheme="majorHAnsi"/>
          <w:color w:val="000000" w:themeColor="text1"/>
        </w:rPr>
        <w:t xml:space="preserve">Extinction isn’t white paranoia and apocalyptic reps are good </w:t>
      </w:r>
    </w:p>
    <w:p w14:paraId="33AFE43A" w14:textId="77777777" w:rsidR="00F142A0" w:rsidRPr="00AD4C5F" w:rsidRDefault="00F142A0" w:rsidP="00F142A0">
      <w:pPr>
        <w:rPr>
          <w:rFonts w:asciiTheme="majorHAnsi" w:hAnsiTheme="majorHAnsi" w:cstheme="majorHAnsi"/>
          <w:color w:val="000000" w:themeColor="text1"/>
        </w:rPr>
      </w:pPr>
      <w:r w:rsidRPr="00AD4C5F">
        <w:rPr>
          <w:rStyle w:val="Heading5Char"/>
          <w:rFonts w:cstheme="majorHAnsi"/>
          <w:color w:val="000000" w:themeColor="text1"/>
        </w:rPr>
        <w:t>Thompson 18</w:t>
      </w:r>
      <w:r w:rsidRPr="00AD4C5F">
        <w:rPr>
          <w:rFonts w:asciiTheme="majorHAnsi" w:hAnsiTheme="majorHAnsi" w:cstheme="majorHAnsi"/>
          <w:color w:val="000000" w:themeColor="text1"/>
        </w:rPr>
        <w:t xml:space="preserve"> [Nicole </w:t>
      </w:r>
      <w:proofErr w:type="spellStart"/>
      <w:r w:rsidRPr="00AD4C5F">
        <w:rPr>
          <w:rFonts w:asciiTheme="majorHAnsi" w:hAnsiTheme="majorHAnsi" w:cstheme="majorHAnsi"/>
          <w:color w:val="000000" w:themeColor="text1"/>
        </w:rPr>
        <w:t>Akoukou</w:t>
      </w:r>
      <w:proofErr w:type="spellEnd"/>
      <w:r w:rsidRPr="00AD4C5F">
        <w:rPr>
          <w:rFonts w:asciiTheme="majorHAnsi" w:hAnsiTheme="majorHAnsi" w:cstheme="majorHAnsi"/>
          <w:color w:val="000000" w:themeColor="text1"/>
        </w:rPr>
        <w:t xml:space="preserve">. Chicago-based creative writer. 4-6-2018. "Why I will not allow the fear of a nuclear attack to be white-washed." </w:t>
      </w:r>
      <w:proofErr w:type="spellStart"/>
      <w:r w:rsidRPr="00AD4C5F">
        <w:rPr>
          <w:rFonts w:asciiTheme="majorHAnsi" w:hAnsiTheme="majorHAnsi" w:cstheme="majorHAnsi"/>
          <w:color w:val="000000" w:themeColor="text1"/>
        </w:rPr>
        <w:t>RaceBaitR</w:t>
      </w:r>
      <w:proofErr w:type="spellEnd"/>
      <w:r w:rsidRPr="00AD4C5F">
        <w:rPr>
          <w:rFonts w:asciiTheme="majorHAnsi" w:hAnsiTheme="majorHAnsi" w:cstheme="majorHAnsi"/>
          <w:color w:val="000000" w:themeColor="text1"/>
        </w:rPr>
        <w:t>. http://racebaitr.com/2018/04/06/2087/#]</w:t>
      </w:r>
    </w:p>
    <w:p w14:paraId="7DD3631A" w14:textId="77777777" w:rsidR="00F142A0" w:rsidRPr="00AD4C5F" w:rsidRDefault="00F142A0" w:rsidP="00F142A0">
      <w:pPr>
        <w:rPr>
          <w:rFonts w:asciiTheme="majorHAnsi" w:hAnsiTheme="majorHAnsi" w:cstheme="majorHAnsi"/>
          <w:color w:val="000000" w:themeColor="text1"/>
          <w:u w:val="single"/>
        </w:rPr>
      </w:pPr>
      <w:r w:rsidRPr="00AD4C5F">
        <w:rPr>
          <w:rStyle w:val="Style13ptBold"/>
          <w:rFonts w:asciiTheme="majorHAnsi" w:hAnsiTheme="majorHAnsi" w:cstheme="majorHAnsi"/>
          <w:color w:val="000000" w:themeColor="text1"/>
          <w:sz w:val="14"/>
        </w:rPr>
        <w:t>I couldn’t spare empathy for a white</w:t>
      </w:r>
      <w:r w:rsidRPr="00AD4C5F">
        <w:rPr>
          <w:rFonts w:asciiTheme="majorHAnsi" w:hAnsiTheme="majorHAnsi" w:cstheme="majorHAnsi"/>
          <w:color w:val="000000" w:themeColor="text1"/>
          <w:sz w:val="14"/>
        </w:rPr>
        <w:t xml:space="preserve"> woman </w:t>
      </w:r>
      <w:r w:rsidRPr="00AD4C5F">
        <w:rPr>
          <w:rStyle w:val="Style13ptBold"/>
          <w:rFonts w:asciiTheme="majorHAnsi" w:hAnsiTheme="majorHAnsi" w:cstheme="majorHAnsi"/>
          <w:color w:val="000000" w:themeColor="text1"/>
          <w:sz w:val="14"/>
        </w:rPr>
        <w:t xml:space="preserve">whose biggest fear was something that hadn’t happened yet and might not. Meanwhile, </w:t>
      </w:r>
      <w:r w:rsidRPr="00AD4C5F">
        <w:rPr>
          <w:rStyle w:val="StyleUnderline"/>
          <w:rFonts w:asciiTheme="majorHAnsi" w:hAnsiTheme="majorHAnsi" w:cstheme="majorHAnsi"/>
          <w:color w:val="000000" w:themeColor="text1"/>
        </w:rPr>
        <w:t>my</w:t>
      </w:r>
      <w:r w:rsidRPr="00AD4C5F">
        <w:rPr>
          <w:rStyle w:val="Style13ptBold"/>
          <w:rFonts w:asciiTheme="majorHAnsi" w:hAnsiTheme="majorHAnsi" w:cstheme="majorHAnsi"/>
          <w:color w:val="000000" w:themeColor="text1"/>
          <w:sz w:val="14"/>
        </w:rPr>
        <w:t xml:space="preserve"> most significant fears were </w:t>
      </w:r>
      <w:r w:rsidRPr="00AD4C5F">
        <w:rPr>
          <w:rStyle w:val="StyleUnderline"/>
          <w:rFonts w:asciiTheme="majorHAnsi" w:hAnsiTheme="majorHAnsi" w:cstheme="majorHAnsi"/>
          <w:color w:val="000000" w:themeColor="text1"/>
        </w:rPr>
        <w:t>in motion</w:t>
      </w:r>
      <w:r w:rsidRPr="00AD4C5F">
        <w:rPr>
          <w:rFonts w:asciiTheme="majorHAnsi" w:hAnsiTheme="majorHAnsi" w:cstheme="majorHAnsi"/>
          <w:color w:val="000000" w:themeColor="text1"/>
          <w:sz w:val="14"/>
        </w:rPr>
        <w:t xml:space="preserve">: </w:t>
      </w:r>
      <w:r w:rsidRPr="00AD4C5F">
        <w:rPr>
          <w:rStyle w:val="Style13ptBold"/>
          <w:rFonts w:asciiTheme="majorHAnsi" w:hAnsiTheme="majorHAnsi" w:cstheme="majorHAnsi"/>
          <w:color w:val="000000" w:themeColor="text1"/>
          <w:sz w:val="14"/>
        </w:rPr>
        <w:t xml:space="preserve">women and men </w:t>
      </w:r>
      <w:r w:rsidRPr="00AD4C5F">
        <w:rPr>
          <w:rStyle w:val="StyleUnderline"/>
          <w:rFonts w:asciiTheme="majorHAnsi" w:hAnsiTheme="majorHAnsi" w:cstheme="majorHAnsi"/>
          <w:color w:val="000000" w:themeColor="text1"/>
        </w:rPr>
        <w:t>dying in cells</w:t>
      </w:r>
      <w:r w:rsidRPr="00AD4C5F">
        <w:rPr>
          <w:rFonts w:asciiTheme="majorHAnsi" w:hAnsiTheme="majorHAnsi" w:cstheme="majorHAnsi"/>
          <w:color w:val="000000" w:themeColor="text1"/>
          <w:sz w:val="14"/>
        </w:rPr>
        <w:t xml:space="preserve"> after being wrongly imprisoned, </w:t>
      </w:r>
      <w:r w:rsidRPr="00AD4C5F">
        <w:rPr>
          <w:rStyle w:val="StyleUnderline"/>
          <w:rFonts w:asciiTheme="majorHAnsi" w:hAnsiTheme="majorHAnsi" w:cstheme="majorHAnsi"/>
          <w:color w:val="000000" w:themeColor="text1"/>
        </w:rPr>
        <w:t>choked out</w:t>
      </w:r>
      <w:r w:rsidRPr="00AD4C5F">
        <w:rPr>
          <w:rStyle w:val="Style13ptBold"/>
          <w:rFonts w:asciiTheme="majorHAnsi" w:hAnsiTheme="majorHAnsi" w:cstheme="majorHAnsi"/>
          <w:color w:val="000000" w:themeColor="text1"/>
          <w:sz w:val="14"/>
        </w:rPr>
        <w:t xml:space="preserve"> for peddling cigarettes, or </w:t>
      </w:r>
      <w:r w:rsidRPr="00AD4C5F">
        <w:rPr>
          <w:rStyle w:val="StyleUnderline"/>
          <w:rFonts w:asciiTheme="majorHAnsi" w:hAnsiTheme="majorHAnsi" w:cstheme="majorHAnsi"/>
          <w:color w:val="000000" w:themeColor="text1"/>
        </w:rPr>
        <w:t>shot to death</w:t>
      </w:r>
      <w:r w:rsidRPr="00AD4C5F">
        <w:rPr>
          <w:rFonts w:asciiTheme="majorHAnsi" w:hAnsiTheme="majorHAnsi" w:cstheme="majorHAnsi"/>
          <w:color w:val="000000" w:themeColor="text1"/>
          <w:sz w:val="14"/>
        </w:rPr>
        <w:t xml:space="preserve"> during ‘routine’ traffic stops. I twitch when my partner is late, worried that a cantankerous cop has brutalized or shot him because he wouldn’t prostrate himself. </w:t>
      </w:r>
      <w:r w:rsidRPr="00AD4C5F">
        <w:rPr>
          <w:rStyle w:val="Style13ptBold"/>
          <w:rFonts w:asciiTheme="majorHAnsi" w:hAnsiTheme="majorHAnsi" w:cstheme="majorHAnsi"/>
          <w:color w:val="000000" w:themeColor="text1"/>
          <w:sz w:val="14"/>
        </w:rPr>
        <w:t>As a woman of color, I am aware of</w:t>
      </w:r>
      <w:r w:rsidRPr="00AD4C5F">
        <w:rPr>
          <w:rFonts w:asciiTheme="majorHAnsi" w:hAnsiTheme="majorHAnsi" w:cstheme="majorHAnsi"/>
          <w:color w:val="000000" w:themeColor="text1"/>
          <w:sz w:val="14"/>
        </w:rPr>
        <w:t xml:space="preserve"> the </w:t>
      </w:r>
      <w:r w:rsidRPr="00AD4C5F">
        <w:rPr>
          <w:rStyle w:val="Style13ptBold"/>
          <w:rFonts w:asciiTheme="majorHAnsi" w:hAnsiTheme="majorHAnsi" w:cstheme="majorHAnsi"/>
          <w:color w:val="000000" w:themeColor="text1"/>
          <w:sz w:val="14"/>
        </w:rPr>
        <w:t xml:space="preserve">multiple types of violence that threaten me </w:t>
      </w:r>
      <w:r w:rsidRPr="00AD4C5F">
        <w:rPr>
          <w:rStyle w:val="StyleUnderline"/>
          <w:rFonts w:asciiTheme="majorHAnsi" w:hAnsiTheme="majorHAnsi" w:cstheme="majorHAnsi"/>
          <w:color w:val="000000" w:themeColor="text1"/>
        </w:rPr>
        <w:t>currently—not theoretically</w:t>
      </w:r>
      <w:r w:rsidRPr="00AD4C5F">
        <w:rPr>
          <w:rStyle w:val="Style13ptBold"/>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Street harassment</w:t>
      </w:r>
      <w:r w:rsidRPr="00AD4C5F">
        <w:rPr>
          <w:rFonts w:asciiTheme="majorHAnsi" w:hAnsiTheme="majorHAnsi" w:cstheme="majorHAnsi"/>
          <w:color w:val="000000" w:themeColor="text1"/>
          <w:sz w:val="14"/>
        </w:rPr>
        <w:t xml:space="preserve">, excessively affecting me as a Black woman, has blindsided me since I was eleven. A premature body meant </w:t>
      </w:r>
      <w:r w:rsidRPr="00AD4C5F">
        <w:rPr>
          <w:rStyle w:val="Style13ptBold"/>
          <w:rFonts w:asciiTheme="majorHAnsi" w:hAnsiTheme="majorHAnsi" w:cstheme="majorHAnsi"/>
          <w:color w:val="000000" w:themeColor="text1"/>
          <w:sz w:val="14"/>
        </w:rPr>
        <w:t>being</w:t>
      </w:r>
      <w:r w:rsidRPr="00AD4C5F">
        <w:rPr>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catcalled</w:t>
      </w:r>
      <w:r w:rsidRPr="00AD4C5F">
        <w:rPr>
          <w:rFonts w:asciiTheme="majorHAnsi" w:hAnsiTheme="majorHAnsi" w:cstheme="majorHAnsi"/>
          <w:color w:val="000000" w:themeColor="text1"/>
          <w:sz w:val="14"/>
        </w:rPr>
        <w:t xml:space="preserve"> before I’d discussed the birds and the bees. It meant being </w:t>
      </w:r>
      <w:r w:rsidRPr="00AD4C5F">
        <w:rPr>
          <w:rStyle w:val="StyleUnderline"/>
          <w:rFonts w:asciiTheme="majorHAnsi" w:hAnsiTheme="majorHAnsi" w:cstheme="majorHAnsi"/>
          <w:color w:val="000000" w:themeColor="text1"/>
        </w:rPr>
        <w:t>followed</w:t>
      </w:r>
      <w:r w:rsidRPr="00AD4C5F">
        <w:rPr>
          <w:rStyle w:val="Style13ptBold"/>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whistled at</w:t>
      </w:r>
      <w:r w:rsidRPr="00AD4C5F">
        <w:rPr>
          <w:rStyle w:val="Style13ptBold"/>
          <w:rFonts w:asciiTheme="majorHAnsi" w:hAnsiTheme="majorHAnsi" w:cstheme="majorHAnsi"/>
          <w:color w:val="000000" w:themeColor="text1"/>
          <w:sz w:val="14"/>
        </w:rPr>
        <w:t xml:space="preserve">, or </w:t>
      </w:r>
      <w:r w:rsidRPr="00AD4C5F">
        <w:rPr>
          <w:rStyle w:val="StyleUnderline"/>
          <w:rFonts w:asciiTheme="majorHAnsi" w:hAnsiTheme="majorHAnsi" w:cstheme="majorHAnsi"/>
          <w:color w:val="000000" w:themeColor="text1"/>
        </w:rPr>
        <w:t>groped</w:t>
      </w:r>
      <w:r w:rsidRPr="00AD4C5F">
        <w:rPr>
          <w:rFonts w:asciiTheme="majorHAnsi" w:hAnsiTheme="majorHAnsi" w:cstheme="majorHAnsi"/>
          <w:color w:val="000000" w:themeColor="text1"/>
          <w:sz w:val="14"/>
        </w:rPr>
        <w:t xml:space="preserve">. As an adult, while navigating through neighborhoods with extinguished </w:t>
      </w:r>
      <w:proofErr w:type="gramStart"/>
      <w:r w:rsidRPr="00AD4C5F">
        <w:rPr>
          <w:rFonts w:asciiTheme="majorHAnsi" w:hAnsiTheme="majorHAnsi" w:cstheme="majorHAnsi"/>
          <w:color w:val="000000" w:themeColor="text1"/>
          <w:sz w:val="14"/>
        </w:rPr>
        <w:t>street lights</w:t>
      </w:r>
      <w:proofErr w:type="gramEnd"/>
      <w:r w:rsidRPr="00AD4C5F">
        <w:rPr>
          <w:rFonts w:asciiTheme="majorHAnsi" w:hAnsiTheme="majorHAnsi" w:cstheme="majorHAnsi"/>
          <w:color w:val="000000" w:themeColor="text1"/>
          <w:sz w:val="14"/>
        </w:rPr>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AD4C5F">
        <w:rPr>
          <w:rFonts w:asciiTheme="majorHAnsi" w:hAnsiTheme="majorHAnsi" w:cstheme="majorHAnsi"/>
          <w:color w:val="000000" w:themeColor="text1"/>
          <w:sz w:val="14"/>
        </w:rPr>
        <w:t>Ever</w:t>
      </w:r>
      <w:proofErr w:type="spellEnd"/>
      <w:r w:rsidRPr="00AD4C5F">
        <w:rPr>
          <w:rFonts w:asciiTheme="majorHAnsi" w:hAnsiTheme="majorHAnsi" w:cstheme="majorHAnsi"/>
          <w:color w:val="000000" w:themeColor="text1"/>
          <w:sz w:val="14"/>
        </w:rPr>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w:t>
      </w:r>
      <w:proofErr w:type="gramStart"/>
      <w:r w:rsidRPr="00AD4C5F">
        <w:rPr>
          <w:rFonts w:asciiTheme="majorHAnsi" w:hAnsiTheme="majorHAnsi" w:cstheme="majorHAnsi"/>
          <w:color w:val="000000" w:themeColor="text1"/>
          <w:sz w:val="14"/>
        </w:rPr>
        <w:t>A majority of</w:t>
      </w:r>
      <w:proofErr w:type="gramEnd"/>
      <w:r w:rsidRPr="00AD4C5F">
        <w:rPr>
          <w:rFonts w:asciiTheme="majorHAnsi" w:hAnsiTheme="majorHAnsi" w:cstheme="majorHAnsi"/>
          <w:color w:val="000000" w:themeColor="text1"/>
          <w:sz w:val="14"/>
        </w:rPr>
        <w:t xml:space="preserve">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AD4C5F">
        <w:rPr>
          <w:rFonts w:asciiTheme="majorHAnsi" w:hAnsiTheme="majorHAnsi" w:cstheme="majorHAnsi"/>
          <w:color w:val="000000" w:themeColor="text1"/>
          <w:sz w:val="14"/>
        </w:rPr>
        <w:t>to</w:t>
      </w:r>
      <w:proofErr w:type="gramEnd"/>
      <w:r w:rsidRPr="00AD4C5F">
        <w:rPr>
          <w:rFonts w:asciiTheme="majorHAnsi" w:hAnsiTheme="majorHAnsi" w:cstheme="majorHAnsi"/>
          <w:color w:val="000000" w:themeColor="text1"/>
          <w:sz w:val="14"/>
        </w:rPr>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AD4C5F">
        <w:rPr>
          <w:rStyle w:val="Style13ptBold"/>
          <w:rFonts w:asciiTheme="majorHAnsi" w:hAnsiTheme="majorHAnsi" w:cstheme="majorHAnsi"/>
          <w:color w:val="000000" w:themeColor="text1"/>
          <w:sz w:val="14"/>
        </w:rPr>
        <w:t xml:space="preserve">I departed thinking, “fear of nuclear demolition is </w:t>
      </w:r>
      <w:r w:rsidRPr="00AD4C5F">
        <w:rPr>
          <w:rStyle w:val="StyleUnderline"/>
          <w:rFonts w:asciiTheme="majorHAnsi" w:hAnsiTheme="majorHAnsi" w:cstheme="majorHAnsi"/>
          <w:color w:val="000000" w:themeColor="text1"/>
        </w:rPr>
        <w:t>just some white shit</w:t>
      </w:r>
      <w:r w:rsidRPr="00AD4C5F">
        <w:rPr>
          <w:rFonts w:asciiTheme="majorHAnsi" w:hAnsiTheme="majorHAnsi" w:cstheme="majorHAnsi"/>
          <w:color w:val="000000" w:themeColor="text1"/>
          <w:sz w:val="14"/>
        </w:rPr>
        <w:t xml:space="preserve">.” Sadly, that thought would not last long. </w:t>
      </w:r>
      <w:r w:rsidRPr="00AD4C5F">
        <w:rPr>
          <w:rStyle w:val="Style13ptBold"/>
          <w:rFonts w:asciiTheme="majorHAnsi" w:hAnsiTheme="majorHAnsi" w:cstheme="majorHAnsi"/>
          <w:color w:val="000000" w:themeColor="text1"/>
          <w:sz w:val="14"/>
        </w:rPr>
        <w:t>I still vibe with Harriot’s statement, “Black people have lived under the specter of having our existence erased on a white man’s whim since we stepped on</w:t>
      </w:r>
      <w:r w:rsidRPr="00AD4C5F">
        <w:rPr>
          <w:rFonts w:asciiTheme="majorHAnsi" w:hAnsiTheme="majorHAnsi" w:cstheme="majorHAnsi"/>
          <w:color w:val="000000" w:themeColor="text1"/>
          <w:sz w:val="14"/>
        </w:rPr>
        <w:t xml:space="preserve">to the </w:t>
      </w:r>
      <w:r w:rsidRPr="00AD4C5F">
        <w:rPr>
          <w:rStyle w:val="Style13ptBold"/>
          <w:rFonts w:asciiTheme="majorHAnsi" w:hAnsiTheme="majorHAnsi" w:cstheme="majorHAnsi"/>
          <w:color w:val="000000" w:themeColor="text1"/>
          <w:sz w:val="14"/>
        </w:rPr>
        <w:t>shore</w:t>
      </w:r>
      <w:r w:rsidRPr="00AD4C5F">
        <w:rPr>
          <w:rFonts w:asciiTheme="majorHAnsi" w:hAnsiTheme="majorHAnsi" w:cstheme="majorHAnsi"/>
          <w:color w:val="000000" w:themeColor="text1"/>
          <w:sz w:val="14"/>
        </w:rPr>
        <w:t xml:space="preserve"> at Jamestown Landing.” </w:t>
      </w:r>
      <w:r w:rsidRPr="00AD4C5F">
        <w:rPr>
          <w:rStyle w:val="Style13ptBold"/>
          <w:rFonts w:asciiTheme="majorHAnsi" w:hAnsiTheme="majorHAnsi" w:cstheme="majorHAnsi"/>
          <w:color w:val="000000" w:themeColor="text1"/>
          <w:sz w:val="14"/>
        </w:rPr>
        <w:t>However</w:t>
      </w:r>
      <w:r w:rsidRPr="00AD4C5F">
        <w:rPr>
          <w:rFonts w:asciiTheme="majorHAnsi" w:hAnsiTheme="majorHAnsi" w:cstheme="majorHAnsi"/>
          <w:color w:val="000000" w:themeColor="text1"/>
          <w:sz w:val="14"/>
        </w:rPr>
        <w:t xml:space="preserve">, a friend—a Black friend—ignited my nuclear paranoia by sharing theories about when it might happen and who faced the greatest threat. </w:t>
      </w:r>
      <w:proofErr w:type="gramStart"/>
      <w:r w:rsidRPr="00AD4C5F">
        <w:rPr>
          <w:rFonts w:asciiTheme="majorHAnsi" w:hAnsiTheme="majorHAnsi" w:cstheme="majorHAnsi"/>
          <w:color w:val="000000" w:themeColor="text1"/>
          <w:sz w:val="14"/>
        </w:rPr>
        <w:t>In an attempt to</w:t>
      </w:r>
      <w:proofErr w:type="gramEnd"/>
      <w:r w:rsidRPr="00AD4C5F">
        <w:rPr>
          <w:rFonts w:asciiTheme="majorHAnsi" w:hAnsiTheme="majorHAnsi" w:cstheme="majorHAnsi"/>
          <w:color w:val="000000" w:themeColor="text1"/>
          <w:sz w:val="14"/>
        </w:rPr>
        <w:t xml:space="preserve"> ease my friend’s fear, I leaned in to listen but accidentally toppled down the rabbit hole too. I forked through curated news feeds. I sifted through “fake news,” “actual news,” and foreign news sources. Suddenly, an idea took root: </w:t>
      </w:r>
      <w:r w:rsidRPr="00AD4C5F">
        <w:rPr>
          <w:rStyle w:val="Style13ptBold"/>
          <w:rFonts w:asciiTheme="majorHAnsi" w:hAnsiTheme="majorHAnsi" w:cstheme="majorHAnsi"/>
          <w:color w:val="000000" w:themeColor="text1"/>
          <w:sz w:val="14"/>
          <w:highlight w:val="green"/>
        </w:rPr>
        <w:t xml:space="preserve">nuclear strike would </w:t>
      </w:r>
      <w:r w:rsidRPr="00AD4C5F">
        <w:rPr>
          <w:rStyle w:val="StyleUnderline"/>
          <w:rFonts w:asciiTheme="majorHAnsi" w:hAnsiTheme="majorHAnsi" w:cstheme="majorHAnsi"/>
          <w:color w:val="000000" w:themeColor="text1"/>
          <w:highlight w:val="green"/>
        </w:rPr>
        <w:t>disproportionately impact Black</w:t>
      </w:r>
      <w:r w:rsidRPr="00AD4C5F">
        <w:rPr>
          <w:rStyle w:val="StyleUnderline"/>
          <w:rFonts w:asciiTheme="majorHAnsi" w:hAnsiTheme="majorHAnsi" w:cstheme="majorHAnsi"/>
          <w:color w:val="000000" w:themeColor="text1"/>
        </w:rPr>
        <w:t xml:space="preserve"> people</w:t>
      </w:r>
      <w:r w:rsidRPr="00AD4C5F">
        <w:rPr>
          <w:rStyle w:val="Style13ptBold"/>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highlight w:val="green"/>
        </w:rPr>
        <w:t>brown</w:t>
      </w:r>
      <w:r w:rsidRPr="00AD4C5F">
        <w:rPr>
          <w:rStyle w:val="StyleUnderline"/>
          <w:rFonts w:asciiTheme="majorHAnsi" w:hAnsiTheme="majorHAnsi" w:cstheme="majorHAnsi"/>
          <w:color w:val="000000" w:themeColor="text1"/>
        </w:rPr>
        <w:t xml:space="preserve"> people</w:t>
      </w:r>
      <w:r w:rsidRPr="00AD4C5F">
        <w:rPr>
          <w:rStyle w:val="Style13ptBold"/>
          <w:rFonts w:asciiTheme="majorHAnsi" w:hAnsiTheme="majorHAnsi" w:cstheme="majorHAnsi"/>
          <w:color w:val="000000" w:themeColor="text1"/>
          <w:sz w:val="14"/>
        </w:rPr>
        <w:t xml:space="preserve">, </w:t>
      </w:r>
      <w:r w:rsidRPr="00AD4C5F">
        <w:rPr>
          <w:rStyle w:val="Style13ptBold"/>
          <w:rFonts w:asciiTheme="majorHAnsi" w:hAnsiTheme="majorHAnsi" w:cstheme="majorHAnsi"/>
          <w:color w:val="000000" w:themeColor="text1"/>
          <w:sz w:val="14"/>
          <w:highlight w:val="green"/>
        </w:rPr>
        <w:t xml:space="preserve">and </w:t>
      </w:r>
      <w:r w:rsidRPr="00AD4C5F">
        <w:rPr>
          <w:rStyle w:val="StyleUnderline"/>
          <w:rFonts w:asciiTheme="majorHAnsi" w:hAnsiTheme="majorHAnsi" w:cstheme="majorHAnsi"/>
          <w:color w:val="000000" w:themeColor="text1"/>
          <w:highlight w:val="green"/>
        </w:rPr>
        <w:t>low-income individuals</w:t>
      </w:r>
      <w:r w:rsidRPr="00AD4C5F">
        <w:rPr>
          <w:rStyle w:val="Style13ptBold"/>
          <w:rFonts w:asciiTheme="majorHAnsi" w:hAnsiTheme="majorHAnsi" w:cstheme="majorHAnsi"/>
          <w:color w:val="000000" w:themeColor="text1"/>
          <w:sz w:val="14"/>
          <w:highlight w:val="green"/>
        </w:rPr>
        <w:t xml:space="preserve">. </w:t>
      </w:r>
      <w:r w:rsidRPr="00AD4C5F">
        <w:rPr>
          <w:rStyle w:val="Style13ptBold"/>
          <w:rFonts w:asciiTheme="majorHAnsi" w:hAnsiTheme="majorHAnsi" w:cstheme="majorHAnsi"/>
          <w:color w:val="000000" w:themeColor="text1"/>
          <w:sz w:val="14"/>
        </w:rPr>
        <w:t xml:space="preserve">North Korea won’t target the plain sight racists of </w:t>
      </w:r>
      <w:r w:rsidRPr="00AD4C5F">
        <w:rPr>
          <w:rStyle w:val="StyleUnderline"/>
          <w:rFonts w:asciiTheme="majorHAnsi" w:hAnsiTheme="majorHAnsi" w:cstheme="majorHAnsi"/>
          <w:color w:val="000000" w:themeColor="text1"/>
        </w:rPr>
        <w:t>Portland</w:t>
      </w:r>
      <w:r w:rsidRPr="00AD4C5F">
        <w:rPr>
          <w:rFonts w:asciiTheme="majorHAnsi" w:hAnsiTheme="majorHAnsi" w:cstheme="majorHAnsi"/>
          <w:color w:val="000000" w:themeColor="text1"/>
          <w:sz w:val="14"/>
        </w:rPr>
        <w:t xml:space="preserve">, Oregon, </w:t>
      </w:r>
      <w:r w:rsidRPr="00AD4C5F">
        <w:rPr>
          <w:rStyle w:val="Style13ptBold"/>
          <w:rFonts w:asciiTheme="majorHAnsi" w:hAnsiTheme="majorHAnsi" w:cstheme="majorHAnsi"/>
          <w:color w:val="000000" w:themeColor="text1"/>
          <w:sz w:val="14"/>
        </w:rPr>
        <w:t xml:space="preserve">the violently </w:t>
      </w:r>
      <w:proofErr w:type="spellStart"/>
      <w:r w:rsidRPr="00AD4C5F">
        <w:rPr>
          <w:rStyle w:val="Style13ptBold"/>
          <w:rFonts w:asciiTheme="majorHAnsi" w:hAnsiTheme="majorHAnsi" w:cstheme="majorHAnsi"/>
          <w:color w:val="000000" w:themeColor="text1"/>
          <w:sz w:val="14"/>
        </w:rPr>
        <w:t>microaggressive</w:t>
      </w:r>
      <w:proofErr w:type="spellEnd"/>
      <w:r w:rsidRPr="00AD4C5F">
        <w:rPr>
          <w:rStyle w:val="Style13ptBold"/>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liberals</w:t>
      </w:r>
      <w:r w:rsidRPr="00AD4C5F">
        <w:rPr>
          <w:rStyle w:val="Style13ptBold"/>
          <w:rFonts w:asciiTheme="majorHAnsi" w:hAnsiTheme="majorHAnsi" w:cstheme="majorHAnsi"/>
          <w:color w:val="000000" w:themeColor="text1"/>
          <w:sz w:val="14"/>
        </w:rPr>
        <w:t xml:space="preserve"> of the </w:t>
      </w:r>
      <w:r w:rsidRPr="00AD4C5F">
        <w:rPr>
          <w:rStyle w:val="StyleUnderline"/>
          <w:rFonts w:asciiTheme="majorHAnsi" w:hAnsiTheme="majorHAnsi" w:cstheme="majorHAnsi"/>
          <w:color w:val="000000" w:themeColor="text1"/>
        </w:rPr>
        <w:t>rural Northwest</w:t>
      </w:r>
      <w:r w:rsidRPr="00AD4C5F">
        <w:rPr>
          <w:rStyle w:val="Style13ptBold"/>
          <w:rFonts w:asciiTheme="majorHAnsi" w:hAnsiTheme="majorHAnsi" w:cstheme="majorHAnsi"/>
          <w:color w:val="000000" w:themeColor="text1"/>
          <w:sz w:val="14"/>
        </w:rPr>
        <w:t xml:space="preserve">, or the white-hooded </w:t>
      </w:r>
      <w:proofErr w:type="spellStart"/>
      <w:r w:rsidRPr="00AD4C5F">
        <w:rPr>
          <w:rStyle w:val="StyleUnderline"/>
          <w:rFonts w:asciiTheme="majorHAnsi" w:hAnsiTheme="majorHAnsi" w:cstheme="majorHAnsi"/>
          <w:color w:val="000000" w:themeColor="text1"/>
        </w:rPr>
        <w:t>klansmen</w:t>
      </w:r>
      <w:proofErr w:type="spellEnd"/>
      <w:r w:rsidRPr="00AD4C5F">
        <w:rPr>
          <w:rFonts w:asciiTheme="majorHAnsi" w:hAnsiTheme="majorHAnsi" w:cstheme="majorHAnsi"/>
          <w:color w:val="000000" w:themeColor="text1"/>
          <w:sz w:val="14"/>
        </w:rPr>
        <w:t xml:space="preserve"> </w:t>
      </w:r>
      <w:r w:rsidRPr="00AD4C5F">
        <w:rPr>
          <w:rStyle w:val="Style13ptBold"/>
          <w:rFonts w:asciiTheme="majorHAnsi" w:hAnsiTheme="majorHAnsi" w:cstheme="majorHAnsi"/>
          <w:color w:val="000000" w:themeColor="text1"/>
          <w:sz w:val="14"/>
        </w:rPr>
        <w:t>of</w:t>
      </w:r>
      <w:r w:rsidRPr="00AD4C5F">
        <w:rPr>
          <w:rFonts w:asciiTheme="majorHAnsi" w:hAnsiTheme="majorHAnsi" w:cstheme="majorHAnsi"/>
          <w:color w:val="000000" w:themeColor="text1"/>
          <w:sz w:val="14"/>
        </w:rPr>
        <w:t xml:space="preserve"> Diamondhead, </w:t>
      </w:r>
      <w:r w:rsidRPr="00AD4C5F">
        <w:rPr>
          <w:rStyle w:val="StyleUnderline"/>
          <w:rFonts w:asciiTheme="majorHAnsi" w:hAnsiTheme="majorHAnsi" w:cstheme="majorHAnsi"/>
          <w:color w:val="000000" w:themeColor="text1"/>
        </w:rPr>
        <w:t>Mississippi</w:t>
      </w:r>
      <w:r w:rsidRPr="00AD4C5F">
        <w:rPr>
          <w:rStyle w:val="Style13ptBold"/>
          <w:rFonts w:asciiTheme="majorHAnsi" w:hAnsiTheme="majorHAnsi" w:cstheme="majorHAnsi"/>
          <w:color w:val="000000" w:themeColor="text1"/>
          <w:sz w:val="14"/>
        </w:rPr>
        <w:t xml:space="preserve">. No, under the instruction of the supreme leader Kim Jong-un, North Korea will likely </w:t>
      </w:r>
      <w:r w:rsidRPr="00AD4C5F">
        <w:rPr>
          <w:rStyle w:val="Style13ptBold"/>
          <w:rFonts w:asciiTheme="majorHAnsi" w:hAnsiTheme="majorHAnsi" w:cstheme="majorHAnsi"/>
          <w:color w:val="000000" w:themeColor="text1"/>
          <w:sz w:val="14"/>
          <w:highlight w:val="green"/>
        </w:rPr>
        <w:t xml:space="preserve">strike </w:t>
      </w:r>
      <w:r w:rsidRPr="00AD4C5F">
        <w:rPr>
          <w:rStyle w:val="StyleUnderline"/>
          <w:rFonts w:asciiTheme="majorHAnsi" w:hAnsiTheme="majorHAnsi" w:cstheme="majorHAnsi"/>
          <w:color w:val="000000" w:themeColor="text1"/>
          <w:highlight w:val="green"/>
        </w:rPr>
        <w:t>densely populated urban areas</w:t>
      </w:r>
      <w:r w:rsidRPr="00AD4C5F">
        <w:rPr>
          <w:rFonts w:asciiTheme="majorHAnsi" w:hAnsiTheme="majorHAnsi" w:cstheme="majorHAnsi"/>
          <w:color w:val="000000" w:themeColor="text1"/>
          <w:sz w:val="14"/>
        </w:rPr>
        <w:t xml:space="preserve">, such as Los Angeles, Chicago, Washington D.C., and New York City. </w:t>
      </w:r>
      <w:r w:rsidRPr="00AD4C5F">
        <w:rPr>
          <w:rStyle w:val="Style13ptBold"/>
          <w:rFonts w:asciiTheme="majorHAnsi" w:hAnsiTheme="majorHAnsi" w:cstheme="majorHAnsi"/>
          <w:color w:val="000000" w:themeColor="text1"/>
          <w:sz w:val="14"/>
        </w:rPr>
        <w:t xml:space="preserve">These locations stand-out as targets </w:t>
      </w:r>
      <w:r w:rsidRPr="00AD4C5F">
        <w:rPr>
          <w:rStyle w:val="Style13ptBold"/>
          <w:rFonts w:asciiTheme="majorHAnsi" w:hAnsiTheme="majorHAnsi" w:cstheme="majorHAnsi"/>
          <w:color w:val="000000" w:themeColor="text1"/>
          <w:sz w:val="14"/>
          <w:highlight w:val="green"/>
        </w:rPr>
        <w:t>for</w:t>
      </w:r>
      <w:r w:rsidRPr="00AD4C5F">
        <w:rPr>
          <w:rStyle w:val="Style13ptBold"/>
          <w:rFonts w:asciiTheme="majorHAnsi" w:hAnsiTheme="majorHAnsi" w:cstheme="majorHAnsi"/>
          <w:color w:val="000000" w:themeColor="text1"/>
          <w:sz w:val="14"/>
        </w:rPr>
        <w:t xml:space="preserve"> a nuclear strike because they are </w:t>
      </w:r>
      <w:r w:rsidRPr="00AD4C5F">
        <w:rPr>
          <w:rStyle w:val="StyleUnderline"/>
          <w:rFonts w:asciiTheme="majorHAnsi" w:hAnsiTheme="majorHAnsi" w:cstheme="majorHAnsi"/>
          <w:color w:val="000000" w:themeColor="text1"/>
        </w:rPr>
        <w:t>densely populated</w:t>
      </w:r>
      <w:r w:rsidRPr="00AD4C5F">
        <w:rPr>
          <w:rFonts w:asciiTheme="majorHAnsi" w:hAnsiTheme="majorHAnsi" w:cstheme="majorHAnsi"/>
          <w:color w:val="000000" w:themeColor="text1"/>
          <w:sz w:val="14"/>
        </w:rPr>
        <w:t xml:space="preserve"> U.S. population centers. </w:t>
      </w:r>
      <w:r w:rsidRPr="00AD4C5F">
        <w:rPr>
          <w:rStyle w:val="Style13ptBold"/>
          <w:rFonts w:asciiTheme="majorHAnsi" w:hAnsiTheme="majorHAnsi" w:cstheme="majorHAnsi"/>
          <w:color w:val="000000" w:themeColor="text1"/>
          <w:sz w:val="14"/>
        </w:rPr>
        <w:t xml:space="preserve">Attacking the heart of the nation or populous cities would translate to </w:t>
      </w:r>
      <w:r w:rsidRPr="00AD4C5F">
        <w:rPr>
          <w:rStyle w:val="Style13ptBold"/>
          <w:rFonts w:asciiTheme="majorHAnsi" w:hAnsiTheme="majorHAnsi" w:cstheme="majorHAnsi"/>
          <w:color w:val="000000" w:themeColor="text1"/>
          <w:sz w:val="14"/>
          <w:highlight w:val="green"/>
        </w:rPr>
        <w:t>more casualties</w:t>
      </w:r>
      <w:r w:rsidRPr="00AD4C5F">
        <w:rPr>
          <w:rFonts w:asciiTheme="majorHAnsi" w:hAnsiTheme="majorHAnsi" w:cstheme="majorHAnsi"/>
          <w:color w:val="000000" w:themeColor="text1"/>
          <w:sz w:val="14"/>
        </w:rPr>
        <w:t xml:space="preserve">. With that in mind, it’s not lost on me that </w:t>
      </w:r>
      <w:r w:rsidRPr="00AD4C5F">
        <w:rPr>
          <w:rStyle w:val="Style13ptBold"/>
          <w:rFonts w:asciiTheme="majorHAnsi" w:hAnsiTheme="majorHAnsi" w:cstheme="majorHAnsi"/>
          <w:color w:val="000000" w:themeColor="text1"/>
          <w:sz w:val="14"/>
        </w:rPr>
        <w:t xml:space="preserve">the most populous </w:t>
      </w:r>
      <w:r w:rsidRPr="00AD4C5F">
        <w:rPr>
          <w:rStyle w:val="Style13ptBold"/>
          <w:rFonts w:asciiTheme="majorHAnsi" w:hAnsiTheme="majorHAnsi" w:cstheme="majorHAnsi"/>
          <w:color w:val="000000" w:themeColor="text1"/>
          <w:sz w:val="14"/>
          <w:highlight w:val="green"/>
        </w:rPr>
        <w:t>cities</w:t>
      </w:r>
      <w:r w:rsidRPr="00AD4C5F">
        <w:rPr>
          <w:rStyle w:val="Style13ptBold"/>
          <w:rFonts w:asciiTheme="majorHAnsi" w:hAnsiTheme="majorHAnsi" w:cstheme="majorHAnsi"/>
          <w:color w:val="000000" w:themeColor="text1"/>
          <w:sz w:val="14"/>
        </w:rPr>
        <w:t xml:space="preserve"> in the United States </w:t>
      </w:r>
      <w:r w:rsidRPr="00AD4C5F">
        <w:rPr>
          <w:rStyle w:val="Style13ptBold"/>
          <w:rFonts w:asciiTheme="majorHAnsi" w:hAnsiTheme="majorHAnsi" w:cstheme="majorHAnsi"/>
          <w:color w:val="000000" w:themeColor="text1"/>
          <w:sz w:val="14"/>
          <w:highlight w:val="green"/>
        </w:rPr>
        <w:t>boast sizeable</w:t>
      </w:r>
      <w:r w:rsidRPr="00AD4C5F">
        <w:rPr>
          <w:rStyle w:val="Style13ptBold"/>
          <w:rFonts w:asciiTheme="majorHAnsi" w:hAnsiTheme="majorHAnsi" w:cstheme="majorHAnsi"/>
          <w:color w:val="000000" w:themeColor="text1"/>
          <w:sz w:val="14"/>
        </w:rPr>
        <w:t xml:space="preserve"> diverse populations, or more plainly put: </w:t>
      </w:r>
      <w:r w:rsidRPr="00AD4C5F">
        <w:rPr>
          <w:rStyle w:val="StyleUnderline"/>
          <w:rFonts w:asciiTheme="majorHAnsi" w:hAnsiTheme="majorHAnsi" w:cstheme="majorHAnsi"/>
          <w:color w:val="000000" w:themeColor="text1"/>
          <w:highlight w:val="green"/>
        </w:rPr>
        <w:t>Black populations</w:t>
      </w:r>
      <w:r w:rsidRPr="00AD4C5F">
        <w:rPr>
          <w:rStyle w:val="Style13ptBold"/>
          <w:rFonts w:asciiTheme="majorHAnsi" w:hAnsiTheme="majorHAnsi" w:cstheme="majorHAnsi"/>
          <w:color w:val="000000" w:themeColor="text1"/>
          <w:sz w:val="14"/>
        </w:rPr>
        <w:t xml:space="preserve">. </w:t>
      </w:r>
      <w:proofErr w:type="gramStart"/>
      <w:r w:rsidRPr="00AD4C5F">
        <w:rPr>
          <w:rFonts w:asciiTheme="majorHAnsi" w:hAnsiTheme="majorHAnsi" w:cstheme="majorHAnsi"/>
          <w:color w:val="000000" w:themeColor="text1"/>
          <w:sz w:val="14"/>
        </w:rPr>
        <w:t>This shit</w:t>
      </w:r>
      <w:proofErr w:type="gramEnd"/>
      <w:r w:rsidRPr="00AD4C5F">
        <w:rPr>
          <w:rFonts w:asciiTheme="majorHAnsi" w:hAnsiTheme="majorHAnsi" w:cstheme="majorHAnsi"/>
          <w:color w:val="000000" w:themeColor="text1"/>
          <w:sz w:val="14"/>
        </w:rPr>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AD4C5F">
        <w:rPr>
          <w:rStyle w:val="Style13ptBold"/>
          <w:rFonts w:asciiTheme="majorHAnsi" w:hAnsiTheme="majorHAnsi" w:cstheme="majorHAnsi"/>
          <w:color w:val="000000" w:themeColor="text1"/>
          <w:sz w:val="14"/>
        </w:rPr>
        <w:t xml:space="preserve">The practice of preparing for a nuclear holocaust </w:t>
      </w:r>
      <w:r w:rsidRPr="00AD4C5F">
        <w:rPr>
          <w:rStyle w:val="StyleUnderline"/>
          <w:rFonts w:asciiTheme="majorHAnsi" w:hAnsiTheme="majorHAnsi" w:cstheme="majorHAnsi"/>
          <w:color w:val="000000" w:themeColor="text1"/>
        </w:rPr>
        <w:t>sometimes feels comical</w:t>
      </w:r>
      <w:r w:rsidRPr="00AD4C5F">
        <w:rPr>
          <w:rStyle w:val="Style13ptBold"/>
          <w:rFonts w:asciiTheme="majorHAnsi" w:hAnsiTheme="majorHAnsi" w:cstheme="majorHAnsi"/>
          <w:color w:val="000000" w:themeColor="text1"/>
          <w:sz w:val="14"/>
        </w:rPr>
        <w:t>, particularly when acknowledging that there has long been a war on Black people in this country</w:t>
      </w:r>
      <w:r w:rsidRPr="00AD4C5F">
        <w:rPr>
          <w:rFonts w:asciiTheme="majorHAnsi" w:hAnsiTheme="majorHAnsi" w:cstheme="majorHAnsi"/>
          <w:color w:val="000000" w:themeColor="text1"/>
          <w:sz w:val="14"/>
        </w:rPr>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AD4C5F">
        <w:rPr>
          <w:rStyle w:val="Style13ptBold"/>
          <w:rFonts w:asciiTheme="majorHAnsi" w:hAnsiTheme="majorHAnsi" w:cstheme="majorHAnsi"/>
          <w:color w:val="000000" w:themeColor="text1"/>
          <w:sz w:val="14"/>
        </w:rPr>
        <w:t xml:space="preserve"> </w:t>
      </w:r>
      <w:proofErr w:type="gramStart"/>
      <w:r w:rsidRPr="00AD4C5F">
        <w:rPr>
          <w:rStyle w:val="Style13ptBold"/>
          <w:rFonts w:asciiTheme="majorHAnsi" w:hAnsiTheme="majorHAnsi" w:cstheme="majorHAnsi"/>
          <w:color w:val="000000" w:themeColor="text1"/>
          <w:sz w:val="14"/>
        </w:rPr>
        <w:t xml:space="preserve">In </w:t>
      </w:r>
      <w:r w:rsidRPr="00AD4C5F">
        <w:rPr>
          <w:rStyle w:val="StyleUnderline"/>
          <w:rFonts w:asciiTheme="majorHAnsi" w:hAnsiTheme="majorHAnsi" w:cstheme="majorHAnsi"/>
          <w:color w:val="000000" w:themeColor="text1"/>
        </w:rPr>
        <w:t>light</w:t>
      </w:r>
      <w:r w:rsidRPr="00AD4C5F">
        <w:rPr>
          <w:rStyle w:val="Style13ptBold"/>
          <w:rFonts w:asciiTheme="majorHAnsi" w:hAnsiTheme="majorHAnsi" w:cstheme="majorHAnsi"/>
          <w:color w:val="000000" w:themeColor="text1"/>
          <w:sz w:val="14"/>
        </w:rPr>
        <w:t xml:space="preserve"> of</w:t>
      </w:r>
      <w:proofErr w:type="gramEnd"/>
      <w:r w:rsidRPr="00AD4C5F">
        <w:rPr>
          <w:rStyle w:val="Style13ptBold"/>
          <w:rFonts w:asciiTheme="majorHAnsi" w:hAnsiTheme="majorHAnsi" w:cstheme="majorHAnsi"/>
          <w:color w:val="000000" w:themeColor="text1"/>
          <w:sz w:val="14"/>
        </w:rPr>
        <w:t xml:space="preserve"> this homecoming, we now flirt with a </w:t>
      </w:r>
      <w:r w:rsidRPr="00AD4C5F">
        <w:rPr>
          <w:rStyle w:val="StyleUnderline"/>
          <w:rFonts w:asciiTheme="majorHAnsi" w:hAnsiTheme="majorHAnsi" w:cstheme="majorHAnsi"/>
          <w:color w:val="000000" w:themeColor="text1"/>
        </w:rPr>
        <w:t>new, larger fear of a Black genocide</w:t>
      </w:r>
      <w:r w:rsidRPr="00AD4C5F">
        <w:rPr>
          <w:rFonts w:asciiTheme="majorHAnsi" w:hAnsiTheme="majorHAnsi" w:cstheme="majorHAnsi"/>
          <w:color w:val="000000" w:themeColor="text1"/>
          <w:sz w:val="14"/>
        </w:rPr>
        <w:t xml:space="preserve">. </w:t>
      </w:r>
      <w:r w:rsidRPr="00AD4C5F">
        <w:rPr>
          <w:rStyle w:val="Style13ptBold"/>
          <w:rFonts w:asciiTheme="majorHAnsi" w:hAnsiTheme="majorHAnsi" w:cstheme="majorHAnsi"/>
          <w:color w:val="000000" w:themeColor="text1"/>
          <w:sz w:val="14"/>
        </w:rPr>
        <w:t xml:space="preserve">America has always worked </w:t>
      </w:r>
      <w:r w:rsidRPr="00AD4C5F">
        <w:rPr>
          <w:rStyle w:val="Style13ptBold"/>
          <w:rFonts w:asciiTheme="majorHAnsi" w:hAnsiTheme="majorHAnsi" w:cstheme="majorHAnsi"/>
          <w:color w:val="000000" w:themeColor="text1"/>
          <w:sz w:val="14"/>
        </w:rPr>
        <w:lastRenderedPageBreak/>
        <w:t xml:space="preserve">towards Black eradication through a </w:t>
      </w:r>
      <w:r w:rsidRPr="00AD4C5F">
        <w:rPr>
          <w:rStyle w:val="StyleUnderline"/>
          <w:rFonts w:asciiTheme="majorHAnsi" w:hAnsiTheme="majorHAnsi" w:cstheme="majorHAnsi"/>
          <w:color w:val="000000" w:themeColor="text1"/>
        </w:rPr>
        <w:t>steady stream of life-threatening inequality</w:t>
      </w:r>
      <w:r w:rsidRPr="00AD4C5F">
        <w:rPr>
          <w:rStyle w:val="Style13ptBold"/>
          <w:rFonts w:asciiTheme="majorHAnsi" w:hAnsiTheme="majorHAnsi" w:cstheme="majorHAnsi"/>
          <w:color w:val="000000" w:themeColor="text1"/>
          <w:sz w:val="14"/>
        </w:rPr>
        <w:t xml:space="preserve">, but </w:t>
      </w:r>
      <w:r w:rsidRPr="00AD4C5F">
        <w:rPr>
          <w:rStyle w:val="StyleUnderline"/>
          <w:rFonts w:asciiTheme="majorHAnsi" w:hAnsiTheme="majorHAnsi" w:cstheme="majorHAnsi"/>
          <w:color w:val="000000" w:themeColor="text1"/>
          <w:highlight w:val="green"/>
        </w:rPr>
        <w:t>nuclear war on American soil would be swift</w:t>
      </w:r>
      <w:r w:rsidRPr="00AD4C5F">
        <w:rPr>
          <w:rFonts w:asciiTheme="majorHAnsi" w:hAnsiTheme="majorHAnsi" w:cstheme="majorHAnsi"/>
          <w:color w:val="000000" w:themeColor="text1"/>
          <w:sz w:val="14"/>
          <w:highlight w:val="green"/>
        </w:rPr>
        <w:t>.</w:t>
      </w:r>
      <w:r w:rsidRPr="00AD4C5F">
        <w:rPr>
          <w:rFonts w:asciiTheme="majorHAnsi" w:hAnsiTheme="majorHAnsi" w:cstheme="majorHAnsi"/>
          <w:color w:val="000000" w:themeColor="text1"/>
          <w:sz w:val="14"/>
        </w:rPr>
        <w:t xml:space="preserve"> And </w:t>
      </w:r>
      <w:r w:rsidRPr="00AD4C5F">
        <w:rPr>
          <w:rStyle w:val="Style13ptBold"/>
          <w:rFonts w:asciiTheme="majorHAnsi" w:hAnsiTheme="majorHAnsi" w:cstheme="majorHAnsi"/>
          <w:color w:val="000000" w:themeColor="text1"/>
          <w:sz w:val="14"/>
          <w:highlight w:val="green"/>
        </w:rPr>
        <w:t xml:space="preserve">for this </w:t>
      </w:r>
      <w:proofErr w:type="gramStart"/>
      <w:r w:rsidRPr="00AD4C5F">
        <w:rPr>
          <w:rStyle w:val="Style13ptBold"/>
          <w:rFonts w:asciiTheme="majorHAnsi" w:hAnsiTheme="majorHAnsi" w:cstheme="majorHAnsi"/>
          <w:color w:val="000000" w:themeColor="text1"/>
          <w:sz w:val="14"/>
          <w:highlight w:val="green"/>
        </w:rPr>
        <w:t>reason</w:t>
      </w:r>
      <w:proofErr w:type="gramEnd"/>
      <w:r w:rsidRPr="00AD4C5F">
        <w:rPr>
          <w:rStyle w:val="Style13ptBold"/>
          <w:rFonts w:asciiTheme="majorHAnsi" w:hAnsiTheme="majorHAnsi" w:cstheme="majorHAnsi"/>
          <w:color w:val="000000" w:themeColor="text1"/>
          <w:sz w:val="14"/>
          <w:highlight w:val="green"/>
        </w:rPr>
        <w:t xml:space="preserve"> I’ve grown </w:t>
      </w:r>
      <w:r w:rsidRPr="00AD4C5F">
        <w:rPr>
          <w:rStyle w:val="StyleUnderline"/>
          <w:rFonts w:asciiTheme="majorHAnsi" w:hAnsiTheme="majorHAnsi" w:cstheme="majorHAnsi"/>
          <w:color w:val="000000" w:themeColor="text1"/>
          <w:highlight w:val="green"/>
        </w:rPr>
        <w:t>tired</w:t>
      </w:r>
      <w:r w:rsidRPr="00AD4C5F">
        <w:rPr>
          <w:rStyle w:val="Style13ptBold"/>
          <w:rFonts w:asciiTheme="majorHAnsi" w:hAnsiTheme="majorHAnsi" w:cstheme="majorHAnsi"/>
          <w:color w:val="000000" w:themeColor="text1"/>
          <w:sz w:val="14"/>
          <w:highlight w:val="green"/>
        </w:rPr>
        <w:t xml:space="preserve"> of </w:t>
      </w:r>
      <w:r w:rsidRPr="00AD4C5F">
        <w:rPr>
          <w:rStyle w:val="StyleUnderline"/>
          <w:rFonts w:asciiTheme="majorHAnsi" w:hAnsiTheme="majorHAnsi" w:cstheme="majorHAnsi"/>
          <w:color w:val="000000" w:themeColor="text1"/>
          <w:highlight w:val="green"/>
        </w:rPr>
        <w:t>whiteness</w:t>
      </w:r>
      <w:r w:rsidRPr="00AD4C5F">
        <w:rPr>
          <w:rFonts w:asciiTheme="majorHAnsi" w:hAnsiTheme="majorHAnsi" w:cstheme="majorHAnsi"/>
          <w:color w:val="000000" w:themeColor="text1"/>
          <w:sz w:val="14"/>
          <w:highlight w:val="green"/>
        </w:rPr>
        <w:t xml:space="preserve"> </w:t>
      </w:r>
      <w:r w:rsidRPr="00AD4C5F">
        <w:rPr>
          <w:rStyle w:val="Style13ptBold"/>
          <w:rFonts w:asciiTheme="majorHAnsi" w:hAnsiTheme="majorHAnsi" w:cstheme="majorHAnsi"/>
          <w:color w:val="000000" w:themeColor="text1"/>
          <w:sz w:val="14"/>
          <w:highlight w:val="green"/>
        </w:rPr>
        <w:t xml:space="preserve">being at the </w:t>
      </w:r>
      <w:r w:rsidRPr="00AD4C5F">
        <w:rPr>
          <w:rStyle w:val="StyleUnderline"/>
          <w:rFonts w:asciiTheme="majorHAnsi" w:hAnsiTheme="majorHAnsi" w:cstheme="majorHAnsi"/>
          <w:color w:val="000000" w:themeColor="text1"/>
          <w:highlight w:val="green"/>
        </w:rPr>
        <w:t>center of the nuclear conversation</w:t>
      </w:r>
      <w:r w:rsidRPr="00AD4C5F">
        <w:rPr>
          <w:rStyle w:val="Style13ptBold"/>
          <w:rFonts w:asciiTheme="majorHAnsi" w:hAnsiTheme="majorHAnsi" w:cstheme="majorHAnsi"/>
          <w:color w:val="000000" w:themeColor="text1"/>
          <w:sz w:val="14"/>
          <w:highlight w:val="green"/>
        </w:rPr>
        <w:t xml:space="preserve">. The </w:t>
      </w:r>
      <w:r w:rsidRPr="00AD4C5F">
        <w:rPr>
          <w:rStyle w:val="StyleUnderline"/>
          <w:rFonts w:asciiTheme="majorHAnsi" w:hAnsiTheme="majorHAnsi" w:cstheme="majorHAnsi"/>
          <w:color w:val="000000" w:themeColor="text1"/>
          <w:highlight w:val="green"/>
        </w:rPr>
        <w:t>race-neutral approach</w:t>
      </w:r>
      <w:r w:rsidRPr="00AD4C5F">
        <w:rPr>
          <w:rStyle w:val="StyleUnderline"/>
          <w:rFonts w:asciiTheme="majorHAnsi" w:hAnsiTheme="majorHAnsi" w:cstheme="majorHAnsi"/>
          <w:color w:val="000000" w:themeColor="text1"/>
        </w:rPr>
        <w:t xml:space="preserve"> to the dialogue</w:t>
      </w:r>
      <w:r w:rsidRPr="00AD4C5F">
        <w:rPr>
          <w:rStyle w:val="Style13ptBold"/>
          <w:rFonts w:asciiTheme="majorHAnsi" w:hAnsiTheme="majorHAnsi" w:cstheme="majorHAnsi"/>
          <w:color w:val="000000" w:themeColor="text1"/>
          <w:sz w:val="14"/>
        </w:rPr>
        <w:t xml:space="preserve">, and a tendency to continue to promote the idea that missiles will land in </w:t>
      </w:r>
      <w:r w:rsidRPr="00AD4C5F">
        <w:rPr>
          <w:rStyle w:val="StyleUnderline"/>
          <w:rFonts w:asciiTheme="majorHAnsi" w:hAnsiTheme="majorHAnsi" w:cstheme="majorHAnsi"/>
          <w:color w:val="000000" w:themeColor="text1"/>
        </w:rPr>
        <w:t>suburban</w:t>
      </w:r>
      <w:r w:rsidRPr="00AD4C5F">
        <w:rPr>
          <w:rStyle w:val="Style13ptBold"/>
          <w:rFonts w:asciiTheme="majorHAnsi" w:hAnsiTheme="majorHAnsi" w:cstheme="majorHAnsi"/>
          <w:color w:val="000000" w:themeColor="text1"/>
          <w:sz w:val="14"/>
        </w:rPr>
        <w:t xml:space="preserve"> and </w:t>
      </w:r>
      <w:r w:rsidRPr="00AD4C5F">
        <w:rPr>
          <w:rStyle w:val="StyleUnderline"/>
          <w:rFonts w:asciiTheme="majorHAnsi" w:hAnsiTheme="majorHAnsi" w:cstheme="majorHAnsi"/>
          <w:color w:val="000000" w:themeColor="text1"/>
        </w:rPr>
        <w:t>rural backyards</w:t>
      </w:r>
      <w:r w:rsidRPr="00AD4C5F">
        <w:rPr>
          <w:rStyle w:val="Style13ptBold"/>
          <w:rFonts w:asciiTheme="majorHAnsi" w:hAnsiTheme="majorHAnsi" w:cstheme="majorHAnsi"/>
          <w:color w:val="000000" w:themeColor="text1"/>
          <w:sz w:val="14"/>
        </w:rPr>
        <w:t xml:space="preserve">, instead of inner-city playgrounds, </w:t>
      </w:r>
      <w:r w:rsidRPr="00AD4C5F">
        <w:rPr>
          <w:rStyle w:val="Style13ptBold"/>
          <w:rFonts w:asciiTheme="majorHAnsi" w:hAnsiTheme="majorHAnsi" w:cstheme="majorHAnsi"/>
          <w:color w:val="000000" w:themeColor="text1"/>
          <w:sz w:val="14"/>
          <w:highlight w:val="green"/>
        </w:rPr>
        <w:t xml:space="preserve">is </w:t>
      </w:r>
      <w:r w:rsidRPr="00AD4C5F">
        <w:rPr>
          <w:rStyle w:val="StyleUnderline"/>
          <w:rFonts w:asciiTheme="majorHAnsi" w:hAnsiTheme="majorHAnsi" w:cstheme="majorHAnsi"/>
          <w:color w:val="000000" w:themeColor="text1"/>
          <w:highlight w:val="green"/>
        </w:rPr>
        <w:t>false</w:t>
      </w:r>
      <w:r w:rsidRPr="00AD4C5F">
        <w:rPr>
          <w:rStyle w:val="Style13ptBold"/>
          <w:rFonts w:asciiTheme="majorHAnsi" w:hAnsiTheme="majorHAnsi" w:cstheme="majorHAnsi"/>
          <w:color w:val="000000" w:themeColor="text1"/>
          <w:sz w:val="14"/>
        </w:rPr>
        <w:t xml:space="preserve">. </w:t>
      </w:r>
      <w:r w:rsidRPr="00AD4C5F">
        <w:rPr>
          <w:rFonts w:asciiTheme="majorHAnsi" w:hAnsiTheme="majorHAnsi" w:cstheme="majorHAnsi"/>
          <w:color w:val="000000" w:themeColor="text1"/>
          <w:sz w:val="14"/>
        </w:rPr>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AD4C5F">
        <w:rPr>
          <w:rStyle w:val="Style13ptBold"/>
          <w:rFonts w:asciiTheme="majorHAnsi" w:hAnsiTheme="majorHAnsi" w:cstheme="majorHAnsi"/>
          <w:color w:val="000000" w:themeColor="text1"/>
          <w:sz w:val="14"/>
          <w:highlight w:val="green"/>
        </w:rPr>
        <w:t>devastation</w:t>
      </w:r>
      <w:r w:rsidRPr="00AD4C5F">
        <w:rPr>
          <w:rStyle w:val="Style13ptBold"/>
          <w:rFonts w:asciiTheme="majorHAnsi" w:hAnsiTheme="majorHAnsi" w:cstheme="majorHAnsi"/>
          <w:color w:val="000000" w:themeColor="text1"/>
          <w:sz w:val="14"/>
        </w:rPr>
        <w:t xml:space="preserve"> from the attack </w:t>
      </w:r>
      <w:r w:rsidRPr="00AD4C5F">
        <w:rPr>
          <w:rStyle w:val="Style13ptBold"/>
          <w:rFonts w:asciiTheme="majorHAnsi" w:hAnsiTheme="majorHAnsi" w:cstheme="majorHAnsi"/>
          <w:color w:val="000000" w:themeColor="text1"/>
          <w:sz w:val="14"/>
          <w:highlight w:val="green"/>
        </w:rPr>
        <w:t>is</w:t>
      </w:r>
      <w:r w:rsidRPr="00AD4C5F">
        <w:rPr>
          <w:rStyle w:val="Style13ptBold"/>
          <w:rFonts w:asciiTheme="majorHAnsi" w:hAnsiTheme="majorHAnsi" w:cstheme="majorHAnsi"/>
          <w:color w:val="000000" w:themeColor="text1"/>
          <w:sz w:val="14"/>
        </w:rPr>
        <w:t xml:space="preserve"> </w:t>
      </w:r>
      <w:r w:rsidRPr="00AD4C5F">
        <w:rPr>
          <w:rStyle w:val="StyleUnderline"/>
          <w:rFonts w:asciiTheme="majorHAnsi" w:hAnsiTheme="majorHAnsi" w:cstheme="majorHAnsi"/>
          <w:color w:val="000000" w:themeColor="text1"/>
        </w:rPr>
        <w:t xml:space="preserve">completely </w:t>
      </w:r>
      <w:proofErr w:type="gramStart"/>
      <w:r w:rsidRPr="00AD4C5F">
        <w:rPr>
          <w:rStyle w:val="StyleUnderline"/>
          <w:rFonts w:asciiTheme="majorHAnsi" w:hAnsiTheme="majorHAnsi" w:cstheme="majorHAnsi"/>
          <w:color w:val="000000" w:themeColor="text1"/>
          <w:highlight w:val="green"/>
        </w:rPr>
        <w:t>white-washed</w:t>
      </w:r>
      <w:proofErr w:type="gramEnd"/>
      <w:r w:rsidRPr="00AD4C5F">
        <w:rPr>
          <w:rStyle w:val="Style13ptBold"/>
          <w:rFonts w:asciiTheme="majorHAnsi" w:hAnsiTheme="majorHAnsi" w:cstheme="majorHAnsi"/>
          <w:color w:val="000000" w:themeColor="text1"/>
          <w:sz w:val="14"/>
        </w:rPr>
        <w:t xml:space="preserve">, leaving out the </w:t>
      </w:r>
      <w:r w:rsidRPr="00AD4C5F">
        <w:rPr>
          <w:rStyle w:val="StyleUnderline"/>
          <w:rFonts w:asciiTheme="majorHAnsi" w:hAnsiTheme="majorHAnsi" w:cstheme="majorHAnsi"/>
          <w:color w:val="000000" w:themeColor="text1"/>
        </w:rPr>
        <w:t>more likely victims</w:t>
      </w:r>
      <w:r w:rsidRPr="00AD4C5F">
        <w:rPr>
          <w:rStyle w:val="Style13ptBold"/>
          <w:rFonts w:asciiTheme="majorHAnsi" w:hAnsiTheme="majorHAnsi" w:cstheme="majorHAnsi"/>
          <w:color w:val="000000" w:themeColor="text1"/>
          <w:sz w:val="14"/>
        </w:rPr>
        <w:t xml:space="preserve"> which are the </w:t>
      </w:r>
      <w:r w:rsidRPr="00AD4C5F">
        <w:rPr>
          <w:rStyle w:val="StyleUnderline"/>
          <w:rFonts w:asciiTheme="majorHAnsi" w:hAnsiTheme="majorHAnsi" w:cstheme="majorHAnsi"/>
          <w:color w:val="000000" w:themeColor="text1"/>
        </w:rPr>
        <w:t>more densely populated (Black) areas</w:t>
      </w:r>
      <w:r w:rsidRPr="00AD4C5F">
        <w:rPr>
          <w:rFonts w:asciiTheme="majorHAnsi" w:hAnsiTheme="majorHAnsi" w:cstheme="majorHAnsi"/>
          <w:color w:val="000000" w:themeColor="text1"/>
          <w:sz w:val="14"/>
        </w:rPr>
        <w:t xml:space="preserve">. </w:t>
      </w:r>
      <w:r w:rsidRPr="0010308E">
        <w:rPr>
          <w:rStyle w:val="Style13ptBold"/>
          <w:rFonts w:asciiTheme="majorHAnsi" w:hAnsiTheme="majorHAnsi" w:cstheme="majorHAnsi"/>
          <w:color w:val="000000" w:themeColor="text1"/>
          <w:sz w:val="14"/>
        </w:rPr>
        <w:t xml:space="preserve">Death tolls would be high for white populations, yes, but large-scale losses of Black and brown folks would </w:t>
      </w:r>
      <w:r w:rsidRPr="0010308E">
        <w:rPr>
          <w:rStyle w:val="StyleUnderline"/>
          <w:rFonts w:asciiTheme="majorHAnsi" w:hAnsiTheme="majorHAnsi" w:cstheme="majorHAnsi"/>
          <w:color w:val="000000" w:themeColor="text1"/>
        </w:rPr>
        <w:t>outpace that number</w:t>
      </w:r>
      <w:r w:rsidRPr="0010308E">
        <w:rPr>
          <w:rStyle w:val="Style13ptBold"/>
          <w:rFonts w:asciiTheme="majorHAnsi" w:hAnsiTheme="majorHAnsi" w:cstheme="majorHAnsi"/>
          <w:color w:val="000000" w:themeColor="text1"/>
          <w:sz w:val="14"/>
        </w:rPr>
        <w:t xml:space="preserve">, due to </w:t>
      </w:r>
      <w:r w:rsidRPr="0010308E">
        <w:rPr>
          <w:rStyle w:val="StyleUnderline"/>
          <w:rFonts w:asciiTheme="majorHAnsi" w:hAnsiTheme="majorHAnsi" w:cstheme="majorHAnsi"/>
          <w:color w:val="000000" w:themeColor="text1"/>
        </w:rPr>
        <w:t>placement</w:t>
      </w:r>
      <w:r w:rsidRPr="0010308E">
        <w:rPr>
          <w:rStyle w:val="Style13ptBold"/>
          <w:rFonts w:asciiTheme="majorHAnsi" w:hAnsiTheme="majorHAnsi" w:cstheme="majorHAnsi"/>
          <w:color w:val="000000" w:themeColor="text1"/>
          <w:sz w:val="14"/>
        </w:rPr>
        <w:t xml:space="preserve"> and </w:t>
      </w:r>
      <w:r w:rsidRPr="0010308E">
        <w:rPr>
          <w:rStyle w:val="StyleUnderline"/>
          <w:rFonts w:asciiTheme="majorHAnsi" w:hAnsiTheme="majorHAnsi" w:cstheme="majorHAnsi"/>
          <w:color w:val="000000" w:themeColor="text1"/>
        </w:rPr>
        <w:t>poverty</w:t>
      </w:r>
      <w:r w:rsidRPr="0010308E">
        <w:rPr>
          <w:rStyle w:val="Style13ptBold"/>
          <w:rFonts w:asciiTheme="majorHAnsi" w:hAnsiTheme="majorHAnsi" w:cstheme="majorHAnsi"/>
          <w:color w:val="000000" w:themeColor="text1"/>
          <w:sz w:val="14"/>
        </w:rPr>
        <w:t xml:space="preserve">. That number would be pushed higher by limited access to premium </w:t>
      </w:r>
      <w:r w:rsidRPr="0010308E">
        <w:rPr>
          <w:rStyle w:val="StyleUnderline"/>
          <w:rFonts w:asciiTheme="majorHAnsi" w:hAnsiTheme="majorHAnsi" w:cstheme="majorHAnsi"/>
          <w:color w:val="000000" w:themeColor="text1"/>
        </w:rPr>
        <w:t>health care</w:t>
      </w:r>
      <w:r w:rsidRPr="0010308E">
        <w:rPr>
          <w:rStyle w:val="Style13ptBold"/>
          <w:rFonts w:asciiTheme="majorHAnsi" w:hAnsiTheme="majorHAnsi" w:cstheme="majorHAnsi"/>
          <w:color w:val="000000" w:themeColor="text1"/>
          <w:sz w:val="14"/>
        </w:rPr>
        <w:t xml:space="preserve">, </w:t>
      </w:r>
      <w:r w:rsidRPr="0010308E">
        <w:rPr>
          <w:rStyle w:val="StyleUnderline"/>
          <w:rFonts w:asciiTheme="majorHAnsi" w:hAnsiTheme="majorHAnsi" w:cstheme="majorHAnsi"/>
          <w:color w:val="000000" w:themeColor="text1"/>
        </w:rPr>
        <w:t>wealth</w:t>
      </w:r>
      <w:r w:rsidRPr="0010308E">
        <w:rPr>
          <w:rStyle w:val="Style13ptBold"/>
          <w:rFonts w:asciiTheme="majorHAnsi" w:hAnsiTheme="majorHAnsi" w:cstheme="majorHAnsi"/>
          <w:color w:val="000000" w:themeColor="text1"/>
          <w:sz w:val="14"/>
        </w:rPr>
        <w:t xml:space="preserve">, and </w:t>
      </w:r>
      <w:r w:rsidRPr="0010308E">
        <w:rPr>
          <w:rStyle w:val="StyleUnderline"/>
          <w:rFonts w:asciiTheme="majorHAnsi" w:hAnsiTheme="majorHAnsi" w:cstheme="majorHAnsi"/>
          <w:color w:val="000000" w:themeColor="text1"/>
        </w:rPr>
        <w:t>resources</w:t>
      </w:r>
      <w:r w:rsidRPr="0010308E">
        <w:rPr>
          <w:rStyle w:val="Style13ptBold"/>
          <w:rFonts w:asciiTheme="majorHAnsi" w:hAnsiTheme="majorHAnsi" w:cstheme="majorHAnsi"/>
          <w:color w:val="000000" w:themeColor="text1"/>
          <w:sz w:val="14"/>
        </w:rPr>
        <w:t xml:space="preserve">. The effects of radiation sickness, burns, compounded injuries, and malnutrition would throttle Black and brown communities and would </w:t>
      </w:r>
      <w:r w:rsidRPr="0010308E">
        <w:rPr>
          <w:rStyle w:val="StyleUnderline"/>
          <w:rFonts w:asciiTheme="majorHAnsi" w:hAnsiTheme="majorHAnsi" w:cstheme="majorHAnsi"/>
          <w:color w:val="000000" w:themeColor="text1"/>
        </w:rPr>
        <w:t>mark us for generations</w:t>
      </w:r>
      <w:r w:rsidRPr="0010308E">
        <w:rPr>
          <w:rStyle w:val="Style13ptBold"/>
          <w:rFonts w:asciiTheme="majorHAnsi" w:hAnsiTheme="majorHAnsi" w:cstheme="majorHAnsi"/>
          <w:color w:val="000000" w:themeColor="text1"/>
          <w:sz w:val="14"/>
        </w:rPr>
        <w:t xml:space="preserve">. It’s for </w:t>
      </w:r>
      <w:r w:rsidRPr="0010308E">
        <w:rPr>
          <w:rStyle w:val="StyleUnderline"/>
          <w:rFonts w:asciiTheme="majorHAnsi" w:hAnsiTheme="majorHAnsi" w:cstheme="majorHAnsi"/>
          <w:color w:val="000000" w:themeColor="text1"/>
        </w:rPr>
        <w:t>that reason</w:t>
      </w:r>
      <w:r w:rsidRPr="0010308E">
        <w:rPr>
          <w:rStyle w:val="Style13ptBold"/>
          <w:rFonts w:asciiTheme="majorHAnsi" w:hAnsiTheme="majorHAnsi" w:cstheme="majorHAnsi"/>
          <w:color w:val="000000" w:themeColor="text1"/>
          <w:sz w:val="14"/>
        </w:rPr>
        <w:t xml:space="preserve"> that we </w:t>
      </w:r>
      <w:proofErr w:type="gramStart"/>
      <w:r w:rsidRPr="0010308E">
        <w:rPr>
          <w:rStyle w:val="Style13ptBold"/>
          <w:rFonts w:asciiTheme="majorHAnsi" w:hAnsiTheme="majorHAnsi" w:cstheme="majorHAnsi"/>
          <w:color w:val="000000" w:themeColor="text1"/>
          <w:sz w:val="14"/>
        </w:rPr>
        <w:t>have to</w:t>
      </w:r>
      <w:proofErr w:type="gramEnd"/>
      <w:r w:rsidRPr="0010308E">
        <w:rPr>
          <w:rStyle w:val="Style13ptBold"/>
          <w:rFonts w:asciiTheme="majorHAnsi" w:hAnsiTheme="majorHAnsi" w:cstheme="majorHAnsi"/>
          <w:color w:val="000000" w:themeColor="text1"/>
          <w:sz w:val="14"/>
        </w:rPr>
        <w:t xml:space="preserve"> do more to foster</w:t>
      </w:r>
      <w:r w:rsidRPr="0010308E">
        <w:rPr>
          <w:rFonts w:asciiTheme="majorHAnsi" w:hAnsiTheme="majorHAnsi" w:cstheme="majorHAnsi"/>
          <w:color w:val="000000" w:themeColor="text1"/>
          <w:sz w:val="14"/>
        </w:rPr>
        <w:t xml:space="preserve"> disaster </w:t>
      </w:r>
      <w:r w:rsidRPr="0010308E">
        <w:rPr>
          <w:rStyle w:val="Style13ptBold"/>
          <w:rFonts w:asciiTheme="majorHAnsi" w:hAnsiTheme="majorHAnsi" w:cstheme="majorHAnsi"/>
          <w:color w:val="000000" w:themeColor="text1"/>
          <w:sz w:val="14"/>
        </w:rPr>
        <w:t xml:space="preserve">preparedness among Black people where we can. Black people </w:t>
      </w:r>
      <w:r w:rsidRPr="0010308E">
        <w:rPr>
          <w:rStyle w:val="StyleUnderline"/>
          <w:rFonts w:asciiTheme="majorHAnsi" w:hAnsiTheme="majorHAnsi" w:cstheme="majorHAnsi"/>
          <w:color w:val="000000" w:themeColor="text1"/>
        </w:rPr>
        <w:t>deserve the space</w:t>
      </w:r>
      <w:r w:rsidRPr="0010308E">
        <w:rPr>
          <w:rStyle w:val="Style13ptBold"/>
          <w:rFonts w:asciiTheme="majorHAnsi" w:hAnsiTheme="majorHAnsi" w:cstheme="majorHAnsi"/>
          <w:color w:val="000000" w:themeColor="text1"/>
          <w:sz w:val="14"/>
        </w:rPr>
        <w:t xml:space="preserve"> to </w:t>
      </w:r>
      <w:r w:rsidRPr="0010308E">
        <w:rPr>
          <w:rStyle w:val="StyleUnderline"/>
          <w:rFonts w:asciiTheme="majorHAnsi" w:hAnsiTheme="majorHAnsi" w:cstheme="majorHAnsi"/>
          <w:color w:val="000000" w:themeColor="text1"/>
        </w:rPr>
        <w:t>explore nuclear unease</w:t>
      </w:r>
      <w:r w:rsidRPr="0010308E">
        <w:rPr>
          <w:rStyle w:val="Style13ptBold"/>
          <w:rFonts w:asciiTheme="majorHAnsi" w:hAnsiTheme="majorHAnsi" w:cstheme="majorHAnsi"/>
          <w:color w:val="000000" w:themeColor="text1"/>
          <w:sz w:val="14"/>
        </w:rPr>
        <w:t xml:space="preserve">, </w:t>
      </w:r>
      <w:r w:rsidRPr="0010308E">
        <w:rPr>
          <w:rStyle w:val="StyleUnderline"/>
          <w:rFonts w:asciiTheme="majorHAnsi" w:hAnsiTheme="majorHAnsi" w:cstheme="majorHAnsi"/>
          <w:color w:val="000000" w:themeColor="text1"/>
        </w:rPr>
        <w:t>even if we have competing threats, anxieties</w:t>
      </w:r>
      <w:r w:rsidRPr="0010308E">
        <w:rPr>
          <w:rFonts w:asciiTheme="majorHAnsi" w:hAnsiTheme="majorHAnsi" w:cstheme="majorHAnsi"/>
          <w:color w:val="000000" w:themeColor="text1"/>
          <w:sz w:val="14"/>
        </w:rPr>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w:t>
      </w:r>
      <w:r w:rsidRPr="00AD4C5F">
        <w:rPr>
          <w:rFonts w:asciiTheme="majorHAnsi" w:hAnsiTheme="majorHAnsi" w:cstheme="majorHAnsi"/>
          <w:color w:val="000000" w:themeColor="text1"/>
          <w:sz w:val="14"/>
        </w:rPr>
        <w:t xml:space="preserve"> disproportionate representation in lower quality housing stock, and our relative lack of mobility, etc.</w:t>
      </w:r>
    </w:p>
    <w:p w14:paraId="318DDB13" w14:textId="77777777" w:rsidR="00F142A0" w:rsidRPr="00AD4C5F" w:rsidRDefault="00F142A0" w:rsidP="00F142A0">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3 -- </w:t>
      </w:r>
      <w:r w:rsidRPr="00AD4C5F">
        <w:rPr>
          <w:rFonts w:asciiTheme="majorHAnsi" w:hAnsiTheme="majorHAnsi" w:cstheme="majorHAnsi"/>
          <w:color w:val="000000" w:themeColor="text1"/>
        </w:rPr>
        <w:t>Debating political solutions is an iterative process that uses the academy as a site of movement building that creates a bulwark against Trump’s fascism.</w:t>
      </w:r>
    </w:p>
    <w:p w14:paraId="2A1A40D8" w14:textId="77777777" w:rsidR="00F142A0" w:rsidRPr="00AD4C5F" w:rsidRDefault="00F142A0" w:rsidP="00F142A0">
      <w:pPr>
        <w:rPr>
          <w:rFonts w:asciiTheme="majorHAnsi" w:hAnsiTheme="majorHAnsi" w:cstheme="majorHAnsi"/>
          <w:color w:val="000000" w:themeColor="text1"/>
        </w:rPr>
      </w:pPr>
      <w:r w:rsidRPr="00AD4C5F">
        <w:rPr>
          <w:rFonts w:asciiTheme="majorHAnsi" w:hAnsiTheme="majorHAnsi" w:cstheme="majorHAnsi"/>
          <w:color w:val="000000" w:themeColor="text1"/>
        </w:rPr>
        <w:t xml:space="preserve">Keeanga-Yamahtta </w:t>
      </w:r>
      <w:r w:rsidRPr="00AD4C5F">
        <w:rPr>
          <w:rStyle w:val="Heading5Char"/>
          <w:rFonts w:cstheme="majorHAnsi"/>
          <w:color w:val="000000" w:themeColor="text1"/>
        </w:rPr>
        <w:t>Taylor 17</w:t>
      </w:r>
      <w:r w:rsidRPr="00AD4C5F">
        <w:rPr>
          <w:rFonts w:asciiTheme="majorHAnsi" w:hAnsiTheme="majorHAnsi" w:cstheme="majorHAnsi"/>
          <w:color w:val="000000" w:themeColor="text1"/>
        </w:rPr>
        <w:t xml:space="preserve">, assistant professor of African American studies at Princeton University [“Home Is the Crucible of Struggle,” </w:t>
      </w:r>
      <w:r w:rsidRPr="00AD4C5F">
        <w:rPr>
          <w:rFonts w:asciiTheme="majorHAnsi" w:hAnsiTheme="majorHAnsi" w:cstheme="majorHAnsi"/>
          <w:i/>
          <w:color w:val="000000" w:themeColor="text1"/>
        </w:rPr>
        <w:t>American Quarterly</w:t>
      </w:r>
      <w:r w:rsidRPr="00AD4C5F">
        <w:rPr>
          <w:rFonts w:asciiTheme="majorHAnsi" w:hAnsiTheme="majorHAnsi" w:cstheme="majorHAnsi"/>
          <w:color w:val="000000" w:themeColor="text1"/>
        </w:rPr>
        <w:t>, Vol. 69, No. 2, June 2017, p. 229-233, Accessed Online through Emory Libraries]</w:t>
      </w:r>
    </w:p>
    <w:p w14:paraId="4C36693F" w14:textId="77777777" w:rsidR="00F142A0" w:rsidRPr="00D4665B" w:rsidRDefault="00F142A0" w:rsidP="00F142A0">
      <w:pPr>
        <w:rPr>
          <w:rFonts w:asciiTheme="majorHAnsi" w:hAnsiTheme="majorHAnsi" w:cstheme="majorHAnsi"/>
          <w:color w:val="000000" w:themeColor="text1"/>
          <w:szCs w:val="26"/>
        </w:rPr>
      </w:pPr>
      <w:r w:rsidRPr="00AD4C5F">
        <w:rPr>
          <w:rStyle w:val="TitleChar"/>
          <w:rFonts w:asciiTheme="majorHAnsi" w:hAnsiTheme="majorHAnsi" w:cstheme="majorHAnsi"/>
          <w:b/>
          <w:color w:val="000000" w:themeColor="text1"/>
          <w:szCs w:val="26"/>
        </w:rPr>
        <w:t>Creating home</w:t>
      </w:r>
      <w:r w:rsidRPr="00AD4C5F">
        <w:rPr>
          <w:rFonts w:asciiTheme="majorHAnsi" w:hAnsiTheme="majorHAnsi" w:cstheme="majorHAnsi"/>
          <w:color w:val="000000" w:themeColor="text1"/>
          <w:szCs w:val="26"/>
        </w:rPr>
        <w:t xml:space="preserve">, or what may also be described as a struggle to belong, </w:t>
      </w:r>
      <w:r w:rsidRPr="00AD4C5F">
        <w:rPr>
          <w:rStyle w:val="TitleChar"/>
          <w:rFonts w:asciiTheme="majorHAnsi" w:hAnsiTheme="majorHAnsi" w:cstheme="majorHAnsi"/>
          <w:b/>
          <w:color w:val="000000" w:themeColor="text1"/>
          <w:szCs w:val="26"/>
        </w:rPr>
        <w:t>has always been political in the U</w:t>
      </w:r>
      <w:r w:rsidRPr="00AD4C5F">
        <w:rPr>
          <w:rFonts w:asciiTheme="majorHAnsi" w:hAnsiTheme="majorHAnsi" w:cstheme="majorHAnsi"/>
          <w:color w:val="000000" w:themeColor="text1"/>
          <w:szCs w:val="26"/>
        </w:rPr>
        <w:t xml:space="preserve">nited </w:t>
      </w:r>
      <w:r w:rsidRPr="00AD4C5F">
        <w:rPr>
          <w:rStyle w:val="TitleChar"/>
          <w:rFonts w:asciiTheme="majorHAnsi" w:hAnsiTheme="majorHAnsi" w:cstheme="majorHAnsi"/>
          <w:b/>
          <w:color w:val="000000" w:themeColor="text1"/>
          <w:szCs w:val="26"/>
        </w:rPr>
        <w:t>S</w:t>
      </w:r>
      <w:r w:rsidRPr="00AD4C5F">
        <w:rPr>
          <w:rFonts w:asciiTheme="majorHAnsi" w:hAnsiTheme="majorHAnsi" w:cstheme="majorHAnsi"/>
          <w:color w:val="000000" w:themeColor="text1"/>
          <w:szCs w:val="26"/>
        </w:rPr>
        <w:t xml:space="preserve">tates. </w:t>
      </w:r>
      <w:r w:rsidRPr="00AD4C5F">
        <w:rPr>
          <w:rStyle w:val="TitleChar"/>
          <w:rFonts w:asciiTheme="majorHAnsi" w:hAnsiTheme="majorHAnsi" w:cstheme="majorHAnsi"/>
          <w:b/>
          <w:color w:val="000000" w:themeColor="text1"/>
          <w:szCs w:val="26"/>
        </w:rPr>
        <w:t>In a country founded on</w:t>
      </w:r>
      <w:r w:rsidRPr="00AD4C5F">
        <w:rPr>
          <w:rFonts w:asciiTheme="majorHAnsi" w:hAnsiTheme="majorHAnsi" w:cstheme="majorHAnsi"/>
          <w:color w:val="000000" w:themeColor="text1"/>
          <w:szCs w:val="26"/>
        </w:rPr>
        <w:t xml:space="preserve"> the </w:t>
      </w:r>
      <w:r w:rsidRPr="00AD4C5F">
        <w:rPr>
          <w:rStyle w:val="TitleChar"/>
          <w:rFonts w:asciiTheme="majorHAnsi" w:hAnsiTheme="majorHAnsi" w:cstheme="majorHAnsi"/>
          <w:b/>
          <w:color w:val="000000" w:themeColor="text1"/>
          <w:szCs w:val="26"/>
        </w:rPr>
        <w:t>extermination</w:t>
      </w:r>
      <w:r w:rsidRPr="00AD4C5F">
        <w:rPr>
          <w:rFonts w:asciiTheme="majorHAnsi" w:hAnsiTheme="majorHAnsi" w:cstheme="majorHAnsi"/>
          <w:color w:val="000000" w:themeColor="text1"/>
          <w:szCs w:val="26"/>
        </w:rPr>
        <w:t xml:space="preserve"> of its indigenous population, </w:t>
      </w:r>
      <w:r w:rsidRPr="00AD4C5F">
        <w:rPr>
          <w:rStyle w:val="TitleChar"/>
          <w:rFonts w:asciiTheme="majorHAnsi" w:hAnsiTheme="majorHAnsi" w:cstheme="majorHAnsi"/>
          <w:b/>
          <w:color w:val="000000" w:themeColor="text1"/>
          <w:szCs w:val="26"/>
        </w:rPr>
        <w:t>whose wealth was derived from</w:t>
      </w:r>
      <w:r w:rsidRPr="00AD4C5F">
        <w:rPr>
          <w:rFonts w:asciiTheme="majorHAnsi" w:hAnsiTheme="majorHAnsi" w:cstheme="majorHAnsi"/>
          <w:color w:val="000000" w:themeColor="text1"/>
          <w:szCs w:val="26"/>
        </w:rPr>
        <w:t xml:space="preserve"> the forced labor of </w:t>
      </w:r>
      <w:r w:rsidRPr="00AD4C5F">
        <w:rPr>
          <w:rStyle w:val="TitleChar"/>
          <w:rFonts w:asciiTheme="majorHAnsi" w:hAnsiTheme="majorHAnsi" w:cstheme="majorHAnsi"/>
          <w:b/>
          <w:color w:val="000000" w:themeColor="text1"/>
          <w:szCs w:val="26"/>
        </w:rPr>
        <w:t>the enslaved</w:t>
      </w:r>
      <w:r w:rsidRPr="00AD4C5F">
        <w:rPr>
          <w:rFonts w:asciiTheme="majorHAnsi" w:hAnsiTheme="majorHAnsi" w:cstheme="majorHAnsi"/>
          <w:color w:val="000000" w:themeColor="text1"/>
          <w:szCs w:val="26"/>
        </w:rPr>
        <w:t>, and for whom that wealth was multiplied a trillion times over through the violent expropriation of waves upon waves of immigrant labor—</w:t>
      </w:r>
      <w:r w:rsidRPr="00AD4C5F">
        <w:rPr>
          <w:rStyle w:val="TitleChar"/>
          <w:rFonts w:asciiTheme="majorHAnsi" w:hAnsiTheme="majorHAnsi" w:cstheme="majorHAnsi"/>
          <w:b/>
          <w:color w:val="000000" w:themeColor="text1"/>
          <w:szCs w:val="26"/>
        </w:rPr>
        <w:t>to stay or belong has been brutally contested</w:t>
      </w:r>
      <w:r w:rsidRPr="00AD4C5F">
        <w:rPr>
          <w:rFonts w:asciiTheme="majorHAnsi" w:hAnsiTheme="majorHAnsi" w:cstheme="majorHAnsi"/>
          <w:color w:val="000000" w:themeColor="text1"/>
          <w:szCs w:val="26"/>
        </w:rPr>
        <w:t xml:space="preserve"> and valiantly fought to achieve. In other words, </w:t>
      </w:r>
      <w:r w:rsidRPr="00AD4C5F">
        <w:rPr>
          <w:rStyle w:val="TitleChar"/>
          <w:rFonts w:asciiTheme="majorHAnsi" w:hAnsiTheme="majorHAnsi" w:cstheme="majorHAnsi"/>
          <w:b/>
          <w:color w:val="000000" w:themeColor="text1"/>
          <w:szCs w:val="26"/>
        </w:rPr>
        <w:t>we share a history of repression and resistance in the</w:t>
      </w:r>
      <w:r w:rsidRPr="00AD4C5F">
        <w:rPr>
          <w:rFonts w:asciiTheme="majorHAnsi" w:hAnsiTheme="majorHAnsi" w:cstheme="majorHAnsi"/>
          <w:color w:val="000000" w:themeColor="text1"/>
          <w:szCs w:val="26"/>
        </w:rPr>
        <w:t xml:space="preserve"> elemental, human </w:t>
      </w:r>
      <w:r w:rsidRPr="00AD4C5F">
        <w:rPr>
          <w:rStyle w:val="TitleChar"/>
          <w:rFonts w:asciiTheme="majorHAnsi" w:hAnsiTheme="majorHAnsi" w:cstheme="majorHAnsi"/>
          <w:b/>
          <w:color w:val="000000" w:themeColor="text1"/>
          <w:szCs w:val="26"/>
        </w:rPr>
        <w:t>struggle</w:t>
      </w:r>
      <w:r w:rsidRPr="00AD4C5F">
        <w:rPr>
          <w:rFonts w:asciiTheme="majorHAnsi" w:hAnsiTheme="majorHAnsi" w:cstheme="majorHAnsi"/>
          <w:color w:val="000000" w:themeColor="text1"/>
          <w:szCs w:val="26"/>
        </w:rPr>
        <w:t xml:space="preserve"> to belong, </w:t>
      </w:r>
      <w:r w:rsidRPr="00AD4C5F">
        <w:rPr>
          <w:rStyle w:val="TitleChar"/>
          <w:rFonts w:asciiTheme="majorHAnsi" w:hAnsiTheme="majorHAnsi" w:cstheme="majorHAnsi"/>
          <w:b/>
          <w:color w:val="000000" w:themeColor="text1"/>
          <w:szCs w:val="26"/>
        </w:rPr>
        <w:t xml:space="preserve">to be home. Those various battles over land rights and citizenship; the right to work and housing; the right to vote, speak, and organize have all been </w:t>
      </w:r>
      <w:proofErr w:type="gramStart"/>
      <w:r w:rsidRPr="00AD4C5F">
        <w:rPr>
          <w:rStyle w:val="TitleChar"/>
          <w:rFonts w:asciiTheme="majorHAnsi" w:hAnsiTheme="majorHAnsi" w:cstheme="majorHAnsi"/>
          <w:b/>
          <w:color w:val="000000" w:themeColor="text1"/>
          <w:szCs w:val="26"/>
        </w:rPr>
        <w:t>in an effort to</w:t>
      </w:r>
      <w:proofErr w:type="gramEnd"/>
      <w:r w:rsidRPr="00AD4C5F">
        <w:rPr>
          <w:rStyle w:val="TitleChar"/>
          <w:rFonts w:asciiTheme="majorHAnsi" w:hAnsiTheme="majorHAnsi" w:cstheme="majorHAnsi"/>
          <w:b/>
          <w:color w:val="000000" w:themeColor="text1"/>
          <w:szCs w:val="26"/>
        </w:rPr>
        <w:t xml:space="preserve"> reshape</w:t>
      </w:r>
      <w:r w:rsidRPr="00AD4C5F">
        <w:rPr>
          <w:rFonts w:asciiTheme="majorHAnsi" w:hAnsiTheme="majorHAnsi" w:cstheme="majorHAnsi"/>
          <w:color w:val="000000" w:themeColor="text1"/>
          <w:szCs w:val="26"/>
        </w:rPr>
        <w:t xml:space="preserve"> or reform </w:t>
      </w:r>
      <w:r w:rsidRPr="00AD4C5F">
        <w:rPr>
          <w:rStyle w:val="TitleChar"/>
          <w:rFonts w:asciiTheme="majorHAnsi" w:hAnsiTheme="majorHAnsi" w:cstheme="majorHAnsi"/>
          <w:b/>
          <w:color w:val="000000" w:themeColor="text1"/>
          <w:szCs w:val="26"/>
        </w:rPr>
        <w:t>the</w:t>
      </w:r>
      <w:r w:rsidRPr="00AD4C5F">
        <w:rPr>
          <w:rFonts w:asciiTheme="majorHAnsi" w:hAnsiTheme="majorHAnsi" w:cstheme="majorHAnsi"/>
          <w:color w:val="000000" w:themeColor="text1"/>
          <w:szCs w:val="26"/>
        </w:rPr>
        <w:t xml:space="preserve"> injustice and </w:t>
      </w:r>
      <w:r w:rsidRPr="00AD4C5F">
        <w:rPr>
          <w:rStyle w:val="TitleChar"/>
          <w:rFonts w:asciiTheme="majorHAnsi" w:hAnsiTheme="majorHAnsi" w:cstheme="majorHAnsi"/>
          <w:b/>
          <w:color w:val="000000" w:themeColor="text1"/>
          <w:szCs w:val="26"/>
        </w:rPr>
        <w:t>oppression that shapes the</w:t>
      </w:r>
      <w:r w:rsidRPr="00AD4C5F">
        <w:rPr>
          <w:rFonts w:asciiTheme="majorHAnsi" w:hAnsiTheme="majorHAnsi" w:cstheme="majorHAnsi"/>
          <w:color w:val="000000" w:themeColor="text1"/>
          <w:szCs w:val="26"/>
        </w:rPr>
        <w:t xml:space="preserve"> daily </w:t>
      </w:r>
      <w:r w:rsidRPr="00AD4C5F">
        <w:rPr>
          <w:rStyle w:val="TitleChar"/>
          <w:rFonts w:asciiTheme="majorHAnsi" w:hAnsiTheme="majorHAnsi" w:cstheme="majorHAnsi"/>
          <w:b/>
          <w:color w:val="000000" w:themeColor="text1"/>
          <w:szCs w:val="26"/>
        </w:rPr>
        <w:t>lives of most people</w:t>
      </w:r>
      <w:r w:rsidRPr="00AD4C5F">
        <w:rPr>
          <w:rFonts w:asciiTheme="majorHAnsi" w:hAnsiTheme="majorHAnsi" w:cstheme="majorHAnsi"/>
          <w:color w:val="000000" w:themeColor="text1"/>
          <w:szCs w:val="26"/>
        </w:rPr>
        <w:t xml:space="preserve"> in this country. In this persistent quest, </w:t>
      </w:r>
      <w:r w:rsidRPr="00AD4C5F">
        <w:rPr>
          <w:rStyle w:val="TitleChar"/>
          <w:rFonts w:asciiTheme="majorHAnsi" w:hAnsiTheme="majorHAnsi" w:cstheme="majorHAnsi"/>
          <w:b/>
          <w:color w:val="000000" w:themeColor="text1"/>
          <w:szCs w:val="26"/>
          <w:highlight w:val="green"/>
        </w:rPr>
        <w:t>we</w:t>
      </w:r>
      <w:r w:rsidRPr="00AD4C5F">
        <w:rPr>
          <w:rStyle w:val="TitleChar"/>
          <w:rFonts w:asciiTheme="majorHAnsi" w:hAnsiTheme="majorHAnsi" w:cstheme="majorHAnsi"/>
          <w:b/>
          <w:color w:val="000000" w:themeColor="text1"/>
          <w:szCs w:val="26"/>
        </w:rPr>
        <w:t xml:space="preserve"> now </w:t>
      </w:r>
      <w:proofErr w:type="gramStart"/>
      <w:r w:rsidRPr="00AD4C5F">
        <w:rPr>
          <w:rStyle w:val="TitleChar"/>
          <w:rFonts w:asciiTheme="majorHAnsi" w:hAnsiTheme="majorHAnsi" w:cstheme="majorHAnsi"/>
          <w:b/>
          <w:color w:val="000000" w:themeColor="text1"/>
          <w:szCs w:val="26"/>
          <w:highlight w:val="green"/>
        </w:rPr>
        <w:t xml:space="preserve">enter </w:t>
      </w:r>
      <w:r w:rsidRPr="00AD4C5F">
        <w:rPr>
          <w:rStyle w:val="TitleChar"/>
          <w:rFonts w:asciiTheme="majorHAnsi" w:hAnsiTheme="majorHAnsi" w:cstheme="majorHAnsi"/>
          <w:b/>
          <w:color w:val="000000" w:themeColor="text1"/>
          <w:szCs w:val="26"/>
        </w:rPr>
        <w:t>into</w:t>
      </w:r>
      <w:proofErr w:type="gramEnd"/>
      <w:r w:rsidRPr="00AD4C5F">
        <w:rPr>
          <w:rStyle w:val="TitleChar"/>
          <w:rFonts w:asciiTheme="majorHAnsi" w:hAnsiTheme="majorHAnsi" w:cstheme="majorHAnsi"/>
          <w:b/>
          <w:color w:val="000000" w:themeColor="text1"/>
          <w:szCs w:val="26"/>
        </w:rPr>
        <w:t xml:space="preserve"> </w:t>
      </w:r>
      <w:r w:rsidRPr="00AD4C5F">
        <w:rPr>
          <w:rStyle w:val="TitleChar"/>
          <w:rFonts w:asciiTheme="majorHAnsi" w:hAnsiTheme="majorHAnsi" w:cstheme="majorHAnsi"/>
          <w:b/>
          <w:color w:val="000000" w:themeColor="text1"/>
          <w:szCs w:val="26"/>
          <w:highlight w:val="green"/>
        </w:rPr>
        <w:t>a period of</w:t>
      </w:r>
      <w:r w:rsidRPr="00AD4C5F">
        <w:rPr>
          <w:rFonts w:asciiTheme="majorHAnsi" w:hAnsiTheme="majorHAnsi" w:cstheme="majorHAnsi"/>
          <w:color w:val="000000" w:themeColor="text1"/>
          <w:szCs w:val="26"/>
        </w:rPr>
        <w:t xml:space="preserve"> both certainty and </w:t>
      </w:r>
      <w:r w:rsidRPr="00AD4C5F">
        <w:rPr>
          <w:rStyle w:val="TitleChar"/>
          <w:rFonts w:asciiTheme="majorHAnsi" w:hAnsiTheme="majorHAnsi" w:cstheme="majorHAnsi"/>
          <w:b/>
          <w:color w:val="000000" w:themeColor="text1"/>
          <w:szCs w:val="26"/>
          <w:highlight w:val="green"/>
        </w:rPr>
        <w:t>uncertainty</w:t>
      </w:r>
      <w:r w:rsidRPr="00AD4C5F">
        <w:rPr>
          <w:rFonts w:asciiTheme="majorHAnsi" w:hAnsiTheme="majorHAnsi" w:cstheme="majorHAnsi"/>
          <w:color w:val="000000" w:themeColor="text1"/>
          <w:szCs w:val="26"/>
        </w:rPr>
        <w:t xml:space="preserve">. We can be certain that the administration of Donald </w:t>
      </w:r>
      <w:r w:rsidRPr="00AD4C5F">
        <w:rPr>
          <w:rStyle w:val="TitleChar"/>
          <w:rFonts w:asciiTheme="majorHAnsi" w:hAnsiTheme="majorHAnsi" w:cstheme="majorHAnsi"/>
          <w:b/>
          <w:color w:val="000000" w:themeColor="text1"/>
          <w:szCs w:val="26"/>
          <w:highlight w:val="green"/>
        </w:rPr>
        <w:t>Trump</w:t>
      </w:r>
      <w:r w:rsidRPr="00AD4C5F">
        <w:rPr>
          <w:rStyle w:val="TitleChar"/>
          <w:rFonts w:asciiTheme="majorHAnsi" w:hAnsiTheme="majorHAnsi" w:cstheme="majorHAnsi"/>
          <w:b/>
          <w:color w:val="000000" w:themeColor="text1"/>
          <w:szCs w:val="26"/>
        </w:rPr>
        <w:t xml:space="preserve"> will pursue </w:t>
      </w:r>
      <w:r w:rsidRPr="00AD4C5F">
        <w:rPr>
          <w:rStyle w:val="TitleChar"/>
          <w:rFonts w:asciiTheme="majorHAnsi" w:hAnsiTheme="majorHAnsi" w:cstheme="majorHAnsi"/>
          <w:b/>
          <w:color w:val="000000" w:themeColor="text1"/>
          <w:szCs w:val="26"/>
          <w:highlight w:val="green"/>
        </w:rPr>
        <w:t>policies</w:t>
      </w:r>
      <w:r w:rsidRPr="00AD4C5F">
        <w:rPr>
          <w:rStyle w:val="TitleChar"/>
          <w:rFonts w:asciiTheme="majorHAnsi" w:hAnsiTheme="majorHAnsi" w:cstheme="majorHAnsi"/>
          <w:b/>
          <w:color w:val="000000" w:themeColor="text1"/>
          <w:szCs w:val="26"/>
        </w:rPr>
        <w:t xml:space="preserve"> that </w:t>
      </w:r>
      <w:r w:rsidRPr="00AD4C5F">
        <w:rPr>
          <w:rStyle w:val="TitleChar"/>
          <w:rFonts w:asciiTheme="majorHAnsi" w:hAnsiTheme="majorHAnsi" w:cstheme="majorHAnsi"/>
          <w:b/>
          <w:color w:val="000000" w:themeColor="text1"/>
          <w:szCs w:val="26"/>
          <w:highlight w:val="green"/>
        </w:rPr>
        <w:t>will make</w:t>
      </w:r>
      <w:r w:rsidRPr="00AD4C5F">
        <w:rPr>
          <w:rStyle w:val="TitleChar"/>
          <w:rFonts w:asciiTheme="majorHAnsi" w:hAnsiTheme="majorHAnsi" w:cstheme="majorHAnsi"/>
          <w:b/>
          <w:color w:val="000000" w:themeColor="text1"/>
          <w:szCs w:val="26"/>
        </w:rPr>
        <w:t xml:space="preserve"> the </w:t>
      </w:r>
      <w:r w:rsidRPr="00AD4C5F">
        <w:rPr>
          <w:rStyle w:val="TitleChar"/>
          <w:rFonts w:asciiTheme="majorHAnsi" w:hAnsiTheme="majorHAnsi" w:cstheme="majorHAnsi"/>
          <w:b/>
          <w:color w:val="000000" w:themeColor="text1"/>
          <w:szCs w:val="26"/>
          <w:highlight w:val="green"/>
        </w:rPr>
        <w:t>lives</w:t>
      </w:r>
      <w:r w:rsidRPr="00AD4C5F">
        <w:rPr>
          <w:rStyle w:val="TitleChar"/>
          <w:rFonts w:asciiTheme="majorHAnsi" w:hAnsiTheme="majorHAnsi" w:cstheme="majorHAnsi"/>
          <w:b/>
          <w:color w:val="000000" w:themeColor="text1"/>
          <w:szCs w:val="26"/>
        </w:rPr>
        <w:t xml:space="preserve"> of</w:t>
      </w:r>
      <w:r w:rsidRPr="00AD4C5F">
        <w:rPr>
          <w:rFonts w:asciiTheme="majorHAnsi" w:hAnsiTheme="majorHAnsi" w:cstheme="majorHAnsi"/>
          <w:color w:val="000000" w:themeColor="text1"/>
          <w:szCs w:val="26"/>
        </w:rPr>
        <w:t xml:space="preserve"> ordinary </w:t>
      </w:r>
      <w:r w:rsidRPr="00AD4C5F">
        <w:rPr>
          <w:rStyle w:val="TitleChar"/>
          <w:rFonts w:asciiTheme="majorHAnsi" w:hAnsiTheme="majorHAnsi" w:cstheme="majorHAnsi"/>
          <w:b/>
          <w:color w:val="000000" w:themeColor="text1"/>
          <w:szCs w:val="26"/>
        </w:rPr>
        <w:t xml:space="preserve">people </w:t>
      </w:r>
      <w:r w:rsidRPr="00AD4C5F">
        <w:rPr>
          <w:rStyle w:val="StyleUnderline"/>
          <w:rFonts w:asciiTheme="majorHAnsi" w:hAnsiTheme="majorHAnsi" w:cstheme="majorHAnsi"/>
          <w:color w:val="000000" w:themeColor="text1"/>
          <w:szCs w:val="26"/>
          <w:highlight w:val="green"/>
        </w:rPr>
        <w:t>substantially harder</w:t>
      </w:r>
      <w:r w:rsidRPr="00AD4C5F">
        <w:rPr>
          <w:rFonts w:asciiTheme="majorHAnsi" w:hAnsiTheme="majorHAnsi" w:cstheme="majorHAnsi"/>
          <w:color w:val="000000" w:themeColor="text1"/>
          <w:szCs w:val="26"/>
        </w:rPr>
        <w:t xml:space="preserve">. We can be certain that </w:t>
      </w:r>
      <w:r w:rsidRPr="00AD4C5F">
        <w:rPr>
          <w:rStyle w:val="TitleChar"/>
          <w:rFonts w:asciiTheme="majorHAnsi" w:hAnsiTheme="majorHAnsi" w:cstheme="majorHAnsi"/>
          <w:b/>
          <w:color w:val="000000" w:themeColor="text1"/>
          <w:szCs w:val="26"/>
          <w:highlight w:val="green"/>
        </w:rPr>
        <w:t>his administration will attack immigrants</w:t>
      </w:r>
      <w:r w:rsidRPr="00AD4C5F">
        <w:rPr>
          <w:rStyle w:val="TitleChar"/>
          <w:rFonts w:asciiTheme="majorHAnsi" w:hAnsiTheme="majorHAnsi" w:cstheme="majorHAnsi"/>
          <w:b/>
          <w:color w:val="000000" w:themeColor="text1"/>
          <w:szCs w:val="26"/>
        </w:rPr>
        <w:t>. He has promised</w:t>
      </w:r>
      <w:r w:rsidRPr="00AD4C5F">
        <w:rPr>
          <w:rFonts w:asciiTheme="majorHAnsi" w:hAnsiTheme="majorHAnsi" w:cstheme="majorHAnsi"/>
          <w:color w:val="000000" w:themeColor="text1"/>
          <w:szCs w:val="26"/>
        </w:rPr>
        <w:t xml:space="preserve"> to restore </w:t>
      </w:r>
      <w:r w:rsidRPr="00AD4C5F">
        <w:rPr>
          <w:rStyle w:val="TitleChar"/>
          <w:rFonts w:asciiTheme="majorHAnsi" w:hAnsiTheme="majorHAnsi" w:cstheme="majorHAnsi"/>
          <w:b/>
          <w:color w:val="000000" w:themeColor="text1"/>
          <w:szCs w:val="26"/>
        </w:rPr>
        <w:t xml:space="preserve">law and order, which appears to be an invitation for the police to </w:t>
      </w:r>
      <w:r w:rsidRPr="00AD4C5F">
        <w:rPr>
          <w:rStyle w:val="TitleChar"/>
          <w:rFonts w:asciiTheme="majorHAnsi" w:hAnsiTheme="majorHAnsi" w:cstheme="majorHAnsi"/>
          <w:b/>
          <w:color w:val="000000" w:themeColor="text1"/>
          <w:szCs w:val="26"/>
          <w:highlight w:val="green"/>
        </w:rPr>
        <w:t xml:space="preserve">continue </w:t>
      </w:r>
      <w:r w:rsidRPr="00AD4C5F">
        <w:rPr>
          <w:rStyle w:val="TitleChar"/>
          <w:rFonts w:asciiTheme="majorHAnsi" w:hAnsiTheme="majorHAnsi" w:cstheme="majorHAnsi"/>
          <w:b/>
          <w:color w:val="000000" w:themeColor="text1"/>
          <w:szCs w:val="26"/>
        </w:rPr>
        <w:t xml:space="preserve">their </w:t>
      </w:r>
      <w:r w:rsidRPr="00AD4C5F">
        <w:rPr>
          <w:rStyle w:val="TitleChar"/>
          <w:rFonts w:asciiTheme="majorHAnsi" w:hAnsiTheme="majorHAnsi" w:cstheme="majorHAnsi"/>
          <w:b/>
          <w:color w:val="000000" w:themeColor="text1"/>
          <w:szCs w:val="26"/>
          <w:highlight w:val="green"/>
        </w:rPr>
        <w:t>assaults on Black and Brown communities</w:t>
      </w:r>
      <w:r w:rsidRPr="00AD4C5F">
        <w:rPr>
          <w:rStyle w:val="TitleChar"/>
          <w:rFonts w:asciiTheme="majorHAnsi" w:hAnsiTheme="majorHAnsi" w:cstheme="majorHAnsi"/>
          <w:b/>
          <w:color w:val="000000" w:themeColor="text1"/>
          <w:szCs w:val="26"/>
        </w:rPr>
        <w:t>. Trump has bragged about sexually assaulting women while decrying</w:t>
      </w:r>
      <w:r w:rsidRPr="00AD4C5F">
        <w:rPr>
          <w:rFonts w:asciiTheme="majorHAnsi" w:hAnsiTheme="majorHAnsi" w:cstheme="majorHAnsi"/>
          <w:color w:val="000000" w:themeColor="text1"/>
          <w:szCs w:val="26"/>
        </w:rPr>
        <w:t xml:space="preserve"> their rights to </w:t>
      </w:r>
      <w:r w:rsidRPr="00AD4C5F">
        <w:rPr>
          <w:rStyle w:val="TitleChar"/>
          <w:rFonts w:asciiTheme="majorHAnsi" w:hAnsiTheme="majorHAnsi" w:cstheme="majorHAnsi"/>
          <w:b/>
          <w:color w:val="000000" w:themeColor="text1"/>
          <w:szCs w:val="26"/>
        </w:rPr>
        <w:t>reproductive freedom</w:t>
      </w:r>
      <w:r w:rsidRPr="00AD4C5F">
        <w:rPr>
          <w:rFonts w:asciiTheme="majorHAnsi" w:hAnsiTheme="majorHAnsi" w:cstheme="majorHAnsi"/>
          <w:color w:val="000000" w:themeColor="text1"/>
          <w:szCs w:val="26"/>
        </w:rPr>
        <w:t xml:space="preserve">. Trump </w:t>
      </w:r>
      <w:r w:rsidRPr="00AD4C5F">
        <w:rPr>
          <w:rFonts w:asciiTheme="majorHAnsi" w:hAnsiTheme="majorHAnsi" w:cstheme="majorHAnsi"/>
          <w:color w:val="000000" w:themeColor="text1"/>
          <w:szCs w:val="26"/>
        </w:rPr>
        <w:lastRenderedPageBreak/>
        <w:t xml:space="preserve">and </w:t>
      </w:r>
      <w:r w:rsidRPr="00AD4C5F">
        <w:rPr>
          <w:rStyle w:val="TitleChar"/>
          <w:rFonts w:asciiTheme="majorHAnsi" w:hAnsiTheme="majorHAnsi" w:cstheme="majorHAnsi"/>
          <w:b/>
          <w:color w:val="000000" w:themeColor="text1"/>
          <w:szCs w:val="26"/>
          <w:highlight w:val="green"/>
        </w:rPr>
        <w:t>his cohort</w:t>
      </w:r>
      <w:r w:rsidRPr="00AD4C5F">
        <w:rPr>
          <w:rStyle w:val="TitleChar"/>
          <w:rFonts w:asciiTheme="majorHAnsi" w:hAnsiTheme="majorHAnsi" w:cstheme="majorHAnsi"/>
          <w:b/>
          <w:color w:val="000000" w:themeColor="text1"/>
          <w:szCs w:val="26"/>
        </w:rPr>
        <w:t xml:space="preserve"> have all but </w:t>
      </w:r>
      <w:r w:rsidRPr="00AD4C5F">
        <w:rPr>
          <w:rStyle w:val="TitleChar"/>
          <w:rFonts w:asciiTheme="majorHAnsi" w:hAnsiTheme="majorHAnsi" w:cstheme="majorHAnsi"/>
          <w:b/>
          <w:color w:val="000000" w:themeColor="text1"/>
          <w:szCs w:val="26"/>
          <w:highlight w:val="green"/>
        </w:rPr>
        <w:t>declared war on Muslims</w:t>
      </w:r>
      <w:r w:rsidRPr="00AD4C5F">
        <w:rPr>
          <w:rFonts w:asciiTheme="majorHAnsi" w:hAnsiTheme="majorHAnsi" w:cstheme="majorHAnsi"/>
          <w:color w:val="000000" w:themeColor="text1"/>
          <w:szCs w:val="26"/>
        </w:rPr>
        <w:t xml:space="preserve"> in the United States and beyond. </w:t>
      </w:r>
      <w:r w:rsidRPr="00AD4C5F">
        <w:rPr>
          <w:rStyle w:val="TitleChar"/>
          <w:rFonts w:asciiTheme="majorHAnsi" w:hAnsiTheme="majorHAnsi" w:cstheme="majorHAnsi"/>
          <w:b/>
          <w:color w:val="000000" w:themeColor="text1"/>
          <w:szCs w:val="26"/>
          <w:highlight w:val="green"/>
        </w:rPr>
        <w:t>We have seen a revival of the white supremacist Right</w:t>
      </w:r>
      <w:r w:rsidRPr="00AD4C5F">
        <w:rPr>
          <w:rFonts w:asciiTheme="majorHAnsi" w:hAnsiTheme="majorHAnsi" w:cstheme="majorHAnsi"/>
          <w:color w:val="000000" w:themeColor="text1"/>
          <w:szCs w:val="26"/>
        </w:rPr>
        <w:t xml:space="preserve"> and an unleashing of open racial animus. In the month after the election of Trump, over one thousand hate crimes across the country were reported. Since he has taken office, Jewish cemeteries have been desecrated; mosques have been burned; and swastikas have been brandished in acts of vandalism and intimidation. </w:t>
      </w:r>
      <w:r w:rsidRPr="00AD4C5F">
        <w:rPr>
          <w:rStyle w:val="TitleChar"/>
          <w:rFonts w:asciiTheme="majorHAnsi" w:hAnsiTheme="majorHAnsi" w:cstheme="majorHAnsi"/>
          <w:b/>
          <w:color w:val="000000" w:themeColor="text1"/>
          <w:szCs w:val="26"/>
          <w:highlight w:val="green"/>
        </w:rPr>
        <w:t xml:space="preserve">What is uncertain is the extent to which Trump will </w:t>
      </w:r>
      <w:r w:rsidRPr="00AD4C5F">
        <w:rPr>
          <w:rStyle w:val="TitleChar"/>
          <w:rFonts w:asciiTheme="majorHAnsi" w:hAnsiTheme="majorHAnsi" w:cstheme="majorHAnsi"/>
          <w:b/>
          <w:color w:val="000000" w:themeColor="text1"/>
          <w:szCs w:val="26"/>
        </w:rPr>
        <w:t xml:space="preserve">be able to </w:t>
      </w:r>
      <w:r w:rsidRPr="00AD4C5F">
        <w:rPr>
          <w:rStyle w:val="TitleChar"/>
          <w:rFonts w:asciiTheme="majorHAnsi" w:hAnsiTheme="majorHAnsi" w:cstheme="majorHAnsi"/>
          <w:b/>
          <w:color w:val="000000" w:themeColor="text1"/>
          <w:szCs w:val="26"/>
          <w:highlight w:val="green"/>
        </w:rPr>
        <w:t>follow through</w:t>
      </w:r>
      <w:r w:rsidRPr="00AD4C5F">
        <w:rPr>
          <w:rStyle w:val="TitleChar"/>
          <w:rFonts w:asciiTheme="majorHAnsi" w:hAnsiTheme="majorHAnsi" w:cstheme="majorHAnsi"/>
          <w:b/>
          <w:color w:val="000000" w:themeColor="text1"/>
          <w:szCs w:val="26"/>
        </w:rPr>
        <w:t xml:space="preserve"> on his threats</w:t>
      </w:r>
      <w:r w:rsidRPr="00AD4C5F">
        <w:rPr>
          <w:rFonts w:asciiTheme="majorHAnsi" w:hAnsiTheme="majorHAnsi" w:cstheme="majorHAnsi"/>
          <w:color w:val="000000" w:themeColor="text1"/>
          <w:szCs w:val="26"/>
        </w:rPr>
        <w:t xml:space="preserve"> against a variety of communities. </w:t>
      </w:r>
      <w:r w:rsidRPr="00AD4C5F">
        <w:rPr>
          <w:rStyle w:val="TitleChar"/>
          <w:rFonts w:asciiTheme="majorHAnsi" w:hAnsiTheme="majorHAnsi" w:cstheme="majorHAnsi"/>
          <w:b/>
          <w:color w:val="000000" w:themeColor="text1"/>
          <w:szCs w:val="26"/>
          <w:highlight w:val="green"/>
        </w:rPr>
        <w:t>This uncertainty is</w:t>
      </w:r>
      <w:r w:rsidRPr="00AD4C5F">
        <w:rPr>
          <w:rStyle w:val="TitleChar"/>
          <w:rFonts w:asciiTheme="majorHAnsi" w:hAnsiTheme="majorHAnsi" w:cstheme="majorHAnsi"/>
          <w:b/>
          <w:color w:val="000000" w:themeColor="text1"/>
          <w:szCs w:val="26"/>
        </w:rPr>
        <w:t xml:space="preserve"> not with Trump's intention</w:t>
      </w:r>
      <w:r w:rsidRPr="00AD4C5F">
        <w:rPr>
          <w:rFonts w:asciiTheme="majorHAnsi" w:hAnsiTheme="majorHAnsi" w:cstheme="majorHAnsi"/>
          <w:color w:val="000000" w:themeColor="text1"/>
          <w:szCs w:val="26"/>
        </w:rPr>
        <w:t xml:space="preserve"> to inflict as much pain and harm on the most vulnerable people in the United States; </w:t>
      </w:r>
      <w:r w:rsidRPr="00AD4C5F">
        <w:rPr>
          <w:rStyle w:val="TitleChar"/>
          <w:rFonts w:asciiTheme="majorHAnsi" w:hAnsiTheme="majorHAnsi" w:cstheme="majorHAnsi"/>
          <w:b/>
          <w:color w:val="000000" w:themeColor="text1"/>
          <w:szCs w:val="26"/>
        </w:rPr>
        <w:t xml:space="preserve">rather, it is </w:t>
      </w:r>
      <w:r w:rsidRPr="00AD4C5F">
        <w:rPr>
          <w:rStyle w:val="TitleChar"/>
          <w:rFonts w:asciiTheme="majorHAnsi" w:hAnsiTheme="majorHAnsi" w:cstheme="majorHAnsi"/>
          <w:b/>
          <w:color w:val="000000" w:themeColor="text1"/>
          <w:szCs w:val="26"/>
          <w:highlight w:val="green"/>
        </w:rPr>
        <w:t xml:space="preserve">based on a calculation that </w:t>
      </w:r>
      <w:r w:rsidRPr="00AD4C5F">
        <w:rPr>
          <w:rStyle w:val="StyleUnderline"/>
          <w:rFonts w:asciiTheme="majorHAnsi" w:hAnsiTheme="majorHAnsi" w:cstheme="majorHAnsi"/>
          <w:color w:val="000000" w:themeColor="text1"/>
          <w:szCs w:val="26"/>
          <w:highlight w:val="green"/>
        </w:rPr>
        <w:t>our ability to</w:t>
      </w:r>
      <w:r w:rsidRPr="00AD4C5F">
        <w:rPr>
          <w:rStyle w:val="StyleUnderline"/>
          <w:rFonts w:asciiTheme="majorHAnsi" w:hAnsiTheme="majorHAnsi" w:cstheme="majorHAnsi"/>
          <w:color w:val="000000" w:themeColor="text1"/>
          <w:szCs w:val="26"/>
        </w:rPr>
        <w:t xml:space="preserve"> organize and </w:t>
      </w:r>
      <w:r w:rsidRPr="00AD4C5F">
        <w:rPr>
          <w:rStyle w:val="StyleUnderline"/>
          <w:rFonts w:asciiTheme="majorHAnsi" w:hAnsiTheme="majorHAnsi" w:cstheme="majorHAnsi"/>
          <w:color w:val="000000" w:themeColor="text1"/>
          <w:szCs w:val="26"/>
          <w:highlight w:val="green"/>
        </w:rPr>
        <w:t>build movements will</w:t>
      </w:r>
      <w:r w:rsidRPr="00AD4C5F">
        <w:rPr>
          <w:rStyle w:val="TitleChar"/>
          <w:rFonts w:asciiTheme="majorHAnsi" w:hAnsiTheme="majorHAnsi" w:cstheme="majorHAnsi"/>
          <w:b/>
          <w:color w:val="000000" w:themeColor="text1"/>
          <w:szCs w:val="26"/>
        </w:rPr>
        <w:t xml:space="preserve"> complicate, blunt, and</w:t>
      </w:r>
      <w:r w:rsidRPr="00AD4C5F">
        <w:rPr>
          <w:rFonts w:asciiTheme="majorHAnsi" w:hAnsiTheme="majorHAnsi" w:cstheme="majorHAnsi"/>
          <w:color w:val="000000" w:themeColor="text1"/>
          <w:szCs w:val="26"/>
        </w:rPr>
        <w:t xml:space="preserve">, in some cases, </w:t>
      </w:r>
      <w:r w:rsidRPr="00AD4C5F">
        <w:rPr>
          <w:rStyle w:val="TitleChar"/>
          <w:rFonts w:asciiTheme="majorHAnsi" w:hAnsiTheme="majorHAnsi" w:cstheme="majorHAnsi"/>
          <w:b/>
          <w:color w:val="000000" w:themeColor="text1"/>
          <w:szCs w:val="26"/>
          <w:highlight w:val="green"/>
        </w:rPr>
        <w:t>thwart the</w:t>
      </w:r>
      <w:r w:rsidRPr="00AD4C5F">
        <w:rPr>
          <w:rStyle w:val="TitleChar"/>
          <w:rFonts w:asciiTheme="majorHAnsi" w:hAnsiTheme="majorHAnsi" w:cstheme="majorHAnsi"/>
          <w:b/>
          <w:color w:val="000000" w:themeColor="text1"/>
          <w:szCs w:val="26"/>
        </w:rPr>
        <w:t xml:space="preserve"> Trump </w:t>
      </w:r>
      <w:r w:rsidRPr="00AD4C5F">
        <w:rPr>
          <w:rStyle w:val="TitleChar"/>
          <w:rFonts w:asciiTheme="majorHAnsi" w:hAnsiTheme="majorHAnsi" w:cstheme="majorHAnsi"/>
          <w:b/>
          <w:color w:val="000000" w:themeColor="text1"/>
          <w:szCs w:val="26"/>
          <w:highlight w:val="green"/>
        </w:rPr>
        <w:t>agenda</w:t>
      </w:r>
      <w:r w:rsidRPr="00AD4C5F">
        <w:rPr>
          <w:rFonts w:asciiTheme="majorHAnsi" w:hAnsiTheme="majorHAnsi" w:cstheme="majorHAnsi"/>
          <w:color w:val="000000" w:themeColor="text1"/>
          <w:szCs w:val="26"/>
        </w:rPr>
        <w:t xml:space="preserve">. [End Page 229] </w:t>
      </w:r>
      <w:r w:rsidRPr="00AD4C5F">
        <w:rPr>
          <w:rStyle w:val="TitleChar"/>
          <w:rFonts w:asciiTheme="majorHAnsi" w:hAnsiTheme="majorHAnsi" w:cstheme="majorHAnsi"/>
          <w:b/>
          <w:color w:val="000000" w:themeColor="text1"/>
          <w:szCs w:val="26"/>
        </w:rPr>
        <w:t>The challenge is</w:t>
      </w:r>
      <w:r w:rsidRPr="00AD4C5F">
        <w:rPr>
          <w:rFonts w:asciiTheme="majorHAnsi" w:hAnsiTheme="majorHAnsi" w:cstheme="majorHAnsi"/>
          <w:color w:val="000000" w:themeColor="text1"/>
          <w:szCs w:val="26"/>
        </w:rPr>
        <w:t xml:space="preserve"> in </w:t>
      </w:r>
      <w:r w:rsidRPr="00AD4C5F">
        <w:rPr>
          <w:rStyle w:val="TitleChar"/>
          <w:rFonts w:asciiTheme="majorHAnsi" w:hAnsiTheme="majorHAnsi" w:cstheme="majorHAnsi"/>
          <w:b/>
          <w:color w:val="000000" w:themeColor="text1"/>
          <w:szCs w:val="26"/>
        </w:rPr>
        <w:t>using the spaces we occupy in the academy to approach this task</w:t>
      </w:r>
      <w:r w:rsidRPr="00AD4C5F">
        <w:rPr>
          <w:rFonts w:asciiTheme="majorHAnsi" w:hAnsiTheme="majorHAnsi" w:cstheme="majorHAnsi"/>
          <w:color w:val="000000" w:themeColor="text1"/>
          <w:szCs w:val="26"/>
        </w:rPr>
        <w:t xml:space="preserve">. There will be </w:t>
      </w:r>
      <w:proofErr w:type="gramStart"/>
      <w:r w:rsidRPr="00AD4C5F">
        <w:rPr>
          <w:rFonts w:asciiTheme="majorHAnsi" w:hAnsiTheme="majorHAnsi" w:cstheme="majorHAnsi"/>
          <w:color w:val="000000" w:themeColor="text1"/>
          <w:szCs w:val="26"/>
        </w:rPr>
        <w:t>many different kinds of</w:t>
      </w:r>
      <w:proofErr w:type="gramEnd"/>
      <w:r w:rsidRPr="00AD4C5F">
        <w:rPr>
          <w:rFonts w:asciiTheme="majorHAnsi" w:hAnsiTheme="majorHAnsi" w:cstheme="majorHAnsi"/>
          <w:color w:val="000000" w:themeColor="text1"/>
          <w:szCs w:val="26"/>
        </w:rPr>
        <w:t xml:space="preserve"> organizing spaces developed in the coming years, but </w:t>
      </w:r>
      <w:r w:rsidRPr="00AD4C5F">
        <w:rPr>
          <w:rStyle w:val="TitleChar"/>
          <w:rFonts w:asciiTheme="majorHAnsi" w:hAnsiTheme="majorHAnsi" w:cstheme="majorHAnsi"/>
          <w:b/>
          <w:color w:val="000000" w:themeColor="text1"/>
          <w:szCs w:val="26"/>
        </w:rPr>
        <w:t>there is a particular role we can play</w:t>
      </w:r>
      <w:r w:rsidRPr="00AD4C5F">
        <w:rPr>
          <w:rFonts w:asciiTheme="majorHAnsi" w:hAnsiTheme="majorHAnsi" w:cstheme="majorHAnsi"/>
          <w:color w:val="000000" w:themeColor="text1"/>
          <w:szCs w:val="26"/>
        </w:rPr>
        <w:t xml:space="preserve"> in this moment. </w:t>
      </w:r>
      <w:r w:rsidRPr="00AD4C5F">
        <w:rPr>
          <w:rStyle w:val="TitleChar"/>
          <w:rFonts w:asciiTheme="majorHAnsi" w:hAnsiTheme="majorHAnsi" w:cstheme="majorHAnsi"/>
          <w:b/>
          <w:color w:val="000000" w:themeColor="text1"/>
          <w:szCs w:val="26"/>
          <w:highlight w:val="green"/>
        </w:rPr>
        <w:t xml:space="preserve">This </w:t>
      </w:r>
      <w:r w:rsidRPr="00AD4C5F">
        <w:rPr>
          <w:rStyle w:val="TitleChar"/>
          <w:rFonts w:asciiTheme="majorHAnsi" w:hAnsiTheme="majorHAnsi" w:cstheme="majorHAnsi"/>
          <w:b/>
          <w:color w:val="000000" w:themeColor="text1"/>
          <w:szCs w:val="26"/>
        </w:rPr>
        <w:t xml:space="preserve">organizing </w:t>
      </w:r>
      <w:r w:rsidRPr="00AD4C5F">
        <w:rPr>
          <w:rStyle w:val="TitleChar"/>
          <w:rFonts w:asciiTheme="majorHAnsi" w:hAnsiTheme="majorHAnsi" w:cstheme="majorHAnsi"/>
          <w:b/>
          <w:color w:val="000000" w:themeColor="text1"/>
          <w:szCs w:val="26"/>
          <w:highlight w:val="green"/>
        </w:rPr>
        <w:t xml:space="preserve">possibility exists </w:t>
      </w:r>
      <w:r w:rsidRPr="00AD4C5F">
        <w:rPr>
          <w:rStyle w:val="StyleUnderline"/>
          <w:rFonts w:asciiTheme="majorHAnsi" w:hAnsiTheme="majorHAnsi" w:cstheme="majorHAnsi"/>
          <w:color w:val="000000" w:themeColor="text1"/>
          <w:szCs w:val="26"/>
          <w:highlight w:val="green"/>
        </w:rPr>
        <w:t>only when we recognize the academy</w:t>
      </w:r>
      <w:r w:rsidRPr="00AD4C5F">
        <w:rPr>
          <w:rFonts w:asciiTheme="majorHAnsi" w:hAnsiTheme="majorHAnsi" w:cstheme="majorHAnsi"/>
          <w:color w:val="000000" w:themeColor="text1"/>
          <w:szCs w:val="26"/>
        </w:rPr>
        <w:t xml:space="preserve">, itself, </w:t>
      </w:r>
      <w:r w:rsidRPr="00AD4C5F">
        <w:rPr>
          <w:rStyle w:val="TitleChar"/>
          <w:rFonts w:asciiTheme="majorHAnsi" w:hAnsiTheme="majorHAnsi" w:cstheme="majorHAnsi"/>
          <w:b/>
          <w:color w:val="000000" w:themeColor="text1"/>
          <w:szCs w:val="26"/>
          <w:highlight w:val="green"/>
        </w:rPr>
        <w:t>as a site of politics and struggle</w:t>
      </w:r>
      <w:r w:rsidRPr="00AD4C5F">
        <w:rPr>
          <w:rStyle w:val="TitleChar"/>
          <w:rFonts w:asciiTheme="majorHAnsi" w:hAnsiTheme="majorHAnsi" w:cstheme="majorHAnsi"/>
          <w:b/>
          <w:color w:val="000000" w:themeColor="text1"/>
          <w:szCs w:val="26"/>
        </w:rPr>
        <w:t>. Those who ignore that reality do so because they have the luxury to</w:t>
      </w:r>
      <w:r w:rsidRPr="00AD4C5F">
        <w:rPr>
          <w:rFonts w:asciiTheme="majorHAnsi" w:hAnsiTheme="majorHAnsi" w:cstheme="majorHAnsi"/>
          <w:color w:val="000000" w:themeColor="text1"/>
          <w:szCs w:val="26"/>
        </w:rPr>
        <w:t xml:space="preserve"> or because they are so constrained by compartmentalization that they ignore the very world they are living in. </w:t>
      </w:r>
      <w:r w:rsidRPr="00AD4C5F">
        <w:rPr>
          <w:rStyle w:val="TitleChar"/>
          <w:rFonts w:asciiTheme="majorHAnsi" w:hAnsiTheme="majorHAnsi" w:cstheme="majorHAnsi"/>
          <w:b/>
          <w:color w:val="000000" w:themeColor="text1"/>
          <w:szCs w:val="26"/>
        </w:rPr>
        <w:t xml:space="preserve">In the last two years we have seen the </w:t>
      </w:r>
      <w:r w:rsidRPr="00AD4C5F">
        <w:rPr>
          <w:rStyle w:val="StyleUnderline"/>
          <w:rFonts w:asciiTheme="majorHAnsi" w:hAnsiTheme="majorHAnsi" w:cstheme="majorHAnsi"/>
          <w:color w:val="000000" w:themeColor="text1"/>
          <w:szCs w:val="26"/>
        </w:rPr>
        <w:t>flowering of campus struggles</w:t>
      </w:r>
      <w:r w:rsidRPr="00AD4C5F">
        <w:rPr>
          <w:rStyle w:val="TitleChar"/>
          <w:rFonts w:asciiTheme="majorHAnsi" w:hAnsiTheme="majorHAnsi" w:cstheme="majorHAnsi"/>
          <w:b/>
          <w:color w:val="000000" w:themeColor="text1"/>
          <w:szCs w:val="26"/>
        </w:rPr>
        <w:t xml:space="preserve"> against racism, rape, and sexual violence, amid campaigns for union recognition and the right of faculty to control</w:t>
      </w:r>
      <w:r w:rsidRPr="00AD4C5F">
        <w:rPr>
          <w:rFonts w:asciiTheme="majorHAnsi" w:hAnsiTheme="majorHAnsi" w:cstheme="majorHAnsi"/>
          <w:color w:val="000000" w:themeColor="text1"/>
          <w:szCs w:val="26"/>
        </w:rPr>
        <w:t xml:space="preserve"> the atmosphere of </w:t>
      </w:r>
      <w:r w:rsidRPr="00AD4C5F">
        <w:rPr>
          <w:rStyle w:val="TitleChar"/>
          <w:rFonts w:asciiTheme="majorHAnsi" w:hAnsiTheme="majorHAnsi" w:cstheme="majorHAnsi"/>
          <w:b/>
          <w:color w:val="000000" w:themeColor="text1"/>
          <w:szCs w:val="26"/>
        </w:rPr>
        <w:t xml:space="preserve">their classrooms. </w:t>
      </w:r>
      <w:r w:rsidRPr="00AD4C5F">
        <w:rPr>
          <w:rStyle w:val="TitleChar"/>
          <w:rFonts w:asciiTheme="majorHAnsi" w:hAnsiTheme="majorHAnsi" w:cstheme="majorHAnsi"/>
          <w:b/>
          <w:color w:val="000000" w:themeColor="text1"/>
          <w:szCs w:val="26"/>
          <w:highlight w:val="green"/>
        </w:rPr>
        <w:t>Whether or not we</w:t>
      </w:r>
      <w:r w:rsidRPr="00AD4C5F">
        <w:rPr>
          <w:rStyle w:val="TitleChar"/>
          <w:rFonts w:asciiTheme="majorHAnsi" w:hAnsiTheme="majorHAnsi" w:cstheme="majorHAnsi"/>
          <w:b/>
          <w:color w:val="000000" w:themeColor="text1"/>
          <w:szCs w:val="26"/>
        </w:rPr>
        <w:t xml:space="preserve"> on campus </w:t>
      </w:r>
      <w:r w:rsidRPr="00AD4C5F">
        <w:rPr>
          <w:rStyle w:val="TitleChar"/>
          <w:rFonts w:asciiTheme="majorHAnsi" w:hAnsiTheme="majorHAnsi" w:cstheme="majorHAnsi"/>
          <w:b/>
          <w:color w:val="000000" w:themeColor="text1"/>
          <w:szCs w:val="26"/>
          <w:highlight w:val="green"/>
        </w:rPr>
        <w:t xml:space="preserve">see them as political </w:t>
      </w:r>
      <w:r w:rsidRPr="00AD4C5F">
        <w:rPr>
          <w:rStyle w:val="TitleChar"/>
          <w:rFonts w:asciiTheme="majorHAnsi" w:hAnsiTheme="majorHAnsi" w:cstheme="majorHAnsi"/>
          <w:b/>
          <w:color w:val="000000" w:themeColor="text1"/>
          <w:szCs w:val="26"/>
        </w:rPr>
        <w:t xml:space="preserve">spaces, </w:t>
      </w:r>
      <w:r w:rsidRPr="00AD4C5F">
        <w:rPr>
          <w:rStyle w:val="StyleUnderline"/>
          <w:rFonts w:asciiTheme="majorHAnsi" w:hAnsiTheme="majorHAnsi" w:cstheme="majorHAnsi"/>
          <w:color w:val="000000" w:themeColor="text1"/>
          <w:szCs w:val="26"/>
          <w:highlight w:val="green"/>
        </w:rPr>
        <w:t>the right wing certainly does</w:t>
      </w:r>
      <w:r w:rsidRPr="00AD4C5F">
        <w:rPr>
          <w:rStyle w:val="TitleChar"/>
          <w:rFonts w:asciiTheme="majorHAnsi" w:hAnsiTheme="majorHAnsi" w:cstheme="majorHAnsi"/>
          <w:b/>
          <w:color w:val="000000" w:themeColor="text1"/>
          <w:szCs w:val="26"/>
        </w:rPr>
        <w:t>. They have raged against "safe spaces"</w:t>
      </w:r>
      <w:r w:rsidRPr="00AD4C5F">
        <w:rPr>
          <w:rFonts w:asciiTheme="majorHAnsi" w:hAnsiTheme="majorHAnsi" w:cstheme="majorHAnsi"/>
          <w:color w:val="000000" w:themeColor="text1"/>
          <w:szCs w:val="26"/>
        </w:rPr>
        <w:t xml:space="preserve"> and what they refer to as "political correctness." </w:t>
      </w:r>
      <w:r w:rsidRPr="00AD4C5F">
        <w:rPr>
          <w:rStyle w:val="TitleChar"/>
          <w:rFonts w:asciiTheme="majorHAnsi" w:hAnsiTheme="majorHAnsi" w:cstheme="majorHAnsi"/>
          <w:b/>
          <w:color w:val="000000" w:themeColor="text1"/>
          <w:szCs w:val="26"/>
        </w:rPr>
        <w:t>While reasonable people may debate</w:t>
      </w:r>
      <w:r w:rsidRPr="00AD4C5F">
        <w:rPr>
          <w:rFonts w:asciiTheme="majorHAnsi" w:hAnsiTheme="majorHAnsi" w:cstheme="majorHAnsi"/>
          <w:color w:val="000000" w:themeColor="text1"/>
          <w:szCs w:val="26"/>
        </w:rPr>
        <w:t xml:space="preserve"> the merits and meaning of </w:t>
      </w:r>
      <w:r w:rsidRPr="00AD4C5F">
        <w:rPr>
          <w:rStyle w:val="TitleChar"/>
          <w:rFonts w:asciiTheme="majorHAnsi" w:hAnsiTheme="majorHAnsi" w:cstheme="majorHAnsi"/>
          <w:b/>
          <w:color w:val="000000" w:themeColor="text1"/>
          <w:szCs w:val="26"/>
        </w:rPr>
        <w:t>concepts like safe spaces, we should not confuse those discussions with an attack from the right</w:t>
      </w:r>
      <w:r w:rsidRPr="00AD4C5F">
        <w:rPr>
          <w:rFonts w:asciiTheme="majorHAnsi" w:hAnsiTheme="majorHAnsi" w:cstheme="majorHAnsi"/>
          <w:color w:val="000000" w:themeColor="text1"/>
          <w:szCs w:val="26"/>
        </w:rPr>
        <w:t xml:space="preserve"> that is intended </w:t>
      </w:r>
      <w:r w:rsidRPr="00AD4C5F">
        <w:rPr>
          <w:rStyle w:val="TitleChar"/>
          <w:rFonts w:asciiTheme="majorHAnsi" w:hAnsiTheme="majorHAnsi" w:cstheme="majorHAnsi"/>
          <w:b/>
          <w:color w:val="000000" w:themeColor="text1"/>
          <w:szCs w:val="26"/>
        </w:rPr>
        <w:t>to create "unsafe spaces" where racial antagonism, sexual predation, and homophobia are considered rites of passage</w:t>
      </w:r>
      <w:r w:rsidRPr="00AD4C5F">
        <w:rPr>
          <w:rFonts w:asciiTheme="majorHAnsi" w:hAnsiTheme="majorHAnsi" w:cstheme="majorHAnsi"/>
          <w:color w:val="000000" w:themeColor="text1"/>
          <w:szCs w:val="26"/>
        </w:rPr>
        <w:t xml:space="preserve"> or, as the new president describes as it, "locker room" behavior. </w:t>
      </w:r>
      <w:r w:rsidRPr="00AD4C5F">
        <w:rPr>
          <w:rStyle w:val="TitleChar"/>
          <w:rFonts w:asciiTheme="majorHAnsi" w:hAnsiTheme="majorHAnsi" w:cstheme="majorHAnsi"/>
          <w:b/>
          <w:color w:val="000000" w:themeColor="text1"/>
          <w:szCs w:val="26"/>
        </w:rPr>
        <w:t>These</w:t>
      </w:r>
      <w:r w:rsidRPr="00AD4C5F">
        <w:rPr>
          <w:rFonts w:asciiTheme="majorHAnsi" w:hAnsiTheme="majorHAnsi" w:cstheme="majorHAnsi"/>
          <w:color w:val="000000" w:themeColor="text1"/>
          <w:szCs w:val="26"/>
        </w:rPr>
        <w:t xml:space="preserve">, unfortunately, </w:t>
      </w:r>
      <w:r w:rsidRPr="00AD4C5F">
        <w:rPr>
          <w:rStyle w:val="TitleChar"/>
          <w:rFonts w:asciiTheme="majorHAnsi" w:hAnsiTheme="majorHAnsi" w:cstheme="majorHAnsi"/>
          <w:b/>
          <w:color w:val="000000" w:themeColor="text1"/>
          <w:szCs w:val="26"/>
        </w:rPr>
        <w:t xml:space="preserve">are only </w:t>
      </w:r>
      <w:r w:rsidRPr="00AD4C5F">
        <w:rPr>
          <w:rStyle w:val="StyleUnderline"/>
          <w:rFonts w:asciiTheme="majorHAnsi" w:hAnsiTheme="majorHAnsi" w:cstheme="majorHAnsi"/>
          <w:color w:val="000000" w:themeColor="text1"/>
          <w:szCs w:val="26"/>
        </w:rPr>
        <w:t>smaller battles</w:t>
      </w:r>
      <w:r w:rsidRPr="00AD4C5F">
        <w:rPr>
          <w:rStyle w:val="TitleChar"/>
          <w:rFonts w:asciiTheme="majorHAnsi" w:hAnsiTheme="majorHAnsi" w:cstheme="majorHAnsi"/>
          <w:b/>
          <w:color w:val="000000" w:themeColor="text1"/>
          <w:szCs w:val="26"/>
        </w:rPr>
        <w:t xml:space="preserve"> happening within the larger transformation of colleges and universities into the leading edge of various </w:t>
      </w:r>
      <w:r w:rsidRPr="00AD4C5F">
        <w:rPr>
          <w:rStyle w:val="StyleUnderline"/>
          <w:rFonts w:asciiTheme="majorHAnsi" w:hAnsiTheme="majorHAnsi" w:cstheme="majorHAnsi"/>
          <w:color w:val="000000" w:themeColor="text1"/>
          <w:szCs w:val="26"/>
        </w:rPr>
        <w:t>neoliberal practices</w:t>
      </w:r>
      <w:r w:rsidRPr="00AD4C5F">
        <w:rPr>
          <w:rFonts w:asciiTheme="majorHAnsi" w:hAnsiTheme="majorHAnsi" w:cstheme="majorHAnsi"/>
          <w:color w:val="000000" w:themeColor="text1"/>
          <w:szCs w:val="26"/>
        </w:rPr>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sidRPr="00AD4C5F">
        <w:rPr>
          <w:rStyle w:val="TitleChar"/>
          <w:rFonts w:asciiTheme="majorHAnsi" w:hAnsiTheme="majorHAnsi" w:cstheme="majorHAnsi"/>
          <w:b/>
          <w:color w:val="000000" w:themeColor="text1"/>
          <w:szCs w:val="26"/>
        </w:rPr>
        <w:t>universities will "never be engines for social transformation," but they are places that often reflect, and</w:t>
      </w:r>
      <w:r w:rsidRPr="00AD4C5F">
        <w:rPr>
          <w:rFonts w:asciiTheme="majorHAnsi" w:hAnsiTheme="majorHAnsi" w:cstheme="majorHAnsi"/>
          <w:color w:val="000000" w:themeColor="text1"/>
          <w:szCs w:val="26"/>
        </w:rPr>
        <w:t xml:space="preserve"> in some situations </w:t>
      </w:r>
      <w:r w:rsidRPr="00AD4C5F">
        <w:rPr>
          <w:rStyle w:val="TitleChar"/>
          <w:rFonts w:asciiTheme="majorHAnsi" w:hAnsiTheme="majorHAnsi" w:cstheme="majorHAnsi"/>
          <w:b/>
          <w:color w:val="000000" w:themeColor="text1"/>
          <w:szCs w:val="26"/>
        </w:rPr>
        <w:t>magnify, the tensions that exist in society</w:t>
      </w:r>
      <w:r w:rsidRPr="00AD4C5F">
        <w:rPr>
          <w:rFonts w:asciiTheme="majorHAnsi" w:hAnsiTheme="majorHAnsi" w:cstheme="majorHAnsi"/>
          <w:color w:val="000000" w:themeColor="text1"/>
          <w:szCs w:val="26"/>
        </w:rPr>
        <w:t xml:space="preserve"> more generally. There is a relationship between the two. The struggles for academic units in Black and </w:t>
      </w:r>
      <w:r w:rsidRPr="00AD4C5F">
        <w:rPr>
          <w:rFonts w:asciiTheme="majorHAnsi" w:hAnsiTheme="majorHAnsi" w:cstheme="majorHAnsi"/>
          <w:color w:val="000000" w:themeColor="text1"/>
          <w:szCs w:val="26"/>
        </w:rPr>
        <w:lastRenderedPageBreak/>
        <w:t xml:space="preserve">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with how the work of scholars and scholarship translates itself into the process of making the Indigenous world a better, more just, and more equitable place to live, thrive, and provide for future generations." </w:t>
      </w:r>
      <w:bookmarkStart w:id="0" w:name="_Hlk508116886"/>
      <w:r w:rsidRPr="00AD4C5F">
        <w:rPr>
          <w:rStyle w:val="TitleChar"/>
          <w:rFonts w:asciiTheme="majorHAnsi" w:hAnsiTheme="majorHAnsi" w:cstheme="majorHAnsi"/>
          <w:b/>
          <w:color w:val="000000" w:themeColor="text1"/>
          <w:szCs w:val="26"/>
          <w:highlight w:val="green"/>
        </w:rPr>
        <w:t>Scholarship alone is not politics</w:t>
      </w:r>
      <w:bookmarkEnd w:id="0"/>
      <w:r w:rsidRPr="00AD4C5F">
        <w:rPr>
          <w:rStyle w:val="TitleChar"/>
          <w:rFonts w:asciiTheme="majorHAnsi" w:hAnsiTheme="majorHAnsi" w:cstheme="majorHAnsi"/>
          <w:b/>
          <w:color w:val="000000" w:themeColor="text1"/>
          <w:szCs w:val="26"/>
        </w:rPr>
        <w:t xml:space="preserve">, but the study of history, theory, and politics can imbue our political practice with depth and confidence. Today </w:t>
      </w:r>
      <w:r w:rsidRPr="00AD4C5F">
        <w:rPr>
          <w:rStyle w:val="TitleChar"/>
          <w:rFonts w:asciiTheme="majorHAnsi" w:hAnsiTheme="majorHAnsi" w:cstheme="majorHAnsi"/>
          <w:b/>
          <w:color w:val="000000" w:themeColor="text1"/>
          <w:szCs w:val="26"/>
          <w:highlight w:val="green"/>
        </w:rPr>
        <w:t>there is a</w:t>
      </w:r>
      <w:r w:rsidRPr="00AD4C5F">
        <w:rPr>
          <w:rFonts w:asciiTheme="majorHAnsi" w:hAnsiTheme="majorHAnsi" w:cstheme="majorHAnsi"/>
          <w:color w:val="000000" w:themeColor="text1"/>
          <w:szCs w:val="26"/>
        </w:rPr>
        <w:t xml:space="preserve"> [End Page 230] </w:t>
      </w:r>
      <w:r w:rsidRPr="00AD4C5F">
        <w:rPr>
          <w:rStyle w:val="TitleChar"/>
          <w:rFonts w:asciiTheme="majorHAnsi" w:hAnsiTheme="majorHAnsi" w:cstheme="majorHAnsi"/>
          <w:b/>
          <w:color w:val="000000" w:themeColor="text1"/>
          <w:szCs w:val="26"/>
          <w:highlight w:val="green"/>
        </w:rPr>
        <w:t xml:space="preserve">need to connect </w:t>
      </w:r>
      <w:r w:rsidRPr="00AD4C5F">
        <w:rPr>
          <w:rStyle w:val="TitleChar"/>
          <w:rFonts w:asciiTheme="majorHAnsi" w:hAnsiTheme="majorHAnsi" w:cstheme="majorHAnsi"/>
          <w:b/>
          <w:color w:val="000000" w:themeColor="text1"/>
          <w:szCs w:val="26"/>
        </w:rPr>
        <w:t xml:space="preserve">the </w:t>
      </w:r>
      <w:r w:rsidRPr="00AD4C5F">
        <w:rPr>
          <w:rStyle w:val="StyleUnderline"/>
          <w:rFonts w:asciiTheme="majorHAnsi" w:hAnsiTheme="majorHAnsi" w:cstheme="majorHAnsi"/>
          <w:color w:val="000000" w:themeColor="text1"/>
          <w:szCs w:val="26"/>
        </w:rPr>
        <w:t>legacy</w:t>
      </w:r>
      <w:r w:rsidRPr="00AD4C5F">
        <w:rPr>
          <w:rStyle w:val="TitleChar"/>
          <w:rFonts w:asciiTheme="majorHAnsi" w:hAnsiTheme="majorHAnsi" w:cstheme="majorHAnsi"/>
          <w:b/>
          <w:color w:val="000000" w:themeColor="text1"/>
          <w:szCs w:val="26"/>
        </w:rPr>
        <w:t xml:space="preserve"> of </w:t>
      </w:r>
      <w:r w:rsidRPr="00AD4C5F">
        <w:rPr>
          <w:rStyle w:val="TitleChar"/>
          <w:rFonts w:asciiTheme="majorHAnsi" w:hAnsiTheme="majorHAnsi" w:cstheme="majorHAnsi"/>
          <w:b/>
          <w:color w:val="000000" w:themeColor="text1"/>
          <w:szCs w:val="26"/>
          <w:highlight w:val="green"/>
        </w:rPr>
        <w:t xml:space="preserve">resistance, struggle, and transformation with </w:t>
      </w:r>
      <w:r w:rsidRPr="00AD4C5F">
        <w:rPr>
          <w:rStyle w:val="TitleChar"/>
          <w:rFonts w:asciiTheme="majorHAnsi" w:hAnsiTheme="majorHAnsi" w:cstheme="majorHAnsi"/>
          <w:b/>
          <w:color w:val="000000" w:themeColor="text1"/>
          <w:szCs w:val="26"/>
        </w:rPr>
        <w:t xml:space="preserve">a </w:t>
      </w:r>
      <w:r w:rsidRPr="00AD4C5F">
        <w:rPr>
          <w:rStyle w:val="StyleUnderline"/>
          <w:rFonts w:asciiTheme="majorHAnsi" w:hAnsiTheme="majorHAnsi" w:cstheme="majorHAnsi"/>
          <w:color w:val="000000" w:themeColor="text1"/>
          <w:szCs w:val="26"/>
        </w:rPr>
        <w:t>new generation</w:t>
      </w:r>
      <w:r w:rsidRPr="00AD4C5F">
        <w:rPr>
          <w:rStyle w:val="TitleChar"/>
          <w:rFonts w:asciiTheme="majorHAnsi" w:hAnsiTheme="majorHAnsi" w:cstheme="majorHAnsi"/>
          <w:b/>
          <w:color w:val="000000" w:themeColor="text1"/>
          <w:szCs w:val="26"/>
        </w:rPr>
        <w:t xml:space="preserve"> of </w:t>
      </w:r>
      <w:r w:rsidRPr="00AD4C5F">
        <w:rPr>
          <w:rStyle w:val="TitleChar"/>
          <w:rFonts w:asciiTheme="majorHAnsi" w:hAnsiTheme="majorHAnsi" w:cstheme="majorHAnsi"/>
          <w:b/>
          <w:color w:val="000000" w:themeColor="text1"/>
          <w:szCs w:val="26"/>
          <w:highlight w:val="green"/>
        </w:rPr>
        <w:t>students</w:t>
      </w:r>
      <w:r w:rsidRPr="00AD4C5F">
        <w:rPr>
          <w:rStyle w:val="TitleChar"/>
          <w:rFonts w:asciiTheme="majorHAnsi" w:hAnsiTheme="majorHAnsi" w:cstheme="majorHAnsi"/>
          <w:b/>
          <w:color w:val="000000" w:themeColor="text1"/>
          <w:szCs w:val="26"/>
        </w:rPr>
        <w:t xml:space="preserve"> and activists who are </w:t>
      </w:r>
      <w:r w:rsidRPr="00AD4C5F">
        <w:rPr>
          <w:rStyle w:val="StyleUnderline"/>
          <w:rFonts w:asciiTheme="majorHAnsi" w:hAnsiTheme="majorHAnsi" w:cstheme="majorHAnsi"/>
          <w:color w:val="000000" w:themeColor="text1"/>
          <w:szCs w:val="26"/>
          <w:highlight w:val="green"/>
        </w:rPr>
        <w:t>desperately looking for hope</w:t>
      </w:r>
      <w:r w:rsidRPr="00AD4C5F">
        <w:rPr>
          <w:rStyle w:val="TitleChar"/>
          <w:rFonts w:asciiTheme="majorHAnsi" w:hAnsiTheme="majorHAnsi" w:cstheme="majorHAnsi"/>
          <w:b/>
          <w:color w:val="000000" w:themeColor="text1"/>
          <w:szCs w:val="26"/>
        </w:rPr>
        <w:t xml:space="preserve"> that their world is not coming to an end</w:t>
      </w:r>
      <w:r w:rsidRPr="00AD4C5F">
        <w:rPr>
          <w:rFonts w:asciiTheme="majorHAnsi" w:hAnsiTheme="majorHAnsi" w:cstheme="majorHAnsi"/>
          <w:color w:val="000000" w:themeColor="text1"/>
          <w:szCs w:val="26"/>
        </w:rPr>
        <w:t xml:space="preserve">. 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 </w:t>
      </w:r>
      <w:r w:rsidRPr="00AD4C5F">
        <w:rPr>
          <w:rStyle w:val="TitleChar"/>
          <w:rFonts w:asciiTheme="majorHAnsi" w:hAnsiTheme="majorHAnsi" w:cstheme="majorHAnsi"/>
          <w:b/>
          <w:color w:val="000000" w:themeColor="text1"/>
          <w:szCs w:val="26"/>
        </w:rPr>
        <w:t xml:space="preserve">we </w:t>
      </w:r>
      <w:r w:rsidRPr="00D4665B">
        <w:rPr>
          <w:rStyle w:val="TitleChar"/>
          <w:rFonts w:asciiTheme="majorHAnsi" w:hAnsiTheme="majorHAnsi" w:cstheme="majorHAnsi"/>
          <w:b/>
          <w:color w:val="000000" w:themeColor="text1"/>
          <w:szCs w:val="26"/>
        </w:rPr>
        <w:t xml:space="preserve">should not underestimate the obstacles that confront a political Left that is deeply fractured and politically divided. But we should also remember that </w:t>
      </w:r>
      <w:bookmarkStart w:id="1" w:name="_Hlk508116903"/>
      <w:r w:rsidRPr="00D4665B">
        <w:rPr>
          <w:rStyle w:val="StyleUnderline"/>
          <w:rFonts w:asciiTheme="majorHAnsi" w:hAnsiTheme="majorHAnsi" w:cstheme="majorHAnsi"/>
          <w:color w:val="000000" w:themeColor="text1"/>
          <w:szCs w:val="26"/>
        </w:rPr>
        <w:t>the future is not already written</w:t>
      </w:r>
      <w:bookmarkEnd w:id="1"/>
      <w:r w:rsidRPr="00D4665B">
        <w:rPr>
          <w:rStyle w:val="TitleChar"/>
          <w:rFonts w:asciiTheme="majorHAnsi" w:hAnsiTheme="majorHAnsi" w:cstheme="majorHAnsi"/>
          <w:b/>
          <w:color w:val="000000" w:themeColor="text1"/>
          <w:szCs w:val="26"/>
        </w:rPr>
        <w:t xml:space="preserve">. It has yet to be cast in stone. The stories of our demise have been predicted </w:t>
      </w:r>
      <w:proofErr w:type="gramStart"/>
      <w:r w:rsidRPr="00D4665B">
        <w:rPr>
          <w:rStyle w:val="TitleChar"/>
          <w:rFonts w:asciiTheme="majorHAnsi" w:hAnsiTheme="majorHAnsi" w:cstheme="majorHAnsi"/>
          <w:b/>
          <w:color w:val="000000" w:themeColor="text1"/>
          <w:szCs w:val="26"/>
        </w:rPr>
        <w:t>over and over again</w:t>
      </w:r>
      <w:proofErr w:type="gramEnd"/>
      <w:r w:rsidRPr="00D4665B">
        <w:rPr>
          <w:rFonts w:asciiTheme="majorHAnsi" w:hAnsiTheme="majorHAnsi" w:cstheme="majorHAnsi"/>
          <w:color w:val="000000" w:themeColor="text1"/>
          <w:szCs w:val="26"/>
        </w:rPr>
        <w:t xml:space="preserve">. 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 </w:t>
      </w:r>
      <w:r w:rsidRPr="00D4665B">
        <w:rPr>
          <w:rStyle w:val="TitleChar"/>
          <w:rFonts w:asciiTheme="majorHAnsi" w:hAnsiTheme="majorHAnsi" w:cstheme="majorHAnsi"/>
          <w:b/>
          <w:color w:val="000000" w:themeColor="text1"/>
          <w:szCs w:val="26"/>
        </w:rPr>
        <w:t>we have already seen in the last decade the eruption of mass struggle embodied in</w:t>
      </w:r>
      <w:r w:rsidRPr="00D4665B">
        <w:rPr>
          <w:rFonts w:asciiTheme="majorHAnsi" w:hAnsiTheme="majorHAnsi" w:cstheme="majorHAnsi"/>
          <w:color w:val="000000" w:themeColor="text1"/>
          <w:szCs w:val="26"/>
        </w:rPr>
        <w:t xml:space="preserve"> the </w:t>
      </w:r>
      <w:r w:rsidRPr="00D4665B">
        <w:rPr>
          <w:rStyle w:val="TitleChar"/>
          <w:rFonts w:asciiTheme="majorHAnsi" w:hAnsiTheme="majorHAnsi" w:cstheme="majorHAnsi"/>
          <w:b/>
          <w:color w:val="000000" w:themeColor="text1"/>
          <w:szCs w:val="26"/>
        </w:rPr>
        <w:t>Occupy</w:t>
      </w:r>
      <w:r w:rsidRPr="00D4665B">
        <w:rPr>
          <w:rFonts w:asciiTheme="majorHAnsi" w:hAnsiTheme="majorHAnsi" w:cstheme="majorHAnsi"/>
          <w:color w:val="000000" w:themeColor="text1"/>
          <w:szCs w:val="26"/>
        </w:rPr>
        <w:t xml:space="preserve"> movement </w:t>
      </w:r>
      <w:r w:rsidRPr="00D4665B">
        <w:rPr>
          <w:rStyle w:val="TitleChar"/>
          <w:rFonts w:asciiTheme="majorHAnsi" w:hAnsiTheme="majorHAnsi" w:cstheme="majorHAnsi"/>
          <w:b/>
          <w:color w:val="000000" w:themeColor="text1"/>
          <w:szCs w:val="26"/>
        </w:rPr>
        <w:t>and</w:t>
      </w:r>
      <w:r w:rsidRPr="00D4665B">
        <w:rPr>
          <w:rFonts w:asciiTheme="majorHAnsi" w:hAnsiTheme="majorHAnsi" w:cstheme="majorHAnsi"/>
          <w:color w:val="000000" w:themeColor="text1"/>
          <w:szCs w:val="26"/>
        </w:rPr>
        <w:t xml:space="preserve"> most recently the rise of </w:t>
      </w:r>
      <w:r w:rsidRPr="00D4665B">
        <w:rPr>
          <w:rStyle w:val="TitleChar"/>
          <w:rFonts w:asciiTheme="majorHAnsi" w:hAnsiTheme="majorHAnsi" w:cstheme="majorHAnsi"/>
          <w:b/>
          <w:color w:val="000000" w:themeColor="text1"/>
          <w:szCs w:val="26"/>
          <w:bdr w:val="single" w:sz="4" w:space="0" w:color="auto"/>
        </w:rPr>
        <w:t>B</w:t>
      </w:r>
      <w:r w:rsidRPr="00D4665B">
        <w:rPr>
          <w:rStyle w:val="TitleChar"/>
          <w:rFonts w:asciiTheme="majorHAnsi" w:hAnsiTheme="majorHAnsi" w:cstheme="majorHAnsi"/>
          <w:b/>
          <w:color w:val="000000" w:themeColor="text1"/>
          <w:szCs w:val="26"/>
        </w:rPr>
        <w:t xml:space="preserve">lack </w:t>
      </w:r>
      <w:r w:rsidRPr="00D4665B">
        <w:rPr>
          <w:rStyle w:val="TitleChar"/>
          <w:rFonts w:asciiTheme="majorHAnsi" w:hAnsiTheme="majorHAnsi" w:cstheme="majorHAnsi"/>
          <w:b/>
          <w:color w:val="000000" w:themeColor="text1"/>
          <w:szCs w:val="26"/>
          <w:bdr w:val="single" w:sz="4" w:space="0" w:color="auto"/>
        </w:rPr>
        <w:t>L</w:t>
      </w:r>
      <w:r w:rsidRPr="00D4665B">
        <w:rPr>
          <w:rStyle w:val="TitleChar"/>
          <w:rFonts w:asciiTheme="majorHAnsi" w:hAnsiTheme="majorHAnsi" w:cstheme="majorHAnsi"/>
          <w:b/>
          <w:color w:val="000000" w:themeColor="text1"/>
          <w:szCs w:val="26"/>
        </w:rPr>
        <w:t xml:space="preserve">ives </w:t>
      </w:r>
      <w:r w:rsidRPr="00D4665B">
        <w:rPr>
          <w:rStyle w:val="TitleChar"/>
          <w:rFonts w:asciiTheme="majorHAnsi" w:hAnsiTheme="majorHAnsi" w:cstheme="majorHAnsi"/>
          <w:b/>
          <w:color w:val="000000" w:themeColor="text1"/>
          <w:szCs w:val="26"/>
          <w:bdr w:val="single" w:sz="4" w:space="0" w:color="auto"/>
        </w:rPr>
        <w:t>M</w:t>
      </w:r>
      <w:r w:rsidRPr="00D4665B">
        <w:rPr>
          <w:rStyle w:val="TitleChar"/>
          <w:rFonts w:asciiTheme="majorHAnsi" w:hAnsiTheme="majorHAnsi" w:cstheme="majorHAnsi"/>
          <w:b/>
          <w:color w:val="000000" w:themeColor="text1"/>
          <w:szCs w:val="26"/>
        </w:rPr>
        <w:t>atter</w:t>
      </w:r>
      <w:r w:rsidRPr="00D4665B">
        <w:rPr>
          <w:rFonts w:asciiTheme="majorHAnsi" w:hAnsiTheme="majorHAnsi" w:cstheme="majorHAnsi"/>
          <w:color w:val="000000" w:themeColor="text1"/>
          <w:szCs w:val="26"/>
        </w:rPr>
        <w:t xml:space="preserve">. </w:t>
      </w:r>
      <w:r w:rsidRPr="00D4665B">
        <w:rPr>
          <w:rStyle w:val="TitleChar"/>
          <w:rFonts w:asciiTheme="majorHAnsi" w:hAnsiTheme="majorHAnsi" w:cstheme="majorHAnsi"/>
          <w:b/>
          <w:color w:val="000000" w:themeColor="text1"/>
          <w:szCs w:val="26"/>
        </w:rPr>
        <w:t xml:space="preserve">The challenge to </w:t>
      </w:r>
      <w:bookmarkStart w:id="2" w:name="_Hlk508116909"/>
      <w:r w:rsidRPr="00D4665B">
        <w:rPr>
          <w:rStyle w:val="TitleChar"/>
          <w:rFonts w:asciiTheme="majorHAnsi" w:hAnsiTheme="majorHAnsi" w:cstheme="majorHAnsi"/>
          <w:b/>
          <w:color w:val="000000" w:themeColor="text1"/>
          <w:szCs w:val="26"/>
        </w:rPr>
        <w:t>Trump</w:t>
      </w:r>
      <w:r w:rsidRPr="00D4665B">
        <w:rPr>
          <w:rFonts w:asciiTheme="majorHAnsi" w:hAnsiTheme="majorHAnsi" w:cstheme="majorHAnsi"/>
          <w:color w:val="000000" w:themeColor="text1"/>
          <w:szCs w:val="26"/>
        </w:rPr>
        <w:t xml:space="preserve">, however, </w:t>
      </w:r>
      <w:r w:rsidRPr="00D4665B">
        <w:rPr>
          <w:rStyle w:val="TitleChar"/>
          <w:rFonts w:asciiTheme="majorHAnsi" w:hAnsiTheme="majorHAnsi" w:cstheme="majorHAnsi"/>
          <w:b/>
          <w:color w:val="000000" w:themeColor="text1"/>
          <w:szCs w:val="26"/>
        </w:rPr>
        <w:t xml:space="preserve">will demand </w:t>
      </w:r>
      <w:r w:rsidRPr="00D4665B">
        <w:rPr>
          <w:rStyle w:val="StyleUnderline"/>
          <w:rFonts w:asciiTheme="majorHAnsi" w:hAnsiTheme="majorHAnsi" w:cstheme="majorHAnsi"/>
          <w:color w:val="000000" w:themeColor="text1"/>
          <w:szCs w:val="26"/>
        </w:rPr>
        <w:t>more than moral outrage</w:t>
      </w:r>
      <w:r w:rsidRPr="00D4665B">
        <w:rPr>
          <w:rStyle w:val="TitleChar"/>
          <w:rFonts w:asciiTheme="majorHAnsi" w:hAnsiTheme="majorHAnsi" w:cstheme="majorHAnsi"/>
          <w:b/>
          <w:color w:val="000000" w:themeColor="text1"/>
          <w:szCs w:val="26"/>
        </w:rPr>
        <w:t xml:space="preserve">. It requires a </w:t>
      </w:r>
      <w:r w:rsidRPr="00D4665B">
        <w:rPr>
          <w:rStyle w:val="StyleUnderline"/>
          <w:rFonts w:asciiTheme="majorHAnsi" w:hAnsiTheme="majorHAnsi" w:cstheme="majorHAnsi"/>
          <w:color w:val="000000" w:themeColor="text1"/>
          <w:szCs w:val="26"/>
        </w:rPr>
        <w:t>strategy</w:t>
      </w:r>
      <w:bookmarkEnd w:id="2"/>
      <w:r w:rsidRPr="00D4665B">
        <w:rPr>
          <w:rStyle w:val="TitleChar"/>
          <w:rFonts w:asciiTheme="majorHAnsi" w:hAnsiTheme="majorHAnsi" w:cstheme="majorHAnsi"/>
          <w:b/>
          <w:color w:val="000000" w:themeColor="text1"/>
          <w:szCs w:val="26"/>
        </w:rPr>
        <w:t xml:space="preserve">, and strategy can be developed </w:t>
      </w:r>
      <w:r w:rsidRPr="00D4665B">
        <w:rPr>
          <w:rStyle w:val="StyleUnderline"/>
          <w:rFonts w:asciiTheme="majorHAnsi" w:hAnsiTheme="majorHAnsi" w:cstheme="majorHAnsi"/>
          <w:color w:val="000000" w:themeColor="text1"/>
          <w:szCs w:val="26"/>
        </w:rPr>
        <w:t>only</w:t>
      </w:r>
      <w:r w:rsidRPr="00D4665B">
        <w:rPr>
          <w:rStyle w:val="TitleChar"/>
          <w:rFonts w:asciiTheme="majorHAnsi" w:hAnsiTheme="majorHAnsi" w:cstheme="majorHAnsi"/>
          <w:b/>
          <w:color w:val="000000" w:themeColor="text1"/>
          <w:szCs w:val="26"/>
        </w:rPr>
        <w:t xml:space="preserve"> when we have political clarity on the nature of Trumpism</w:t>
      </w:r>
      <w:r w:rsidRPr="00D4665B">
        <w:rPr>
          <w:rFonts w:asciiTheme="majorHAnsi" w:hAnsiTheme="majorHAnsi" w:cstheme="majorHAnsi"/>
          <w:color w:val="000000" w:themeColor="text1"/>
          <w:szCs w:val="26"/>
        </w:rPr>
        <w:t xml:space="preserve">. The queer theorist Lisa Duggan made an important observation at the association's annual meeting last November in Denver. In an emergency session assessing the US presidential election, there was a sense of urgency that we have talked enough and now is the time to act. But Duggan made the important observation that </w:t>
      </w:r>
      <w:r w:rsidRPr="00D4665B">
        <w:rPr>
          <w:rStyle w:val="TitleChar"/>
          <w:rFonts w:asciiTheme="majorHAnsi" w:hAnsiTheme="majorHAnsi" w:cstheme="majorHAnsi"/>
          <w:b/>
          <w:color w:val="000000" w:themeColor="text1"/>
          <w:szCs w:val="26"/>
        </w:rPr>
        <w:t xml:space="preserve">while action is always necessary, we must also create the </w:t>
      </w:r>
      <w:r w:rsidRPr="00D4665B">
        <w:rPr>
          <w:rStyle w:val="StyleUnderline"/>
          <w:rFonts w:asciiTheme="majorHAnsi" w:hAnsiTheme="majorHAnsi" w:cstheme="majorHAnsi"/>
          <w:color w:val="000000" w:themeColor="text1"/>
          <w:szCs w:val="26"/>
        </w:rPr>
        <w:t>political and intellectual spaces</w:t>
      </w:r>
      <w:r w:rsidRPr="00D4665B">
        <w:rPr>
          <w:rStyle w:val="TitleChar"/>
          <w:rFonts w:asciiTheme="majorHAnsi" w:hAnsiTheme="majorHAnsi" w:cstheme="majorHAnsi"/>
          <w:b/>
          <w:color w:val="000000" w:themeColor="text1"/>
          <w:szCs w:val="26"/>
        </w:rPr>
        <w:t xml:space="preserve"> necessary for debate, argument, and discussion. We cannot act in intelligent ways without </w:t>
      </w:r>
      <w:r w:rsidRPr="00D4665B">
        <w:rPr>
          <w:rStyle w:val="TitleChar"/>
          <w:rFonts w:asciiTheme="majorHAnsi" w:hAnsiTheme="majorHAnsi" w:cstheme="majorHAnsi"/>
          <w:b/>
          <w:color w:val="000000" w:themeColor="text1"/>
          <w:szCs w:val="26"/>
        </w:rPr>
        <w:lastRenderedPageBreak/>
        <w:t>understanding why we are acting and what we are acting against</w:t>
      </w:r>
      <w:r w:rsidRPr="00D4665B">
        <w:rPr>
          <w:rFonts w:asciiTheme="majorHAnsi" w:hAnsiTheme="majorHAnsi" w:cstheme="majorHAnsi"/>
          <w:color w:val="000000" w:themeColor="text1"/>
          <w:szCs w:val="26"/>
        </w:rPr>
        <w:t xml:space="preserve">. In other words, </w:t>
      </w:r>
      <w:proofErr w:type="gramStart"/>
      <w:r w:rsidRPr="00D4665B">
        <w:rPr>
          <w:rStyle w:val="StyleUnderline"/>
          <w:rFonts w:asciiTheme="majorHAnsi" w:hAnsiTheme="majorHAnsi" w:cstheme="majorHAnsi"/>
          <w:color w:val="000000" w:themeColor="text1"/>
          <w:szCs w:val="26"/>
        </w:rPr>
        <w:t>politics</w:t>
      </w:r>
      <w:proofErr w:type="gramEnd"/>
      <w:r w:rsidRPr="00D4665B">
        <w:rPr>
          <w:rStyle w:val="StyleUnderline"/>
          <w:rFonts w:asciiTheme="majorHAnsi" w:hAnsiTheme="majorHAnsi" w:cstheme="majorHAnsi"/>
          <w:color w:val="000000" w:themeColor="text1"/>
          <w:szCs w:val="26"/>
        </w:rPr>
        <w:t xml:space="preserve"> and ideas matter as much as the action</w:t>
      </w:r>
      <w:r w:rsidRPr="00D4665B">
        <w:rPr>
          <w:rStyle w:val="TitleChar"/>
          <w:rFonts w:asciiTheme="majorHAnsi" w:hAnsiTheme="majorHAnsi" w:cstheme="majorHAnsi"/>
          <w:b/>
          <w:color w:val="000000" w:themeColor="text1"/>
          <w:szCs w:val="26"/>
        </w:rPr>
        <w:t xml:space="preserve"> necessary to transform conditions we abhor</w:t>
      </w:r>
      <w:r w:rsidRPr="00D4665B">
        <w:rPr>
          <w:rFonts w:asciiTheme="majorHAnsi" w:hAnsiTheme="majorHAnsi" w:cstheme="majorHAnsi"/>
          <w:color w:val="000000" w:themeColor="text1"/>
          <w:szCs w:val="26"/>
        </w:rPr>
        <w:t xml:space="preserve">. This may seem like a minor or even self-evident point, but </w:t>
      </w:r>
      <w:r w:rsidRPr="00D4665B">
        <w:rPr>
          <w:rStyle w:val="TitleChar"/>
          <w:rFonts w:asciiTheme="majorHAnsi" w:hAnsiTheme="majorHAnsi" w:cstheme="majorHAnsi"/>
          <w:b/>
          <w:color w:val="000000" w:themeColor="text1"/>
          <w:szCs w:val="26"/>
        </w:rPr>
        <w:t>there is a constant critique that we are often "preaching to the choir"</w:t>
      </w:r>
      <w:r w:rsidRPr="00D4665B">
        <w:rPr>
          <w:rFonts w:asciiTheme="majorHAnsi" w:hAnsiTheme="majorHAnsi" w:cstheme="majorHAnsi"/>
          <w:color w:val="000000" w:themeColor="text1"/>
          <w:szCs w:val="26"/>
        </w:rPr>
        <w:t xml:space="preserve"> or a question about the usefulness of sitting in yet "another" meeting. But </w:t>
      </w:r>
      <w:r w:rsidRPr="00D4665B">
        <w:rPr>
          <w:rStyle w:val="TitleChar"/>
          <w:rFonts w:asciiTheme="majorHAnsi" w:hAnsiTheme="majorHAnsi" w:cstheme="majorHAnsi"/>
          <w:b/>
          <w:color w:val="000000" w:themeColor="text1"/>
          <w:szCs w:val="26"/>
        </w:rPr>
        <w:t xml:space="preserve">this most recent electoral season has also shown that the choir has different pitches and cadences. The choir can be off-key. This is not to suggest that we should all agree or mute the areas of disagreement and tension, but we should be </w:t>
      </w:r>
      <w:r w:rsidRPr="00D4665B">
        <w:rPr>
          <w:rStyle w:val="StyleUnderline"/>
          <w:rFonts w:asciiTheme="majorHAnsi" w:hAnsiTheme="majorHAnsi" w:cstheme="majorHAnsi"/>
          <w:color w:val="000000" w:themeColor="text1"/>
          <w:szCs w:val="26"/>
        </w:rPr>
        <w:t>clear about those differences</w:t>
      </w:r>
      <w:r w:rsidRPr="00D4665B">
        <w:rPr>
          <w:rStyle w:val="TitleChar"/>
          <w:rFonts w:asciiTheme="majorHAnsi" w:hAnsiTheme="majorHAnsi" w:cstheme="majorHAnsi"/>
          <w:b/>
          <w:color w:val="000000" w:themeColor="text1"/>
          <w:szCs w:val="26"/>
        </w:rPr>
        <w:t xml:space="preserve">. Just as we should be clear on what is agreed on and what are the bases on which we can overcome differences and unite. These various position s cannot be intuited; they are </w:t>
      </w:r>
      <w:r w:rsidRPr="00D4665B">
        <w:rPr>
          <w:rStyle w:val="StyleUnderline"/>
          <w:rFonts w:asciiTheme="majorHAnsi" w:hAnsiTheme="majorHAnsi" w:cstheme="majorHAnsi"/>
          <w:color w:val="000000" w:themeColor="text1"/>
          <w:szCs w:val="26"/>
        </w:rPr>
        <w:t>discovered through patient debate</w:t>
      </w:r>
      <w:r w:rsidRPr="00D4665B">
        <w:rPr>
          <w:rFonts w:asciiTheme="majorHAnsi" w:hAnsiTheme="majorHAnsi" w:cstheme="majorHAnsi"/>
          <w:color w:val="000000" w:themeColor="text1"/>
          <w:szCs w:val="26"/>
        </w:rPr>
        <w:t xml:space="preserve">. </w:t>
      </w:r>
      <w:r w:rsidRPr="00D4665B">
        <w:rPr>
          <w:rStyle w:val="TitleChar"/>
          <w:rFonts w:asciiTheme="majorHAnsi" w:hAnsiTheme="majorHAnsi" w:cstheme="majorHAnsi"/>
          <w:b/>
          <w:color w:val="000000" w:themeColor="text1"/>
          <w:szCs w:val="26"/>
        </w:rPr>
        <w:t>Beyond the culture of respectful</w:t>
      </w:r>
      <w:r w:rsidRPr="00D4665B">
        <w:rPr>
          <w:rFonts w:asciiTheme="majorHAnsi" w:hAnsiTheme="majorHAnsi" w:cstheme="majorHAnsi"/>
          <w:color w:val="000000" w:themeColor="text1"/>
          <w:szCs w:val="26"/>
        </w:rPr>
        <w:t xml:space="preserve"> internal </w:t>
      </w:r>
      <w:r w:rsidRPr="00D4665B">
        <w:rPr>
          <w:rStyle w:val="TitleChar"/>
          <w:rFonts w:asciiTheme="majorHAnsi" w:hAnsiTheme="majorHAnsi" w:cstheme="majorHAnsi"/>
          <w:b/>
          <w:color w:val="000000" w:themeColor="text1"/>
          <w:szCs w:val="26"/>
        </w:rPr>
        <w:t>debate</w:t>
      </w:r>
      <w:r w:rsidRPr="00D4665B">
        <w:rPr>
          <w:rFonts w:asciiTheme="majorHAnsi" w:hAnsiTheme="majorHAnsi" w:cstheme="majorHAnsi"/>
          <w:color w:val="000000" w:themeColor="text1"/>
          <w:szCs w:val="26"/>
        </w:rPr>
        <w:t xml:space="preserve"> and discussion, </w:t>
      </w:r>
      <w:r w:rsidRPr="00D4665B">
        <w:rPr>
          <w:rStyle w:val="TitleChar"/>
          <w:rFonts w:asciiTheme="majorHAnsi" w:hAnsiTheme="majorHAnsi" w:cstheme="majorHAnsi"/>
          <w:b/>
          <w:color w:val="000000" w:themeColor="text1"/>
          <w:szCs w:val="26"/>
        </w:rPr>
        <w:t>academics</w:t>
      </w:r>
      <w:r w:rsidRPr="00D4665B">
        <w:rPr>
          <w:rFonts w:asciiTheme="majorHAnsi" w:hAnsiTheme="majorHAnsi" w:cstheme="majorHAnsi"/>
          <w:color w:val="000000" w:themeColor="text1"/>
          <w:szCs w:val="26"/>
        </w:rPr>
        <w:t xml:space="preserve"> also </w:t>
      </w:r>
      <w:r w:rsidRPr="00D4665B">
        <w:rPr>
          <w:rStyle w:val="TitleChar"/>
          <w:rFonts w:asciiTheme="majorHAnsi" w:hAnsiTheme="majorHAnsi" w:cstheme="majorHAnsi"/>
          <w:b/>
          <w:color w:val="000000" w:themeColor="text1"/>
          <w:szCs w:val="26"/>
        </w:rPr>
        <w:t>have something to contribute. The confidence necessary to effectively</w:t>
      </w:r>
      <w:r w:rsidRPr="00D4665B">
        <w:rPr>
          <w:rFonts w:asciiTheme="majorHAnsi" w:hAnsiTheme="majorHAnsi" w:cstheme="majorHAnsi"/>
          <w:color w:val="000000" w:themeColor="text1"/>
          <w:szCs w:val="26"/>
        </w:rPr>
        <w:t xml:space="preserve"> [End Page 231] engage in </w:t>
      </w:r>
      <w:r w:rsidRPr="00D4665B">
        <w:rPr>
          <w:rStyle w:val="TitleChar"/>
          <w:rFonts w:asciiTheme="majorHAnsi" w:hAnsiTheme="majorHAnsi" w:cstheme="majorHAnsi"/>
          <w:b/>
          <w:color w:val="000000" w:themeColor="text1"/>
          <w:szCs w:val="26"/>
        </w:rPr>
        <w:t xml:space="preserve">struggle is not easily attained in an </w:t>
      </w:r>
      <w:r w:rsidRPr="00D4665B">
        <w:rPr>
          <w:rStyle w:val="StyleUnderline"/>
          <w:rFonts w:asciiTheme="majorHAnsi" w:hAnsiTheme="majorHAnsi" w:cstheme="majorHAnsi"/>
          <w:color w:val="000000" w:themeColor="text1"/>
          <w:szCs w:val="26"/>
        </w:rPr>
        <w:t>atmosphere of defeat</w:t>
      </w:r>
      <w:r w:rsidRPr="00D4665B">
        <w:rPr>
          <w:rFonts w:asciiTheme="majorHAnsi" w:hAnsiTheme="majorHAnsi" w:cstheme="majorHAnsi"/>
          <w:color w:val="000000" w:themeColor="text1"/>
          <w:szCs w:val="26"/>
        </w:rPr>
        <w:t xml:space="preserve"> and defensiveness. </w:t>
      </w:r>
      <w:r w:rsidRPr="00D4665B">
        <w:rPr>
          <w:rStyle w:val="TitleChar"/>
          <w:rFonts w:asciiTheme="majorHAnsi" w:hAnsiTheme="majorHAnsi" w:cstheme="majorHAnsi"/>
          <w:b/>
          <w:color w:val="000000" w:themeColor="text1"/>
          <w:szCs w:val="26"/>
        </w:rPr>
        <w:t>Those are the moments to draw on the history of resistance</w:t>
      </w:r>
      <w:r w:rsidRPr="00D4665B">
        <w:rPr>
          <w:rFonts w:asciiTheme="majorHAnsi" w:hAnsiTheme="majorHAnsi" w:cstheme="majorHAnsi"/>
          <w:color w:val="000000" w:themeColor="text1"/>
          <w:szCs w:val="26"/>
        </w:rPr>
        <w:t xml:space="preserve"> in the 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w:t>
      </w:r>
      <w:proofErr w:type="gramStart"/>
      <w:r w:rsidRPr="00D4665B">
        <w:rPr>
          <w:rFonts w:asciiTheme="majorHAnsi" w:hAnsiTheme="majorHAnsi" w:cstheme="majorHAnsi"/>
          <w:color w:val="000000" w:themeColor="text1"/>
          <w:szCs w:val="26"/>
        </w:rPr>
        <w:t>is</w:t>
      </w:r>
      <w:proofErr w:type="gramEnd"/>
      <w:r w:rsidRPr="00D4665B">
        <w:rPr>
          <w:rFonts w:asciiTheme="majorHAnsi" w:hAnsiTheme="majorHAnsi" w:cstheme="majorHAnsi"/>
          <w:color w:val="000000" w:themeColor="text1"/>
          <w:szCs w:val="26"/>
        </w:rPr>
        <w:t xml:space="preserve"> a reason sixty-nine-year-old Assata Shakur remains a political exile in Cuba and our government continues to keep a $2 million bounty on her head while shamefully including her on the misnamed terrorist watch list. It is the same reason that the 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continue to hide the truth of its brutal repression. The most important, and thus damning, archives that the historian Heather Ann Thompson used to write her book on Attica have, once again, disappeared from public scrutiny. </w:t>
      </w:r>
      <w:r w:rsidRPr="00D4665B">
        <w:rPr>
          <w:rStyle w:val="TitleChar"/>
          <w:rFonts w:asciiTheme="majorHAnsi" w:hAnsiTheme="majorHAnsi" w:cstheme="majorHAnsi"/>
          <w:b/>
          <w:color w:val="000000" w:themeColor="text1"/>
          <w:szCs w:val="26"/>
        </w:rPr>
        <w:t>Not only does the political establishment want to punish and demonize the voices for Black liberation, but</w:t>
      </w:r>
      <w:r w:rsidRPr="00D4665B">
        <w:rPr>
          <w:rFonts w:asciiTheme="majorHAnsi" w:hAnsiTheme="majorHAnsi" w:cstheme="majorHAnsi"/>
          <w:color w:val="000000" w:themeColor="text1"/>
          <w:szCs w:val="26"/>
        </w:rPr>
        <w:t xml:space="preserve"> more important, </w:t>
      </w:r>
      <w:r w:rsidRPr="00D4665B">
        <w:rPr>
          <w:rStyle w:val="TitleChar"/>
          <w:rFonts w:asciiTheme="majorHAnsi" w:hAnsiTheme="majorHAnsi" w:cstheme="majorHAnsi"/>
          <w:b/>
          <w:color w:val="000000" w:themeColor="text1"/>
          <w:szCs w:val="26"/>
        </w:rPr>
        <w:t>they want to bury the legacy, the history, and politics of the movement itself</w:t>
      </w:r>
      <w:r w:rsidRPr="00D4665B">
        <w:rPr>
          <w:rFonts w:asciiTheme="majorHAnsi" w:hAnsiTheme="majorHAnsi" w:cstheme="majorHAnsi"/>
          <w:color w:val="000000" w:themeColor="text1"/>
          <w:szCs w:val="26"/>
        </w:rPr>
        <w:t xml:space="preserve">. </w:t>
      </w:r>
      <w:r w:rsidRPr="00D4665B">
        <w:rPr>
          <w:rStyle w:val="TitleChar"/>
          <w:rFonts w:asciiTheme="majorHAnsi" w:hAnsiTheme="majorHAnsi" w:cstheme="majorHAnsi"/>
          <w:b/>
          <w:color w:val="000000" w:themeColor="text1"/>
          <w:szCs w:val="26"/>
        </w:rPr>
        <w:t>It is clear to understand why. It is not irrational hatred of African Americans; it is quite simply because when Black people go into struggle, it unravels the dominant narrative, or the fabrications at the heart of American mythology—that we are a democratic and just society</w:t>
      </w:r>
      <w:r w:rsidRPr="00D4665B">
        <w:rPr>
          <w:rFonts w:asciiTheme="majorHAnsi" w:hAnsiTheme="majorHAnsi" w:cstheme="majorHAnsi"/>
          <w:color w:val="000000" w:themeColor="text1"/>
          <w:szCs w:val="26"/>
        </w:rPr>
        <w:t xml:space="preserve">. Only </w:t>
      </w:r>
      <w:r w:rsidRPr="00D4665B">
        <w:rPr>
          <w:rFonts w:asciiTheme="majorHAnsi" w:hAnsiTheme="majorHAnsi" w:cstheme="majorHAnsi"/>
          <w:color w:val="000000" w:themeColor="text1"/>
          <w:szCs w:val="26"/>
        </w:rPr>
        <w:lastRenderedPageBreak/>
        <w:t xml:space="preserve">a cursory knowledge of Black history—and the history of indigenous people in this land—shatters the United States' obsession with its own self-idealization as an "exceptional" society. In doing so, </w:t>
      </w:r>
      <w:r w:rsidRPr="00D4665B">
        <w:rPr>
          <w:rStyle w:val="TitleChar"/>
          <w:rFonts w:asciiTheme="majorHAnsi" w:hAnsiTheme="majorHAnsi" w:cstheme="majorHAnsi"/>
          <w:b/>
          <w:color w:val="000000" w:themeColor="text1"/>
          <w:szCs w:val="26"/>
        </w:rPr>
        <w:t>Black struggles are examples of how the "margins" can upend and destabilize the supposed center</w:t>
      </w:r>
      <w:r w:rsidRPr="00D4665B">
        <w:rPr>
          <w:rFonts w:asciiTheme="majorHAnsi" w:hAnsiTheme="majorHAnsi" w:cstheme="majorHAnsi"/>
          <w:color w:val="000000" w:themeColor="text1"/>
          <w:szCs w:val="26"/>
        </w:rPr>
        <w:t xml:space="preserve">. And </w:t>
      </w:r>
      <w:r w:rsidRPr="00D4665B">
        <w:rPr>
          <w:rStyle w:val="TitleChar"/>
          <w:rFonts w:asciiTheme="majorHAnsi" w:hAnsiTheme="majorHAnsi" w:cstheme="majorHAnsi"/>
          <w:b/>
          <w:color w:val="000000" w:themeColor="text1"/>
          <w:szCs w:val="26"/>
        </w:rPr>
        <w:t>perhaps even more important is how those struggles within the various iterations of the Black Freedom movement become a platform for other liberation struggles to emerge. This was the legacy of the Black insurgency of the 1960s. As a result, the political establishment distorts this history and distorts its radical content</w:t>
      </w:r>
      <w:r w:rsidRPr="00D4665B">
        <w:rPr>
          <w:rFonts w:asciiTheme="majorHAnsi" w:hAnsiTheme="majorHAnsi" w:cstheme="majorHAnsi"/>
          <w:color w:val="000000" w:themeColor="text1"/>
          <w:szCs w:val="26"/>
        </w:rPr>
        <w:t xml:space="preserve">, its radical leaders, and their voices. This is not just a lesson of who gets to tell history; this legacy of repression affects the movements of today. The attempt to distort and bury the struggles from a previous period of Black rebellion deprives the current generation of the politics, strategy, and tactics of our movement historically. It diminishes the analyses and the political tools necessary to help 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w:t>
      </w:r>
      <w:proofErr w:type="gramStart"/>
      <w:r w:rsidRPr="00D4665B">
        <w:rPr>
          <w:rFonts w:asciiTheme="majorHAnsi" w:hAnsiTheme="majorHAnsi" w:cstheme="majorHAnsi"/>
          <w:color w:val="000000" w:themeColor="text1"/>
          <w:szCs w:val="26"/>
        </w:rPr>
        <w:t>This is why</w:t>
      </w:r>
      <w:proofErr w:type="gramEnd"/>
      <w:r w:rsidRPr="00D4665B">
        <w:rPr>
          <w:rFonts w:asciiTheme="majorHAnsi" w:hAnsiTheme="majorHAnsi" w:cstheme="majorHAnsi"/>
          <w:color w:val="000000" w:themeColor="text1"/>
          <w:szCs w:val="26"/>
        </w:rPr>
        <w:t xml:space="preserve">,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struggle whom we </w:t>
      </w:r>
      <w:proofErr w:type="gramStart"/>
      <w:r w:rsidRPr="00D4665B">
        <w:rPr>
          <w:rFonts w:asciiTheme="majorHAnsi" w:hAnsiTheme="majorHAnsi" w:cstheme="majorHAnsi"/>
          <w:color w:val="000000" w:themeColor="text1"/>
          <w:szCs w:val="26"/>
        </w:rPr>
        <w:t>respect</w:t>
      </w:r>
      <w:proofErr w:type="gramEnd"/>
      <w:r w:rsidRPr="00D4665B">
        <w:rPr>
          <w:rFonts w:asciiTheme="majorHAnsi" w:hAnsiTheme="majorHAnsi" w:cstheme="majorHAnsi"/>
          <w:color w:val="000000" w:themeColor="text1"/>
          <w:szCs w:val="26"/>
        </w:rPr>
        <w:t xml:space="preserve"> and honor connect our searching present with a previous moment of insurgency and struggle. In our lifetimes, </w:t>
      </w:r>
      <w:r w:rsidRPr="00D4665B">
        <w:rPr>
          <w:rStyle w:val="TitleChar"/>
          <w:rFonts w:asciiTheme="majorHAnsi" w:hAnsiTheme="majorHAnsi" w:cstheme="majorHAnsi"/>
          <w:b/>
          <w:color w:val="000000" w:themeColor="text1"/>
          <w:szCs w:val="26"/>
        </w:rPr>
        <w:t xml:space="preserve">we have never been more in need of the inspiration, the lessons, and the strength of those who have bequeathed to us the certainties and uncertainties of home today. </w:t>
      </w:r>
      <w:bookmarkStart w:id="3" w:name="_Hlk508117003"/>
      <w:r w:rsidRPr="00D4665B">
        <w:rPr>
          <w:rStyle w:val="TitleChar"/>
          <w:rFonts w:asciiTheme="majorHAnsi" w:hAnsiTheme="majorHAnsi" w:cstheme="majorHAnsi"/>
          <w:b/>
          <w:color w:val="000000" w:themeColor="text1"/>
          <w:szCs w:val="26"/>
        </w:rPr>
        <w:t xml:space="preserve">The challenge continues to lie in our abilities to transcend, </w:t>
      </w:r>
      <w:r w:rsidRPr="00D4665B">
        <w:rPr>
          <w:rStyle w:val="StyleUnderline"/>
          <w:rFonts w:asciiTheme="majorHAnsi" w:hAnsiTheme="majorHAnsi" w:cstheme="majorHAnsi"/>
          <w:color w:val="000000" w:themeColor="text1"/>
          <w:szCs w:val="26"/>
        </w:rPr>
        <w:t>through argument, debate, and struggle</w:t>
      </w:r>
      <w:r w:rsidRPr="00D4665B">
        <w:rPr>
          <w:rStyle w:val="TitleChar"/>
          <w:rFonts w:asciiTheme="majorHAnsi" w:hAnsiTheme="majorHAnsi" w:cstheme="majorHAnsi"/>
          <w:b/>
          <w:color w:val="000000" w:themeColor="text1"/>
          <w:szCs w:val="26"/>
        </w:rPr>
        <w:t xml:space="preserve">, the many paths that crisscross and potentially divide our </w:t>
      </w:r>
      <w:r w:rsidRPr="00D4665B">
        <w:rPr>
          <w:rStyle w:val="TitleChar"/>
          <w:rFonts w:asciiTheme="majorHAnsi" w:hAnsiTheme="majorHAnsi" w:cstheme="majorHAnsi"/>
          <w:b/>
          <w:color w:val="000000" w:themeColor="text1"/>
          <w:szCs w:val="26"/>
        </w:rPr>
        <w:lastRenderedPageBreak/>
        <w:t xml:space="preserve">resistance </w:t>
      </w:r>
      <w:bookmarkEnd w:id="3"/>
      <w:r w:rsidRPr="00D4665B">
        <w:rPr>
          <w:rStyle w:val="TitleChar"/>
          <w:rFonts w:asciiTheme="majorHAnsi" w:hAnsiTheme="majorHAnsi" w:cstheme="majorHAnsi"/>
          <w:b/>
          <w:color w:val="000000" w:themeColor="text1"/>
          <w:szCs w:val="26"/>
        </w:rPr>
        <w:t xml:space="preserve">to hatred, bigotry, and oppression. This is a </w:t>
      </w:r>
      <w:r w:rsidRPr="00D4665B">
        <w:rPr>
          <w:rStyle w:val="StyleUnderline"/>
          <w:rFonts w:asciiTheme="majorHAnsi" w:hAnsiTheme="majorHAnsi" w:cstheme="majorHAnsi"/>
          <w:color w:val="000000" w:themeColor="text1"/>
          <w:szCs w:val="26"/>
        </w:rPr>
        <w:t>call for solidarity</w:t>
      </w:r>
      <w:r w:rsidRPr="00D4665B">
        <w:rPr>
          <w:rStyle w:val="TitleChar"/>
          <w:rFonts w:asciiTheme="majorHAnsi" w:hAnsiTheme="majorHAnsi" w:cstheme="majorHAnsi"/>
          <w:b/>
          <w:color w:val="000000" w:themeColor="text1"/>
          <w:szCs w:val="26"/>
        </w:rPr>
        <w:t xml:space="preserve">, but not </w:t>
      </w:r>
      <w:proofErr w:type="gramStart"/>
      <w:r w:rsidRPr="00D4665B">
        <w:rPr>
          <w:rStyle w:val="TitleChar"/>
          <w:rFonts w:asciiTheme="majorHAnsi" w:hAnsiTheme="majorHAnsi" w:cstheme="majorHAnsi"/>
          <w:b/>
          <w:color w:val="000000" w:themeColor="text1"/>
          <w:szCs w:val="26"/>
        </w:rPr>
        <w:t>on the basis of</w:t>
      </w:r>
      <w:proofErr w:type="gramEnd"/>
      <w:r w:rsidRPr="00D4665B">
        <w:rPr>
          <w:rStyle w:val="TitleChar"/>
          <w:rFonts w:asciiTheme="majorHAnsi" w:hAnsiTheme="majorHAnsi" w:cstheme="majorHAnsi"/>
          <w:b/>
          <w:color w:val="000000" w:themeColor="text1"/>
          <w:szCs w:val="26"/>
        </w:rPr>
        <w:t xml:space="preserve"> papering over the different experiences that create different levels of consciousness within our society. Solidarity is most palpable when there is recognition that our fates are </w:t>
      </w:r>
      <w:r w:rsidRPr="00D4665B">
        <w:rPr>
          <w:rStyle w:val="StyleUnderline"/>
          <w:rFonts w:asciiTheme="majorHAnsi" w:hAnsiTheme="majorHAnsi" w:cstheme="majorHAnsi"/>
          <w:color w:val="000000" w:themeColor="text1"/>
          <w:szCs w:val="26"/>
        </w:rPr>
        <w:t>connected</w:t>
      </w:r>
      <w:r w:rsidRPr="00D4665B">
        <w:rPr>
          <w:rStyle w:val="TitleChar"/>
          <w:rFonts w:asciiTheme="majorHAnsi" w:hAnsiTheme="majorHAnsi" w:cstheme="majorHAnsi"/>
          <w:b/>
          <w:color w:val="000000" w:themeColor="text1"/>
          <w:szCs w:val="26"/>
        </w:rPr>
        <w:t xml:space="preserve"> and that an injury to one is an injury to all. Another world is truly possible, but only if we are willing to struggle for it</w:t>
      </w:r>
      <w:r w:rsidRPr="00D4665B">
        <w:rPr>
          <w:rFonts w:asciiTheme="majorHAnsi" w:hAnsiTheme="majorHAnsi" w:cstheme="majorHAnsi"/>
          <w:color w:val="000000" w:themeColor="text1"/>
          <w:szCs w:val="26"/>
        </w:rPr>
        <w:t>.</w:t>
      </w:r>
    </w:p>
    <w:p w14:paraId="5E707A5D" w14:textId="77777777" w:rsidR="00F142A0" w:rsidRPr="00AD4C5F" w:rsidRDefault="00F142A0" w:rsidP="00F142A0">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4 -- </w:t>
      </w:r>
      <w:r w:rsidRPr="00AD4C5F">
        <w:rPr>
          <w:rFonts w:asciiTheme="majorHAnsi" w:hAnsiTheme="majorHAnsi" w:cstheme="majorHAnsi"/>
          <w:color w:val="000000" w:themeColor="text1"/>
        </w:rPr>
        <w:t>Methodological pluralism is a necessary aspect of critique.</w:t>
      </w:r>
    </w:p>
    <w:p w14:paraId="1C1331E1" w14:textId="77777777" w:rsidR="00F142A0" w:rsidRPr="00AD4C5F" w:rsidRDefault="00F142A0" w:rsidP="00F142A0">
      <w:pPr>
        <w:spacing w:after="120"/>
        <w:rPr>
          <w:rFonts w:asciiTheme="majorHAnsi" w:eastAsia="Heiti TC Light" w:hAnsiTheme="majorHAnsi" w:cstheme="majorHAnsi"/>
          <w:color w:val="000000" w:themeColor="text1"/>
          <w:szCs w:val="16"/>
        </w:rPr>
      </w:pPr>
      <w:proofErr w:type="spellStart"/>
      <w:r w:rsidRPr="00AD4C5F">
        <w:rPr>
          <w:rStyle w:val="Heading5Char"/>
          <w:rFonts w:cstheme="majorHAnsi"/>
          <w:color w:val="000000" w:themeColor="text1"/>
        </w:rPr>
        <w:t>Bleiker</w:t>
      </w:r>
      <w:proofErr w:type="spellEnd"/>
      <w:r w:rsidRPr="00AD4C5F">
        <w:rPr>
          <w:rStyle w:val="Heading5Char"/>
          <w:rFonts w:cstheme="majorHAnsi"/>
          <w:color w:val="000000" w:themeColor="text1"/>
        </w:rPr>
        <w:t xml:space="preserve"> ’14</w:t>
      </w:r>
      <w:r w:rsidRPr="00AD4C5F">
        <w:rPr>
          <w:rFonts w:asciiTheme="majorHAnsi" w:hAnsiTheme="majorHAnsi" w:cstheme="majorHAnsi"/>
          <w:color w:val="000000" w:themeColor="text1"/>
          <w:sz w:val="24"/>
        </w:rPr>
        <w:t xml:space="preserve"> </w:t>
      </w:r>
      <w:r w:rsidRPr="00AD4C5F">
        <w:rPr>
          <w:rFonts w:asciiTheme="majorHAnsi" w:hAnsiTheme="majorHAnsi" w:cstheme="majorHAnsi"/>
          <w:color w:val="000000" w:themeColor="text1"/>
        </w:rPr>
        <w:t>[Roland, professor of international relations at the university of Queensland. “International Theory Between Reification and Self-Reflective Critique” International Studies Review, Volume 16, Issue 2. June 17, 2014]</w:t>
      </w:r>
    </w:p>
    <w:p w14:paraId="276D5464" w14:textId="77777777" w:rsidR="00F142A0" w:rsidRPr="00AD4C5F" w:rsidRDefault="00F142A0" w:rsidP="00F142A0">
      <w:pPr>
        <w:rPr>
          <w:rFonts w:asciiTheme="majorHAnsi" w:eastAsia="Heiti TC Light" w:hAnsiTheme="majorHAnsi" w:cstheme="majorHAnsi"/>
          <w:color w:val="000000" w:themeColor="text1"/>
          <w:sz w:val="14"/>
        </w:rPr>
      </w:pPr>
      <w:r w:rsidRPr="00AD4C5F">
        <w:rPr>
          <w:rFonts w:asciiTheme="majorHAnsi" w:eastAsia="Heiti TC Light" w:hAnsiTheme="majorHAnsi" w:cstheme="majorHAnsi"/>
          <w:color w:val="000000" w:themeColor="text1"/>
          <w:sz w:val="14"/>
        </w:rPr>
        <w:t xml:space="preserve">This book is part of an increasing trend of scholarly works that have embraced </w:t>
      </w:r>
      <w:proofErr w:type="spellStart"/>
      <w:r w:rsidRPr="00AD4C5F">
        <w:rPr>
          <w:rFonts w:asciiTheme="majorHAnsi" w:eastAsia="Heiti TC Light" w:hAnsiTheme="majorHAnsi" w:cstheme="majorHAnsi"/>
          <w:color w:val="000000" w:themeColor="text1"/>
          <w:sz w:val="14"/>
        </w:rPr>
        <w:t>poststructural</w:t>
      </w:r>
      <w:proofErr w:type="spellEnd"/>
      <w:r w:rsidRPr="00AD4C5F">
        <w:rPr>
          <w:rFonts w:asciiTheme="majorHAnsi" w:eastAsia="Heiti TC Light" w:hAnsiTheme="majorHAnsi" w:cstheme="majorHAnsi"/>
          <w:color w:val="000000" w:themeColor="text1"/>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AD4C5F">
        <w:rPr>
          <w:rStyle w:val="StyleUnderline"/>
          <w:rFonts w:asciiTheme="majorHAnsi" w:eastAsia="Heiti TC Light" w:hAnsiTheme="majorHAnsi" w:cstheme="majorHAnsi"/>
          <w:color w:val="000000" w:themeColor="text1"/>
        </w:rPr>
        <w:t>IR</w:t>
      </w:r>
      <w:r w:rsidRPr="00AD4C5F">
        <w:rPr>
          <w:rFonts w:asciiTheme="majorHAnsi" w:eastAsia="Heiti TC Light" w:hAnsiTheme="majorHAnsi" w:cstheme="majorHAnsi"/>
          <w:color w:val="000000" w:themeColor="text1"/>
          <w:sz w:val="14"/>
        </w:rPr>
        <w:t xml:space="preserve">) scholarship </w:t>
      </w:r>
      <w:r w:rsidRPr="00AD4C5F">
        <w:rPr>
          <w:rStyle w:val="StyleUnderline"/>
          <w:rFonts w:asciiTheme="majorHAnsi" w:eastAsia="Heiti TC Light" w:hAnsiTheme="majorHAnsi" w:cstheme="majorHAnsi"/>
          <w:color w:val="000000" w:themeColor="text1"/>
        </w:rPr>
        <w:t>is</w:t>
      </w:r>
      <w:r w:rsidRPr="00AD4C5F">
        <w:rPr>
          <w:rFonts w:asciiTheme="majorHAnsi" w:eastAsia="Heiti TC Light" w:hAnsiTheme="majorHAnsi" w:cstheme="majorHAnsi"/>
          <w:color w:val="000000" w:themeColor="text1"/>
          <w:sz w:val="14"/>
        </w:rPr>
        <w:t xml:space="preserve"> what he calls “unchecked reification”: the widespread and</w:t>
      </w:r>
      <w:r w:rsidRPr="00AD4C5F">
        <w:rPr>
          <w:rStyle w:val="Style13ptBold"/>
          <w:rFonts w:asciiTheme="majorHAnsi" w:eastAsia="Heiti TC Light" w:hAnsiTheme="majorHAnsi" w:cstheme="majorHAnsi"/>
          <w:color w:val="000000" w:themeColor="text1"/>
        </w:rPr>
        <w:t xml:space="preserve"> </w:t>
      </w:r>
      <w:r w:rsidRPr="00AD4C5F">
        <w:rPr>
          <w:rStyle w:val="StyleUnderline"/>
          <w:rFonts w:asciiTheme="majorHAnsi" w:eastAsia="Heiti TC Light" w:hAnsiTheme="majorHAnsi" w:cstheme="majorHAnsi"/>
          <w:color w:val="000000" w:themeColor="text1"/>
        </w:rPr>
        <w:t>dangerous</w:t>
      </w:r>
      <w:r w:rsidRPr="00AD4C5F">
        <w:rPr>
          <w:rStyle w:val="Style13ptBold"/>
          <w:rFonts w:asciiTheme="majorHAnsi" w:eastAsia="Heiti TC Light" w:hAnsiTheme="majorHAnsi" w:cstheme="majorHAnsi"/>
          <w:color w:val="000000" w:themeColor="text1"/>
        </w:rPr>
        <w:t xml:space="preserve"> </w:t>
      </w:r>
      <w:r w:rsidRPr="00AD4C5F">
        <w:rPr>
          <w:rFonts w:asciiTheme="majorHAnsi" w:eastAsia="Heiti TC Light" w:hAnsiTheme="majorHAnsi" w:cstheme="majorHAnsi"/>
          <w:color w:val="000000" w:themeColor="text1"/>
          <w:sz w:val="14"/>
        </w:rPr>
        <w:t xml:space="preserve">process of forgetting “the distinction between theoretical concepts and the real-world things they mean to describe or to which they refer” (p. 15). The dangers are real, Levine stresses, </w:t>
      </w:r>
      <w:r w:rsidRPr="00AD4C5F">
        <w:rPr>
          <w:rStyle w:val="StyleUnderline"/>
          <w:rFonts w:asciiTheme="majorHAnsi" w:eastAsia="Heiti TC Light" w:hAnsiTheme="majorHAnsi" w:cstheme="majorHAnsi"/>
          <w:color w:val="000000" w:themeColor="text1"/>
        </w:rPr>
        <w:t>because IR deals with some of the most difficult issues</w:t>
      </w:r>
      <w:r w:rsidRPr="00AD4C5F">
        <w:rPr>
          <w:rFonts w:asciiTheme="majorHAnsi" w:eastAsia="Heiti TC Light" w:hAnsiTheme="majorHAnsi" w:cstheme="majorHAnsi"/>
          <w:color w:val="000000" w:themeColor="text1"/>
          <w:sz w:val="14"/>
        </w:rPr>
        <w:t xml:space="preserve">, </w:t>
      </w:r>
      <w:r w:rsidRPr="00AD4C5F">
        <w:rPr>
          <w:rStyle w:val="StyleUnderline"/>
          <w:rFonts w:asciiTheme="majorHAnsi" w:eastAsia="Heiti TC Light" w:hAnsiTheme="majorHAnsi" w:cstheme="majorHAnsi"/>
          <w:color w:val="000000" w:themeColor="text1"/>
        </w:rPr>
        <w:t xml:space="preserve">from genocides to war. </w:t>
      </w:r>
      <w:r w:rsidRPr="00AD4C5F">
        <w:rPr>
          <w:rStyle w:val="StyleUnderline"/>
          <w:rFonts w:asciiTheme="majorHAnsi" w:eastAsia="Heiti TC Light" w:hAnsiTheme="majorHAnsi" w:cstheme="majorHAnsi"/>
          <w:color w:val="000000" w:themeColor="text1"/>
          <w:highlight w:val="green"/>
        </w:rPr>
        <w:t>Upholding one subjective position without critical scrutiny can</w:t>
      </w:r>
      <w:r w:rsidRPr="00AD4C5F">
        <w:rPr>
          <w:rFonts w:asciiTheme="majorHAnsi" w:eastAsia="Heiti TC Light" w:hAnsiTheme="majorHAnsi" w:cstheme="majorHAnsi"/>
          <w:color w:val="000000" w:themeColor="text1"/>
          <w:sz w:val="14"/>
          <w:highlight w:val="green"/>
        </w:rPr>
        <w:t xml:space="preserve"> </w:t>
      </w:r>
      <w:r w:rsidRPr="00AD4C5F">
        <w:rPr>
          <w:rFonts w:asciiTheme="majorHAnsi" w:eastAsia="Heiti TC Light" w:hAnsiTheme="majorHAnsi" w:cstheme="majorHAnsi"/>
          <w:color w:val="000000" w:themeColor="text1"/>
          <w:sz w:val="14"/>
        </w:rPr>
        <w:t xml:space="preserve">thus </w:t>
      </w:r>
      <w:r w:rsidRPr="00AD4C5F">
        <w:rPr>
          <w:rStyle w:val="StyleUnderline"/>
          <w:rFonts w:asciiTheme="majorHAnsi" w:eastAsia="Heiti TC Light" w:hAnsiTheme="majorHAnsi" w:cstheme="majorHAnsi"/>
          <w:color w:val="000000" w:themeColor="text1"/>
          <w:highlight w:val="green"/>
        </w:rPr>
        <w:t>have far-reaching consequences</w:t>
      </w:r>
      <w:r w:rsidRPr="00AD4C5F">
        <w:rPr>
          <w:rFonts w:asciiTheme="majorHAnsi" w:eastAsia="Heiti TC Light" w:hAnsiTheme="majorHAnsi" w:cstheme="majorHAnsi"/>
          <w:color w:val="000000" w:themeColor="text1"/>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AD4C5F">
        <w:rPr>
          <w:rFonts w:asciiTheme="majorHAnsi" w:eastAsia="Heiti TC Light" w:hAnsiTheme="majorHAnsi" w:cstheme="majorHAnsi"/>
          <w:color w:val="000000" w:themeColor="text1"/>
          <w:sz w:val="14"/>
        </w:rPr>
        <w:t>or,</w:t>
      </w:r>
      <w:proofErr w:type="gramEnd"/>
      <w:r w:rsidRPr="00AD4C5F">
        <w:rPr>
          <w:rFonts w:asciiTheme="majorHAnsi" w:eastAsia="Heiti TC Light" w:hAnsiTheme="majorHAnsi" w:cstheme="majorHAnsi"/>
          <w:color w:val="000000" w:themeColor="text1"/>
          <w:sz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AD4C5F">
        <w:rPr>
          <w:rFonts w:asciiTheme="majorHAnsi" w:eastAsia="Heiti TC Light" w:hAnsiTheme="majorHAnsi" w:cstheme="majorHAnsi"/>
          <w:color w:val="000000" w:themeColor="text1"/>
          <w:sz w:val="14"/>
        </w:rPr>
        <w:t>Carr</w:t>
      </w:r>
      <w:proofErr w:type="spellEnd"/>
      <w:r w:rsidRPr="00AD4C5F">
        <w:rPr>
          <w:rFonts w:asciiTheme="majorHAnsi" w:eastAsia="Heiti TC Light" w:hAnsiTheme="majorHAnsi" w:cstheme="majorHAnsi"/>
          <w:color w:val="000000" w:themeColor="text1"/>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AD4C5F">
        <w:rPr>
          <w:rFonts w:asciiTheme="majorHAnsi" w:eastAsia="Heiti TC Light" w:hAnsiTheme="majorHAnsi" w:cstheme="majorHAnsi"/>
          <w:color w:val="000000" w:themeColor="text1"/>
          <w:sz w:val="14"/>
        </w:rPr>
        <w:t>closed down</w:t>
      </w:r>
      <w:proofErr w:type="gramEnd"/>
      <w:r w:rsidRPr="00AD4C5F">
        <w:rPr>
          <w:rFonts w:asciiTheme="majorHAnsi" w:eastAsia="Heiti TC Light" w:hAnsiTheme="majorHAnsi" w:cstheme="majorHAnsi"/>
          <w:color w:val="000000" w:themeColor="text1"/>
          <w:sz w:val="14"/>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AD4C5F">
        <w:rPr>
          <w:rFonts w:asciiTheme="majorHAnsi" w:eastAsia="Heiti TC Light" w:hAnsiTheme="majorHAnsi" w:cstheme="majorHAnsi"/>
          <w:color w:val="000000" w:themeColor="text1"/>
          <w:sz w:val="14"/>
        </w:rPr>
        <w:t>particular theories</w:t>
      </w:r>
      <w:proofErr w:type="gramEnd"/>
      <w:r w:rsidRPr="00AD4C5F">
        <w:rPr>
          <w:rFonts w:asciiTheme="majorHAnsi" w:eastAsia="Heiti TC Light" w:hAnsiTheme="majorHAnsi" w:cstheme="majorHAnsi"/>
          <w:color w:val="000000" w:themeColor="text1"/>
          <w:sz w:val="14"/>
        </w:rPr>
        <w:t xml:space="preserve">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w:t>
      </w:r>
      <w:proofErr w:type="gramStart"/>
      <w:r w:rsidRPr="00AD4C5F">
        <w:rPr>
          <w:rFonts w:asciiTheme="majorHAnsi" w:eastAsia="Heiti TC Light" w:hAnsiTheme="majorHAnsi" w:cstheme="majorHAnsi"/>
          <w:color w:val="000000" w:themeColor="text1"/>
          <w:sz w:val="14"/>
        </w:rPr>
        <w:t>actually recognize</w:t>
      </w:r>
      <w:proofErr w:type="gramEnd"/>
      <w:r w:rsidRPr="00AD4C5F">
        <w:rPr>
          <w:rFonts w:asciiTheme="majorHAnsi" w:eastAsia="Heiti TC Light" w:hAnsiTheme="majorHAnsi" w:cstheme="majorHAnsi"/>
          <w:color w:val="000000" w:themeColor="text1"/>
          <w:sz w:val="14"/>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AD4C5F">
        <w:rPr>
          <w:rStyle w:val="StyleUnderline"/>
          <w:rFonts w:asciiTheme="majorHAnsi" w:eastAsia="Heiti TC Light" w:hAnsiTheme="majorHAnsi" w:cstheme="majorHAnsi"/>
          <w:color w:val="000000" w:themeColor="text1"/>
          <w:highlight w:val="green"/>
        </w:rPr>
        <w:t xml:space="preserve">Methodological pluralism </w:t>
      </w:r>
      <w:r w:rsidRPr="00AD4C5F">
        <w:rPr>
          <w:rStyle w:val="StyleUnderline"/>
          <w:rFonts w:asciiTheme="majorHAnsi" w:hAnsiTheme="majorHAnsi" w:cstheme="majorHAnsi"/>
          <w:color w:val="000000" w:themeColor="text1"/>
          <w:highlight w:val="green"/>
        </w:rPr>
        <w:t>lies at the heart of</w:t>
      </w:r>
      <w:r w:rsidRPr="00AD4C5F">
        <w:rPr>
          <w:rStyle w:val="StyleUnderline"/>
          <w:rFonts w:asciiTheme="majorHAnsi" w:hAnsiTheme="majorHAnsi" w:cstheme="majorHAnsi"/>
          <w:color w:val="000000" w:themeColor="text1"/>
        </w:rPr>
        <w:t xml:space="preserve"> Levine's </w:t>
      </w:r>
      <w:r w:rsidRPr="00AD4C5F">
        <w:rPr>
          <w:rStyle w:val="StyleUnderline"/>
          <w:rFonts w:asciiTheme="majorHAnsi" w:hAnsiTheme="majorHAnsi" w:cstheme="majorHAnsi"/>
          <w:color w:val="000000" w:themeColor="text1"/>
          <w:highlight w:val="green"/>
        </w:rPr>
        <w:t>sustainable critique</w:t>
      </w:r>
      <w:r w:rsidRPr="00AD4C5F">
        <w:rPr>
          <w:rFonts w:asciiTheme="majorHAnsi" w:eastAsia="Heiti TC Light" w:hAnsiTheme="majorHAnsi" w:cstheme="majorHAnsi"/>
          <w:color w:val="000000" w:themeColor="text1"/>
          <w:sz w:val="14"/>
        </w:rPr>
        <w:t xml:space="preserve">. He borrows from what Adorno calls a “constellation”: an attempt to juxtapose, rather than integrate, different perspectives. It is in this spirit that Levine advocates </w:t>
      </w:r>
      <w:r w:rsidRPr="00AD4C5F">
        <w:rPr>
          <w:rStyle w:val="StyleUnderline"/>
          <w:rFonts w:asciiTheme="majorHAnsi" w:eastAsia="Heiti TC Light" w:hAnsiTheme="majorHAnsi" w:cstheme="majorHAnsi"/>
          <w:color w:val="000000" w:themeColor="text1"/>
          <w:highlight w:val="green"/>
        </w:rPr>
        <w:t>multiple methods to understand the same event or phenomena</w:t>
      </w:r>
      <w:r w:rsidRPr="00AD4C5F">
        <w:rPr>
          <w:rFonts w:asciiTheme="majorHAnsi" w:eastAsia="Heiti TC Light" w:hAnsiTheme="majorHAnsi" w:cstheme="majorHAnsi"/>
          <w:color w:val="000000" w:themeColor="text1"/>
          <w:sz w:val="14"/>
          <w:highlight w:val="green"/>
        </w:rPr>
        <w:t>.</w:t>
      </w:r>
      <w:r w:rsidRPr="00AD4C5F">
        <w:rPr>
          <w:rFonts w:asciiTheme="majorHAnsi" w:eastAsia="Heiti TC Light" w:hAnsiTheme="majorHAnsi" w:cstheme="majorHAnsi"/>
          <w:color w:val="000000" w:themeColor="text1"/>
          <w:sz w:val="14"/>
        </w:rPr>
        <w:t xml:space="preserve"> He writes of the need to validate “multiple and mutually incompatible ways of seeing” (p. 63, see also pp. 101–102). In this model, </w:t>
      </w:r>
      <w:r w:rsidRPr="00AD4C5F">
        <w:rPr>
          <w:rStyle w:val="StyleUnderline"/>
          <w:rFonts w:asciiTheme="majorHAnsi" w:eastAsia="Heiti TC Light" w:hAnsiTheme="majorHAnsi" w:cstheme="majorHAnsi"/>
          <w:color w:val="000000" w:themeColor="text1"/>
          <w:highlight w:val="green"/>
        </w:rPr>
        <w:t xml:space="preserve">a scholar </w:t>
      </w:r>
      <w:r w:rsidRPr="00AD4C5F">
        <w:rPr>
          <w:rStyle w:val="StyleUnderline"/>
          <w:rFonts w:asciiTheme="majorHAnsi" w:hAnsiTheme="majorHAnsi" w:cstheme="majorHAnsi"/>
          <w:color w:val="000000" w:themeColor="text1"/>
          <w:highlight w:val="green"/>
        </w:rPr>
        <w:t>oscillates back and forth between different methods</w:t>
      </w:r>
      <w:r w:rsidRPr="00AD4C5F">
        <w:rPr>
          <w:rStyle w:val="StyleUnderline"/>
          <w:rFonts w:asciiTheme="majorHAnsi" w:hAnsiTheme="majorHAnsi" w:cstheme="majorHAnsi"/>
          <w:color w:val="000000" w:themeColor="text1"/>
        </w:rPr>
        <w:t xml:space="preserve"> and paradigms, trying</w:t>
      </w:r>
      <w:r w:rsidRPr="00AD4C5F">
        <w:rPr>
          <w:rStyle w:val="StyleUnderline"/>
          <w:rFonts w:asciiTheme="majorHAnsi" w:eastAsia="Heiti TC Light" w:hAnsiTheme="majorHAnsi" w:cstheme="majorHAnsi"/>
          <w:color w:val="000000" w:themeColor="text1"/>
        </w:rPr>
        <w:t xml:space="preserve"> to understand the event in question from multiple perspectives. </w:t>
      </w:r>
      <w:r w:rsidRPr="00AD4C5F">
        <w:rPr>
          <w:rStyle w:val="StyleUnderline"/>
          <w:rFonts w:asciiTheme="majorHAnsi" w:eastAsia="Heiti TC Light" w:hAnsiTheme="majorHAnsi" w:cstheme="majorHAnsi"/>
          <w:color w:val="000000" w:themeColor="text1"/>
          <w:highlight w:val="green"/>
        </w:rPr>
        <w:t>No single method can</w:t>
      </w:r>
      <w:r w:rsidRPr="00AD4C5F">
        <w:rPr>
          <w:rStyle w:val="StyleUnderline"/>
          <w:rFonts w:asciiTheme="majorHAnsi" w:eastAsia="Heiti TC Light" w:hAnsiTheme="majorHAnsi" w:cstheme="majorHAnsi"/>
          <w:color w:val="000000" w:themeColor="text1"/>
        </w:rPr>
        <w:t xml:space="preserve"> ever adequately represent the event or should </w:t>
      </w:r>
      <w:r w:rsidRPr="00AD4C5F">
        <w:rPr>
          <w:rStyle w:val="StyleUnderline"/>
          <w:rFonts w:asciiTheme="majorHAnsi" w:eastAsia="Heiti TC Light" w:hAnsiTheme="majorHAnsi" w:cstheme="majorHAnsi"/>
          <w:color w:val="000000" w:themeColor="text1"/>
          <w:highlight w:val="green"/>
        </w:rPr>
        <w:t>gain the upper hand. But each should</w:t>
      </w:r>
      <w:r w:rsidRPr="00AD4C5F">
        <w:rPr>
          <w:rFonts w:asciiTheme="majorHAnsi" w:eastAsia="Heiti TC Light" w:hAnsiTheme="majorHAnsi" w:cstheme="majorHAnsi"/>
          <w:color w:val="000000" w:themeColor="text1"/>
          <w:sz w:val="14"/>
        </w:rPr>
        <w:t xml:space="preserve">, in a </w:t>
      </w:r>
      <w:r w:rsidRPr="00AD4C5F">
        <w:rPr>
          <w:rStyle w:val="StyleUnderline"/>
          <w:rFonts w:asciiTheme="majorHAnsi" w:eastAsia="Heiti TC Light" w:hAnsiTheme="majorHAnsi" w:cstheme="majorHAnsi"/>
          <w:color w:val="000000" w:themeColor="text1"/>
        </w:rPr>
        <w:t xml:space="preserve">way, </w:t>
      </w:r>
      <w:r w:rsidRPr="00AD4C5F">
        <w:rPr>
          <w:rStyle w:val="StyleUnderline"/>
          <w:rFonts w:asciiTheme="majorHAnsi" w:eastAsia="Heiti TC Light" w:hAnsiTheme="majorHAnsi" w:cstheme="majorHAnsi"/>
          <w:color w:val="000000" w:themeColor="text1"/>
          <w:highlight w:val="green"/>
        </w:rPr>
        <w:t>recognize and capture details or perspectives that the others cannot</w:t>
      </w:r>
      <w:r w:rsidRPr="00AD4C5F">
        <w:rPr>
          <w:rFonts w:asciiTheme="majorHAnsi" w:eastAsia="Heiti TC Light" w:hAnsiTheme="majorHAnsi" w:cstheme="majorHAnsi"/>
          <w:color w:val="000000" w:themeColor="text1"/>
          <w:sz w:val="14"/>
        </w:rPr>
        <w:t xml:space="preserve"> (p. 102). </w:t>
      </w:r>
      <w:r w:rsidRPr="00AD4C5F">
        <w:rPr>
          <w:rStyle w:val="StyleUnderline"/>
          <w:rFonts w:asciiTheme="majorHAnsi" w:eastAsia="Heiti TC Light" w:hAnsiTheme="majorHAnsi" w:cstheme="majorHAnsi"/>
          <w:color w:val="000000" w:themeColor="text1"/>
          <w:highlight w:val="green"/>
        </w:rPr>
        <w:t>In practical terms, this means combining</w:t>
      </w:r>
      <w:r w:rsidRPr="00AD4C5F">
        <w:rPr>
          <w:rStyle w:val="StyleUnderline"/>
          <w:rFonts w:asciiTheme="majorHAnsi" w:eastAsia="Heiti TC Light" w:hAnsiTheme="majorHAnsi" w:cstheme="majorHAnsi"/>
          <w:color w:val="000000" w:themeColor="text1"/>
        </w:rPr>
        <w:t xml:space="preserve"> a range of </w:t>
      </w:r>
      <w:r w:rsidRPr="00AD4C5F">
        <w:rPr>
          <w:rStyle w:val="StyleUnderline"/>
          <w:rFonts w:asciiTheme="majorHAnsi" w:eastAsia="Heiti TC Light" w:hAnsiTheme="majorHAnsi" w:cstheme="majorHAnsi"/>
          <w:color w:val="000000" w:themeColor="text1"/>
          <w:highlight w:val="green"/>
        </w:rPr>
        <w:t>methods</w:t>
      </w:r>
      <w:r w:rsidRPr="00AD4C5F">
        <w:rPr>
          <w:rStyle w:val="Style13ptBold"/>
          <w:rFonts w:asciiTheme="majorHAnsi" w:eastAsia="Heiti TC Light" w:hAnsiTheme="majorHAnsi" w:cstheme="majorHAnsi"/>
          <w:color w:val="000000" w:themeColor="text1"/>
        </w:rPr>
        <w:t xml:space="preserve"> </w:t>
      </w:r>
      <w:r w:rsidRPr="00AD4C5F">
        <w:rPr>
          <w:rFonts w:asciiTheme="majorHAnsi" w:eastAsia="Heiti TC Light" w:hAnsiTheme="majorHAnsi" w:cstheme="majorHAnsi"/>
          <w:color w:val="000000" w:themeColor="text1"/>
          <w:sz w:val="14"/>
        </w:rPr>
        <w:t>even when—</w:t>
      </w:r>
      <w:r w:rsidRPr="00AD4C5F">
        <w:rPr>
          <w:rStyle w:val="StyleUnderline"/>
          <w:rFonts w:asciiTheme="majorHAnsi" w:eastAsia="Heiti TC Light" w:hAnsiTheme="majorHAnsi" w:cstheme="majorHAnsi"/>
          <w:color w:val="000000" w:themeColor="text1"/>
        </w:rPr>
        <w:t xml:space="preserve">or, rather, </w:t>
      </w:r>
      <w:r w:rsidRPr="00AD4C5F">
        <w:rPr>
          <w:rStyle w:val="StyleUnderline"/>
          <w:rFonts w:asciiTheme="majorHAnsi" w:eastAsia="Heiti TC Light" w:hAnsiTheme="majorHAnsi" w:cstheme="majorHAnsi"/>
          <w:color w:val="000000" w:themeColor="text1"/>
          <w:highlight w:val="green"/>
        </w:rPr>
        <w:t>precisely when</w:t>
      </w:r>
      <w:r w:rsidRPr="00AD4C5F">
        <w:rPr>
          <w:rStyle w:val="StyleUnderline"/>
          <w:rFonts w:asciiTheme="majorHAnsi" w:eastAsia="Heiti TC Light" w:hAnsiTheme="majorHAnsi" w:cstheme="majorHAnsi"/>
          <w:color w:val="000000" w:themeColor="text1"/>
        </w:rPr>
        <w:t>—</w:t>
      </w:r>
      <w:r w:rsidRPr="00AD4C5F">
        <w:rPr>
          <w:rStyle w:val="StyleUnderline"/>
          <w:rFonts w:asciiTheme="majorHAnsi" w:hAnsiTheme="majorHAnsi" w:cstheme="majorHAnsi"/>
          <w:color w:val="000000" w:themeColor="text1"/>
          <w:highlight w:val="green"/>
        </w:rPr>
        <w:t>they are deemed incompatible.</w:t>
      </w:r>
      <w:r w:rsidRPr="00AD4C5F">
        <w:rPr>
          <w:rStyle w:val="StyleUnderline"/>
          <w:rFonts w:asciiTheme="majorHAnsi" w:hAnsiTheme="majorHAnsi" w:cstheme="majorHAnsi"/>
          <w:color w:val="000000" w:themeColor="text1"/>
        </w:rPr>
        <w:t xml:space="preserve"> They</w:t>
      </w:r>
      <w:r w:rsidRPr="00AD4C5F">
        <w:rPr>
          <w:rStyle w:val="StyleUnderline"/>
          <w:rFonts w:asciiTheme="majorHAnsi" w:eastAsia="Heiti TC Light" w:hAnsiTheme="majorHAnsi" w:cstheme="majorHAnsi"/>
          <w:color w:val="000000" w:themeColor="text1"/>
        </w:rPr>
        <w:t xml:space="preserve"> can range from </w:t>
      </w:r>
      <w:proofErr w:type="spellStart"/>
      <w:r w:rsidRPr="00AD4C5F">
        <w:rPr>
          <w:rStyle w:val="StyleUnderline"/>
          <w:rFonts w:asciiTheme="majorHAnsi" w:eastAsia="Heiti TC Light" w:hAnsiTheme="majorHAnsi" w:cstheme="majorHAnsi"/>
          <w:color w:val="000000" w:themeColor="text1"/>
        </w:rPr>
        <w:t>poststructual</w:t>
      </w:r>
      <w:proofErr w:type="spellEnd"/>
      <w:r w:rsidRPr="00AD4C5F">
        <w:rPr>
          <w:rStyle w:val="StyleUnderline"/>
          <w:rFonts w:asciiTheme="majorHAnsi" w:eastAsia="Heiti TC Light" w:hAnsiTheme="majorHAnsi" w:cstheme="majorHAnsi"/>
          <w:color w:val="000000" w:themeColor="text1"/>
        </w:rPr>
        <w:t xml:space="preserve"> deconstruction to</w:t>
      </w:r>
      <w:r w:rsidRPr="00AD4C5F">
        <w:rPr>
          <w:rStyle w:val="Style13ptBold"/>
          <w:rFonts w:asciiTheme="majorHAnsi" w:eastAsia="Heiti TC Light" w:hAnsiTheme="majorHAnsi" w:cstheme="majorHAnsi"/>
          <w:color w:val="000000" w:themeColor="text1"/>
        </w:rPr>
        <w:t xml:space="preserve"> </w:t>
      </w:r>
      <w:r w:rsidRPr="00AD4C5F">
        <w:rPr>
          <w:rFonts w:asciiTheme="majorHAnsi" w:eastAsia="Heiti TC Light" w:hAnsiTheme="majorHAnsi" w:cstheme="majorHAnsi"/>
          <w:color w:val="000000" w:themeColor="text1"/>
          <w:sz w:val="14"/>
        </w:rPr>
        <w:t xml:space="preserve">the tools pioneered and championed by </w:t>
      </w:r>
      <w:r w:rsidRPr="00AD4C5F">
        <w:rPr>
          <w:rStyle w:val="StyleUnderline"/>
          <w:rFonts w:asciiTheme="majorHAnsi" w:eastAsia="Heiti TC Light" w:hAnsiTheme="majorHAnsi" w:cstheme="majorHAnsi"/>
          <w:color w:val="000000" w:themeColor="text1"/>
        </w:rPr>
        <w:t>positivist social sciences</w:t>
      </w:r>
      <w:r w:rsidRPr="00AD4C5F">
        <w:rPr>
          <w:rFonts w:asciiTheme="majorHAnsi" w:eastAsia="Heiti TC Light" w:hAnsiTheme="majorHAnsi" w:cstheme="majorHAnsi"/>
          <w:color w:val="000000" w:themeColor="text1"/>
          <w:sz w:val="14"/>
        </w:rPr>
        <w:t xml:space="preserve">. </w:t>
      </w:r>
      <w:r w:rsidRPr="00AD4C5F">
        <w:rPr>
          <w:rStyle w:val="StyleUnderline"/>
          <w:rFonts w:asciiTheme="majorHAnsi" w:eastAsia="Heiti TC Light" w:hAnsiTheme="majorHAnsi" w:cstheme="majorHAnsi"/>
          <w:color w:val="000000" w:themeColor="text1"/>
        </w:rPr>
        <w:t>The benefit of</w:t>
      </w:r>
      <w:r w:rsidRPr="00AD4C5F">
        <w:rPr>
          <w:rFonts w:asciiTheme="majorHAnsi" w:eastAsia="Heiti TC Light" w:hAnsiTheme="majorHAnsi" w:cstheme="majorHAnsi"/>
          <w:color w:val="000000" w:themeColor="text1"/>
          <w:sz w:val="14"/>
        </w:rPr>
        <w:t xml:space="preserve"> such a </w:t>
      </w:r>
      <w:r w:rsidRPr="00AD4C5F">
        <w:rPr>
          <w:rStyle w:val="StyleUnderline"/>
          <w:rFonts w:asciiTheme="majorHAnsi" w:eastAsia="Heiti TC Light" w:hAnsiTheme="majorHAnsi" w:cstheme="majorHAnsi"/>
          <w:color w:val="000000" w:themeColor="text1"/>
        </w:rPr>
        <w:t>methodological polyphony is not just the opportunity to bring out nuances and new perspectives</w:t>
      </w:r>
      <w:r w:rsidRPr="00AD4C5F">
        <w:rPr>
          <w:rFonts w:asciiTheme="majorHAnsi" w:eastAsia="Heiti TC Light" w:hAnsiTheme="majorHAnsi" w:cstheme="majorHAnsi"/>
          <w:color w:val="000000" w:themeColor="text1"/>
          <w:sz w:val="14"/>
        </w:rPr>
        <w:t xml:space="preserve">. Once the false hope of a smooth synthesis has been abandoned, the very incompatibility of the respective perspectives can then be used to identify the reifying tendencies in each of them. For Levine, this is how </w:t>
      </w:r>
      <w:r w:rsidRPr="00AD4C5F">
        <w:rPr>
          <w:rStyle w:val="StyleUnderline"/>
          <w:rFonts w:asciiTheme="majorHAnsi" w:eastAsia="Heiti TC Light" w:hAnsiTheme="majorHAnsi" w:cstheme="majorHAnsi"/>
          <w:color w:val="000000" w:themeColor="text1"/>
        </w:rPr>
        <w:t>reification may be “checked at the source”</w:t>
      </w:r>
      <w:r w:rsidRPr="00AD4C5F">
        <w:rPr>
          <w:rFonts w:asciiTheme="majorHAnsi" w:eastAsia="Heiti TC Light" w:hAnsiTheme="majorHAnsi" w:cstheme="majorHAnsi"/>
          <w:color w:val="000000" w:themeColor="text1"/>
          <w:sz w:val="14"/>
        </w:rPr>
        <w:t xml:space="preserve"> and this is how a “critically reflexive moment might thus be rendered </w:t>
      </w:r>
      <w:r w:rsidRPr="00AD4C5F">
        <w:rPr>
          <w:rFonts w:asciiTheme="majorHAnsi" w:eastAsia="Heiti TC Light" w:hAnsiTheme="majorHAnsi" w:cstheme="majorHAnsi"/>
          <w:color w:val="000000" w:themeColor="text1"/>
          <w:sz w:val="14"/>
        </w:rPr>
        <w:lastRenderedPageBreak/>
        <w:t xml:space="preserve">sustainable” (p. 103). It is in this sense that Levine's approach is not </w:t>
      </w:r>
      <w:proofErr w:type="gramStart"/>
      <w:r w:rsidRPr="00AD4C5F">
        <w:rPr>
          <w:rFonts w:asciiTheme="majorHAnsi" w:eastAsia="Heiti TC Light" w:hAnsiTheme="majorHAnsi" w:cstheme="majorHAnsi"/>
          <w:color w:val="000000" w:themeColor="text1"/>
          <w:sz w:val="14"/>
        </w:rPr>
        <w:t>really post-</w:t>
      </w:r>
      <w:proofErr w:type="gramEnd"/>
      <w:r w:rsidRPr="00AD4C5F">
        <w:rPr>
          <w:rFonts w:asciiTheme="majorHAnsi" w:eastAsia="Heiti TC Light" w:hAnsiTheme="majorHAnsi" w:cstheme="majorHAnsi"/>
          <w:color w:val="000000" w:themeColor="text1"/>
          <w:sz w:val="14"/>
        </w:rPr>
        <w:t xml:space="preserve">foundational but, rather, an attempt to “balance </w:t>
      </w:r>
      <w:proofErr w:type="spellStart"/>
      <w:r w:rsidRPr="00AD4C5F">
        <w:rPr>
          <w:rFonts w:asciiTheme="majorHAnsi" w:eastAsia="Heiti TC Light" w:hAnsiTheme="majorHAnsi" w:cstheme="majorHAnsi"/>
          <w:color w:val="000000" w:themeColor="text1"/>
          <w:sz w:val="14"/>
        </w:rPr>
        <w:t>foundationalisms</w:t>
      </w:r>
      <w:proofErr w:type="spellEnd"/>
      <w:r w:rsidRPr="00AD4C5F">
        <w:rPr>
          <w:rFonts w:asciiTheme="majorHAnsi" w:eastAsia="Heiti TC Light" w:hAnsiTheme="majorHAnsi" w:cstheme="majorHAnsi"/>
          <w:color w:val="000000" w:themeColor="text1"/>
          <w:sz w:val="14"/>
        </w:rPr>
        <w:t xml:space="preserve"> against one another” (p. 14). There are strong parallels here with arguments advanced by assemblage thinking and complexity theory—links that could have been explored in more detail.</w:t>
      </w:r>
    </w:p>
    <w:p w14:paraId="284B3707" w14:textId="77777777" w:rsidR="00F142A0" w:rsidRPr="00AD4C5F" w:rsidRDefault="00F142A0" w:rsidP="00F142A0">
      <w:pPr>
        <w:rPr>
          <w:rFonts w:asciiTheme="majorHAnsi" w:eastAsia="Heiti TC Light" w:hAnsiTheme="majorHAnsi" w:cstheme="majorHAnsi"/>
          <w:color w:val="000000" w:themeColor="text1"/>
          <w:sz w:val="14"/>
        </w:rPr>
      </w:pPr>
    </w:p>
    <w:p w14:paraId="688AD1F2" w14:textId="77777777" w:rsidR="00F142A0" w:rsidRPr="00FC2A89" w:rsidRDefault="00F142A0" w:rsidP="00F142A0">
      <w:pPr>
        <w:pStyle w:val="Heading4"/>
      </w:pPr>
    </w:p>
    <w:p w14:paraId="4061717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iti TC Light">
    <w:altName w:val="﷽﷽﷽﷽﷽﷽﷽﷽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8FF2A06"/>
    <w:multiLevelType w:val="hybridMultilevel"/>
    <w:tmpl w:val="F6F48AF8"/>
    <w:lvl w:ilvl="0" w:tplc="28522E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EA1102"/>
    <w:multiLevelType w:val="hybridMultilevel"/>
    <w:tmpl w:val="9FA64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8F250C"/>
    <w:multiLevelType w:val="hybridMultilevel"/>
    <w:tmpl w:val="743A4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61222F"/>
    <w:multiLevelType w:val="hybridMultilevel"/>
    <w:tmpl w:val="5BEA94A6"/>
    <w:lvl w:ilvl="0" w:tplc="245C639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9240CA9"/>
    <w:multiLevelType w:val="hybridMultilevel"/>
    <w:tmpl w:val="59F6B696"/>
    <w:lvl w:ilvl="0" w:tplc="3DFEA944">
      <w:start w:val="1"/>
      <w:numFmt w:val="decimal"/>
      <w:lvlText w:val="%1"/>
      <w:lvlJc w:val="left"/>
      <w:pPr>
        <w:ind w:left="720" w:hanging="360"/>
      </w:pPr>
      <w:rPr>
        <w:rFonts w:asciiTheme="majorHAnsi" w:eastAsiaTheme="majorEastAsia" w:hAnsiTheme="majorHAnsi" w:cstheme="maj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CB10809"/>
    <w:multiLevelType w:val="hybridMultilevel"/>
    <w:tmpl w:val="619CF6F8"/>
    <w:lvl w:ilvl="0" w:tplc="A4D04A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E5E58C7"/>
    <w:multiLevelType w:val="hybridMultilevel"/>
    <w:tmpl w:val="B7C6A2F4"/>
    <w:lvl w:ilvl="0" w:tplc="2A8A73BE">
      <w:start w:val="3"/>
      <w:numFmt w:val="decimal"/>
      <w:lvlText w:val="%1"/>
      <w:lvlJc w:val="left"/>
      <w:pPr>
        <w:ind w:left="720" w:hanging="360"/>
      </w:pPr>
      <w:rPr>
        <w:rFonts w:asciiTheme="majorHAnsi" w:hAnsiTheme="majorHAnsi" w:cstheme="majorHAnsi"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8"/>
  </w:num>
  <w:num w:numId="14">
    <w:abstractNumId w:val="26"/>
  </w:num>
  <w:num w:numId="15">
    <w:abstractNumId w:val="28"/>
  </w:num>
  <w:num w:numId="16">
    <w:abstractNumId w:val="36"/>
  </w:num>
  <w:num w:numId="17">
    <w:abstractNumId w:val="11"/>
  </w:num>
  <w:num w:numId="18">
    <w:abstractNumId w:val="23"/>
  </w:num>
  <w:num w:numId="19">
    <w:abstractNumId w:val="37"/>
  </w:num>
  <w:num w:numId="20">
    <w:abstractNumId w:val="34"/>
  </w:num>
  <w:num w:numId="21">
    <w:abstractNumId w:val="40"/>
  </w:num>
  <w:num w:numId="22">
    <w:abstractNumId w:val="29"/>
  </w:num>
  <w:num w:numId="23">
    <w:abstractNumId w:val="30"/>
  </w:num>
  <w:num w:numId="24">
    <w:abstractNumId w:val="13"/>
  </w:num>
  <w:num w:numId="25">
    <w:abstractNumId w:val="27"/>
  </w:num>
  <w:num w:numId="26">
    <w:abstractNumId w:val="33"/>
  </w:num>
  <w:num w:numId="27">
    <w:abstractNumId w:val="21"/>
  </w:num>
  <w:num w:numId="28">
    <w:abstractNumId w:val="39"/>
  </w:num>
  <w:num w:numId="29">
    <w:abstractNumId w:val="14"/>
  </w:num>
  <w:num w:numId="30">
    <w:abstractNumId w:val="16"/>
  </w:num>
  <w:num w:numId="31">
    <w:abstractNumId w:val="31"/>
  </w:num>
  <w:num w:numId="32">
    <w:abstractNumId w:val="32"/>
  </w:num>
  <w:num w:numId="33">
    <w:abstractNumId w:val="12"/>
  </w:num>
  <w:num w:numId="34">
    <w:abstractNumId w:val="19"/>
  </w:num>
  <w:num w:numId="35">
    <w:abstractNumId w:val="41"/>
  </w:num>
  <w:num w:numId="36">
    <w:abstractNumId w:val="22"/>
  </w:num>
  <w:num w:numId="37">
    <w:abstractNumId w:val="17"/>
  </w:num>
  <w:num w:numId="38">
    <w:abstractNumId w:val="20"/>
  </w:num>
  <w:num w:numId="39">
    <w:abstractNumId w:val="18"/>
  </w:num>
  <w:num w:numId="40">
    <w:abstractNumId w:val="25"/>
  </w:num>
  <w:num w:numId="41">
    <w:abstractNumId w:val="15"/>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42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3C2"/>
    <w:rsid w:val="000C386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07B"/>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16"/>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35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237"/>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5F2"/>
    <w:rsid w:val="00C56DCC"/>
    <w:rsid w:val="00C57075"/>
    <w:rsid w:val="00C72AFE"/>
    <w:rsid w:val="00C81619"/>
    <w:rsid w:val="00CA013C"/>
    <w:rsid w:val="00CA3E69"/>
    <w:rsid w:val="00CA6D6D"/>
    <w:rsid w:val="00CB059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2A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271276"/>
  <w14:defaultImageDpi w14:val="300"/>
  <w15:docId w15:val="{11F079B4-8C10-9042-AB7B-4A24C8FC6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42A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142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F142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142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F142A0"/>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F142A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142A0"/>
    <w:pPr>
      <w:keepNext/>
      <w:keepLines/>
      <w:spacing w:before="200" w:after="40"/>
      <w:outlineLvl w:val="5"/>
    </w:pPr>
    <w:rPr>
      <w:b/>
      <w:sz w:val="20"/>
      <w:szCs w:val="20"/>
    </w:rPr>
  </w:style>
  <w:style w:type="character" w:default="1" w:styleId="DefaultParagraphFont">
    <w:name w:val="Default Paragraph Font"/>
    <w:uiPriority w:val="1"/>
    <w:semiHidden/>
    <w:unhideWhenUsed/>
    <w:rsid w:val="00F142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42A0"/>
  </w:style>
  <w:style w:type="character" w:customStyle="1" w:styleId="Heading1Char">
    <w:name w:val="Heading 1 Char"/>
    <w:aliases w:val="Pocket Char"/>
    <w:basedOn w:val="DefaultParagraphFont"/>
    <w:link w:val="Heading1"/>
    <w:uiPriority w:val="9"/>
    <w:rsid w:val="00F142A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F142A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142A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F142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F142A0"/>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F142A0"/>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F142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42A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142A0"/>
    <w:rPr>
      <w:color w:val="auto"/>
      <w:u w:val="none"/>
    </w:rPr>
  </w:style>
  <w:style w:type="paragraph" w:styleId="DocumentMap">
    <w:name w:val="Document Map"/>
    <w:basedOn w:val="Normal"/>
    <w:link w:val="DocumentMapChar"/>
    <w:uiPriority w:val="99"/>
    <w:semiHidden/>
    <w:unhideWhenUsed/>
    <w:rsid w:val="00F142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42A0"/>
    <w:rPr>
      <w:rFonts w:ascii="Lucida Grande" w:hAnsi="Lucida Grande" w:cs="Lucida Grande"/>
    </w:rPr>
  </w:style>
  <w:style w:type="character" w:customStyle="1" w:styleId="Heading5Char">
    <w:name w:val="Heading 5 Char"/>
    <w:basedOn w:val="DefaultParagraphFont"/>
    <w:link w:val="Heading5"/>
    <w:uiPriority w:val="9"/>
    <w:rsid w:val="00F142A0"/>
    <w:rPr>
      <w:rFonts w:asciiTheme="majorHAnsi" w:eastAsiaTheme="majorEastAsia" w:hAnsiTheme="majorHAnsi" w:cstheme="majorBidi"/>
      <w:color w:val="243F60" w:themeColor="accent1" w:themeShade="7F"/>
      <w:sz w:val="26"/>
    </w:rPr>
  </w:style>
  <w:style w:type="character" w:customStyle="1" w:styleId="Heading6Char">
    <w:name w:val="Heading 6 Char"/>
    <w:basedOn w:val="DefaultParagraphFont"/>
    <w:link w:val="Heading6"/>
    <w:uiPriority w:val="9"/>
    <w:semiHidden/>
    <w:rsid w:val="00F142A0"/>
    <w:rPr>
      <w:rFonts w:ascii="Calibri" w:hAnsi="Calibri" w:cs="Calibri"/>
      <w:b/>
      <w:sz w:val="20"/>
      <w:szCs w:val="20"/>
    </w:rPr>
  </w:style>
  <w:style w:type="paragraph" w:customStyle="1" w:styleId="textbold">
    <w:name w:val="text bold"/>
    <w:basedOn w:val="Normal"/>
    <w:link w:val="Emphasis"/>
    <w:uiPriority w:val="20"/>
    <w:qFormat/>
    <w:rsid w:val="00F142A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cstheme="minorBidi"/>
      <w:b/>
      <w:iCs/>
      <w:sz w:val="22"/>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F142A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F142A0"/>
    <w:rPr>
      <w:color w:val="605E5C"/>
      <w:shd w:val="clear" w:color="auto" w:fill="E1DFDD"/>
    </w:rPr>
  </w:style>
  <w:style w:type="paragraph" w:customStyle="1" w:styleId="UnderlinePara">
    <w:name w:val="Underline Para"/>
    <w:basedOn w:val="Normal"/>
    <w:uiPriority w:val="1"/>
    <w:qFormat/>
    <w:rsid w:val="00F142A0"/>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F142A0"/>
    <w:rPr>
      <w:b/>
      <w:bCs/>
    </w:rPr>
  </w:style>
  <w:style w:type="paragraph" w:styleId="ListParagraph">
    <w:name w:val="List Paragraph"/>
    <w:aliases w:val="6 font"/>
    <w:basedOn w:val="Normal"/>
    <w:uiPriority w:val="34"/>
    <w:qFormat/>
    <w:rsid w:val="00F142A0"/>
    <w:pPr>
      <w:ind w:left="720"/>
      <w:contextualSpacing/>
    </w:pPr>
  </w:style>
  <w:style w:type="paragraph" w:customStyle="1" w:styleId="Emphasis1">
    <w:name w:val="Emphasis1"/>
    <w:basedOn w:val="Normal"/>
    <w:autoRedefine/>
    <w:uiPriority w:val="20"/>
    <w:qFormat/>
    <w:rsid w:val="00F142A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F142A0"/>
    <w:pPr>
      <w:ind w:left="432" w:right="432"/>
    </w:pPr>
    <w:rPr>
      <w:color w:val="000000"/>
    </w:rPr>
  </w:style>
  <w:style w:type="character" w:customStyle="1" w:styleId="evidencetextChar1">
    <w:name w:val="evidence text Char1"/>
    <w:link w:val="evidencetext"/>
    <w:rsid w:val="00F142A0"/>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F142A0"/>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F142A0"/>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142A0"/>
    <w:pPr>
      <w:spacing w:before="100" w:beforeAutospacing="1" w:after="100" w:afterAutospacing="1"/>
    </w:pPr>
    <w:rPr>
      <w:rFonts w:eastAsia="Times New Roman"/>
      <w:sz w:val="24"/>
      <w:lang w:eastAsia="ko-KR"/>
    </w:rPr>
  </w:style>
  <w:style w:type="paragraph" w:customStyle="1" w:styleId="css-182kmce">
    <w:name w:val="css-182kmce"/>
    <w:basedOn w:val="Normal"/>
    <w:rsid w:val="00F142A0"/>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F142A0"/>
  </w:style>
  <w:style w:type="paragraph" w:customStyle="1" w:styleId="pullquote-paragraph">
    <w:name w:val="pullquote-paragraph"/>
    <w:basedOn w:val="Normal"/>
    <w:rsid w:val="00F142A0"/>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F142A0"/>
    <w:rPr>
      <w:i/>
      <w:iCs/>
    </w:rPr>
  </w:style>
  <w:style w:type="paragraph" w:customStyle="1" w:styleId="font--body">
    <w:name w:val="font--body"/>
    <w:basedOn w:val="Normal"/>
    <w:rsid w:val="00F142A0"/>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F142A0"/>
    <w:rPr>
      <w:b/>
      <w:u w:val="single"/>
    </w:rPr>
  </w:style>
  <w:style w:type="character" w:customStyle="1" w:styleId="Minimize">
    <w:name w:val="Minimize"/>
    <w:uiPriority w:val="1"/>
    <w:qFormat/>
    <w:rsid w:val="00F142A0"/>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F142A0"/>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F142A0"/>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F142A0"/>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F142A0"/>
    <w:rPr>
      <w:b/>
      <w:u w:val="single"/>
    </w:rPr>
  </w:style>
  <w:style w:type="character" w:customStyle="1" w:styleId="Underline2Char">
    <w:name w:val="Underline2 Char"/>
    <w:basedOn w:val="DefaultParagraphFont"/>
    <w:link w:val="Underline2"/>
    <w:uiPriority w:val="4"/>
    <w:rsid w:val="00F142A0"/>
    <w:rPr>
      <w:rFonts w:ascii="Calibri" w:hAnsi="Calibri" w:cs="Calibri"/>
      <w:b/>
      <w:sz w:val="26"/>
      <w:u w:val="single"/>
    </w:rPr>
  </w:style>
  <w:style w:type="character" w:customStyle="1" w:styleId="BoldUnderline0">
    <w:name w:val="BoldUnderline"/>
    <w:basedOn w:val="DefaultParagraphFont"/>
    <w:uiPriority w:val="1"/>
    <w:qFormat/>
    <w:rsid w:val="00F142A0"/>
    <w:rPr>
      <w:rFonts w:ascii="Arial" w:hAnsi="Arial"/>
      <w:b/>
      <w:sz w:val="20"/>
      <w:u w:val="single"/>
    </w:rPr>
  </w:style>
  <w:style w:type="paragraph" w:customStyle="1" w:styleId="gntarbp">
    <w:name w:val="gnt_ar_b_p"/>
    <w:basedOn w:val="Normal"/>
    <w:rsid w:val="00F142A0"/>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F142A0"/>
    <w:pPr>
      <w:spacing w:before="100" w:beforeAutospacing="1" w:after="100" w:afterAutospacing="1"/>
    </w:pPr>
    <w:rPr>
      <w:rFonts w:eastAsia="Times New Roman"/>
      <w:sz w:val="24"/>
      <w:lang w:eastAsia="ko-KR"/>
    </w:rPr>
  </w:style>
  <w:style w:type="character" w:customStyle="1" w:styleId="numbers">
    <w:name w:val="numbers"/>
    <w:basedOn w:val="DefaultParagraphFont"/>
    <w:rsid w:val="00F142A0"/>
  </w:style>
  <w:style w:type="paragraph" w:customStyle="1" w:styleId="endmarkenabled">
    <w:name w:val="endmarkenabled"/>
    <w:basedOn w:val="Normal"/>
    <w:rsid w:val="00F142A0"/>
    <w:pPr>
      <w:spacing w:before="100" w:beforeAutospacing="1" w:after="100" w:afterAutospacing="1"/>
    </w:pPr>
    <w:rPr>
      <w:rFonts w:eastAsia="Times New Roman"/>
      <w:sz w:val="24"/>
      <w:lang w:eastAsia="ko-KR"/>
    </w:rPr>
  </w:style>
  <w:style w:type="character" w:customStyle="1" w:styleId="link">
    <w:name w:val="link"/>
    <w:basedOn w:val="DefaultParagraphFont"/>
    <w:rsid w:val="00F142A0"/>
  </w:style>
  <w:style w:type="paragraph" w:customStyle="1" w:styleId="css-exrw3m">
    <w:name w:val="css-exrw3m"/>
    <w:basedOn w:val="Normal"/>
    <w:rsid w:val="00F142A0"/>
    <w:pPr>
      <w:spacing w:before="100" w:beforeAutospacing="1" w:after="100" w:afterAutospacing="1"/>
    </w:pPr>
    <w:rPr>
      <w:rFonts w:eastAsia="Times New Roman"/>
      <w:sz w:val="24"/>
    </w:rPr>
  </w:style>
  <w:style w:type="character" w:customStyle="1" w:styleId="css-8l6xbc">
    <w:name w:val="css-8l6xbc"/>
    <w:basedOn w:val="DefaultParagraphFont"/>
    <w:rsid w:val="00F142A0"/>
  </w:style>
  <w:style w:type="paragraph" w:customStyle="1" w:styleId="t-body-text">
    <w:name w:val="t-body-text"/>
    <w:basedOn w:val="Normal"/>
    <w:rsid w:val="00F142A0"/>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F142A0"/>
    <w:rPr>
      <w:rFonts w:ascii="Segoe UI" w:hAnsi="Segoe UI" w:cs="Segoe UI"/>
      <w:sz w:val="18"/>
      <w:szCs w:val="18"/>
    </w:rPr>
  </w:style>
  <w:style w:type="paragraph" w:styleId="BalloonText">
    <w:name w:val="Balloon Text"/>
    <w:basedOn w:val="Normal"/>
    <w:link w:val="BalloonTextChar"/>
    <w:uiPriority w:val="99"/>
    <w:semiHidden/>
    <w:unhideWhenUsed/>
    <w:rsid w:val="00F142A0"/>
    <w:rPr>
      <w:rFonts w:ascii="Segoe UI" w:hAnsi="Segoe UI" w:cs="Segoe UI"/>
      <w:sz w:val="18"/>
      <w:szCs w:val="18"/>
    </w:rPr>
  </w:style>
  <w:style w:type="character" w:customStyle="1" w:styleId="BalloonTextChar1">
    <w:name w:val="Balloon Text Char1"/>
    <w:basedOn w:val="DefaultParagraphFont"/>
    <w:uiPriority w:val="99"/>
    <w:semiHidden/>
    <w:rsid w:val="00F142A0"/>
    <w:rPr>
      <w:rFonts w:ascii="Times New Roman" w:hAnsi="Times New Roman" w:cs="Times New Roman"/>
      <w:sz w:val="18"/>
      <w:szCs w:val="18"/>
    </w:rPr>
  </w:style>
  <w:style w:type="character" w:customStyle="1" w:styleId="caps">
    <w:name w:val="caps"/>
    <w:basedOn w:val="DefaultParagraphFont"/>
    <w:rsid w:val="00F142A0"/>
  </w:style>
  <w:style w:type="paragraph" w:customStyle="1" w:styleId="c-user-cardbio">
    <w:name w:val="c-user-card__bio"/>
    <w:basedOn w:val="Normal"/>
    <w:rsid w:val="00F142A0"/>
    <w:pPr>
      <w:spacing w:before="100" w:beforeAutospacing="1" w:after="100" w:afterAutospacing="1"/>
    </w:pPr>
    <w:rPr>
      <w:rFonts w:eastAsia="Times New Roman"/>
      <w:sz w:val="24"/>
    </w:rPr>
  </w:style>
  <w:style w:type="paragraph" w:customStyle="1" w:styleId="selectionshareable">
    <w:name w:val="selectionshareable"/>
    <w:basedOn w:val="Normal"/>
    <w:rsid w:val="00F142A0"/>
    <w:pPr>
      <w:spacing w:before="100" w:beforeAutospacing="1" w:after="100" w:afterAutospacing="1"/>
    </w:pPr>
    <w:rPr>
      <w:rFonts w:eastAsia="Times New Roman"/>
      <w:sz w:val="24"/>
    </w:rPr>
  </w:style>
  <w:style w:type="character" w:customStyle="1" w:styleId="3oh-">
    <w:name w:val="_3oh-"/>
    <w:basedOn w:val="DefaultParagraphFont"/>
    <w:rsid w:val="00F142A0"/>
  </w:style>
  <w:style w:type="paragraph" w:customStyle="1" w:styleId="normal1">
    <w:name w:val="normal1"/>
    <w:basedOn w:val="Normal"/>
    <w:rsid w:val="00F142A0"/>
    <w:pPr>
      <w:spacing w:before="100" w:beforeAutospacing="1" w:after="100" w:afterAutospacing="1"/>
    </w:pPr>
    <w:rPr>
      <w:rFonts w:eastAsia="Times New Roman"/>
      <w:sz w:val="24"/>
    </w:rPr>
  </w:style>
  <w:style w:type="character" w:customStyle="1" w:styleId="c-timestamplabel">
    <w:name w:val="c-timestamp__label"/>
    <w:basedOn w:val="DefaultParagraphFont"/>
    <w:rsid w:val="00F142A0"/>
  </w:style>
  <w:style w:type="character" w:customStyle="1" w:styleId="c-messagelistunreaddividerlabel">
    <w:name w:val="c-message_list__unread_divider__label"/>
    <w:basedOn w:val="DefaultParagraphFont"/>
    <w:rsid w:val="00F142A0"/>
  </w:style>
  <w:style w:type="character" w:customStyle="1" w:styleId="c-messagesender">
    <w:name w:val="c-message__sender"/>
    <w:basedOn w:val="DefaultParagraphFont"/>
    <w:rsid w:val="00F142A0"/>
  </w:style>
  <w:style w:type="character" w:customStyle="1" w:styleId="c-reactioncount">
    <w:name w:val="c-reaction__count"/>
    <w:basedOn w:val="DefaultParagraphFont"/>
    <w:rsid w:val="00F142A0"/>
  </w:style>
  <w:style w:type="paragraph" w:customStyle="1" w:styleId="Analytic">
    <w:name w:val="Analytic"/>
    <w:basedOn w:val="Normal"/>
    <w:link w:val="AnalyticChar"/>
    <w:autoRedefine/>
    <w:qFormat/>
    <w:rsid w:val="00F142A0"/>
    <w:rPr>
      <w:color w:val="1F497D" w:themeColor="text2"/>
    </w:rPr>
  </w:style>
  <w:style w:type="character" w:customStyle="1" w:styleId="AnalyticChar">
    <w:name w:val="Analytic Char"/>
    <w:basedOn w:val="DefaultParagraphFont"/>
    <w:link w:val="Analytic"/>
    <w:rsid w:val="00F142A0"/>
    <w:rPr>
      <w:rFonts w:ascii="Calibri" w:hAnsi="Calibri" w:cs="Calibri"/>
      <w:color w:val="1F497D" w:themeColor="text2"/>
      <w:sz w:val="26"/>
    </w:rPr>
  </w:style>
  <w:style w:type="paragraph" w:styleId="Header">
    <w:name w:val="header"/>
    <w:basedOn w:val="Normal"/>
    <w:link w:val="HeaderChar"/>
    <w:uiPriority w:val="99"/>
    <w:unhideWhenUsed/>
    <w:rsid w:val="00F142A0"/>
    <w:pPr>
      <w:tabs>
        <w:tab w:val="center" w:pos="4680"/>
        <w:tab w:val="right" w:pos="9360"/>
      </w:tabs>
    </w:pPr>
  </w:style>
  <w:style w:type="character" w:customStyle="1" w:styleId="HeaderChar">
    <w:name w:val="Header Char"/>
    <w:basedOn w:val="DefaultParagraphFont"/>
    <w:link w:val="Header"/>
    <w:uiPriority w:val="99"/>
    <w:rsid w:val="00F142A0"/>
    <w:rPr>
      <w:rFonts w:ascii="Calibri" w:hAnsi="Calibri" w:cs="Calibri"/>
      <w:sz w:val="26"/>
    </w:rPr>
  </w:style>
  <w:style w:type="paragraph" w:styleId="Footer">
    <w:name w:val="footer"/>
    <w:basedOn w:val="Normal"/>
    <w:link w:val="FooterChar"/>
    <w:uiPriority w:val="99"/>
    <w:unhideWhenUsed/>
    <w:rsid w:val="00F142A0"/>
    <w:pPr>
      <w:tabs>
        <w:tab w:val="center" w:pos="4680"/>
        <w:tab w:val="right" w:pos="9360"/>
      </w:tabs>
    </w:pPr>
  </w:style>
  <w:style w:type="character" w:customStyle="1" w:styleId="FooterChar">
    <w:name w:val="Footer Char"/>
    <w:basedOn w:val="DefaultParagraphFont"/>
    <w:link w:val="Footer"/>
    <w:uiPriority w:val="99"/>
    <w:rsid w:val="00F142A0"/>
    <w:rPr>
      <w:rFonts w:ascii="Calibri" w:hAnsi="Calibri" w:cs="Calibri"/>
      <w:sz w:val="26"/>
    </w:rPr>
  </w:style>
  <w:style w:type="character" w:customStyle="1" w:styleId="z-TopofFormChar">
    <w:name w:val="z-Top of Form Char"/>
    <w:basedOn w:val="DefaultParagraphFont"/>
    <w:link w:val="z-TopofForm"/>
    <w:uiPriority w:val="99"/>
    <w:semiHidden/>
    <w:rsid w:val="00F142A0"/>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F142A0"/>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F142A0"/>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142A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142A0"/>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F142A0"/>
    <w:rPr>
      <w:rFonts w:ascii="Arial" w:hAnsi="Arial" w:cs="Arial"/>
      <w:vanish/>
      <w:sz w:val="16"/>
      <w:szCs w:val="16"/>
    </w:rPr>
  </w:style>
  <w:style w:type="paragraph" w:customStyle="1" w:styleId="Emphasize">
    <w:name w:val="Emphasize"/>
    <w:basedOn w:val="Normal"/>
    <w:uiPriority w:val="7"/>
    <w:qFormat/>
    <w:rsid w:val="00F142A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F142A0"/>
    <w:rPr>
      <w:b/>
      <w:sz w:val="20"/>
      <w:u w:val="single"/>
    </w:rPr>
  </w:style>
  <w:style w:type="paragraph" w:customStyle="1" w:styleId="8MIn">
    <w:name w:val="8 MIn"/>
    <w:basedOn w:val="Normal"/>
    <w:link w:val="8MInChar"/>
    <w:uiPriority w:val="4"/>
    <w:qFormat/>
    <w:rsid w:val="00F142A0"/>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F142A0"/>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F142A0"/>
  </w:style>
  <w:style w:type="character" w:customStyle="1" w:styleId="c-messagekittext">
    <w:name w:val="c-message_kit__text"/>
    <w:basedOn w:val="DefaultParagraphFont"/>
    <w:rsid w:val="00F142A0"/>
  </w:style>
  <w:style w:type="character" w:customStyle="1" w:styleId="cardChar">
    <w:name w:val="card Char"/>
    <w:aliases w:val="Bold Cite Char Char,Speed Cite Char"/>
    <w:basedOn w:val="DefaultParagraphFont"/>
    <w:rsid w:val="00F142A0"/>
    <w:rPr>
      <w:rFonts w:ascii="Georgia" w:eastAsia="Calibri" w:hAnsi="Georgia" w:cs="Times New Roman"/>
      <w:sz w:val="24"/>
    </w:rPr>
  </w:style>
  <w:style w:type="character" w:customStyle="1" w:styleId="expertise">
    <w:name w:val="expertise"/>
    <w:basedOn w:val="DefaultParagraphFont"/>
    <w:rsid w:val="00F142A0"/>
  </w:style>
  <w:style w:type="character" w:customStyle="1" w:styleId="education">
    <w:name w:val="education"/>
    <w:basedOn w:val="DefaultParagraphFont"/>
    <w:rsid w:val="00F142A0"/>
  </w:style>
  <w:style w:type="character" w:customStyle="1" w:styleId="rollover-people">
    <w:name w:val="rollover-people"/>
    <w:basedOn w:val="DefaultParagraphFont"/>
    <w:rsid w:val="00F142A0"/>
  </w:style>
  <w:style w:type="character" w:customStyle="1" w:styleId="UnresolvedMention2">
    <w:name w:val="Unresolved Mention2"/>
    <w:basedOn w:val="DefaultParagraphFont"/>
    <w:uiPriority w:val="99"/>
    <w:unhideWhenUsed/>
    <w:rsid w:val="00F142A0"/>
    <w:rPr>
      <w:color w:val="605E5C"/>
      <w:shd w:val="clear" w:color="auto" w:fill="E1DFDD"/>
    </w:rPr>
  </w:style>
  <w:style w:type="character" w:customStyle="1" w:styleId="UnresolvedMention3">
    <w:name w:val="Unresolved Mention3"/>
    <w:basedOn w:val="DefaultParagraphFont"/>
    <w:uiPriority w:val="99"/>
    <w:rsid w:val="00F142A0"/>
    <w:rPr>
      <w:color w:val="605E5C"/>
      <w:shd w:val="clear" w:color="auto" w:fill="E1DFDD"/>
    </w:rPr>
  </w:style>
  <w:style w:type="paragraph" w:customStyle="1" w:styleId="Body">
    <w:name w:val="Body"/>
    <w:link w:val="BodyChar"/>
    <w:autoRedefine/>
    <w:qFormat/>
    <w:rsid w:val="00F142A0"/>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F142A0"/>
    <w:rPr>
      <w:rFonts w:ascii="Calibri" w:eastAsiaTheme="majorEastAsia" w:hAnsi="Calibri" w:cstheme="majorBidi"/>
      <w:iCs/>
      <w:color w:val="000000" w:themeColor="text1"/>
      <w:sz w:val="8"/>
      <w:szCs w:val="22"/>
    </w:rPr>
  </w:style>
  <w:style w:type="character" w:customStyle="1" w:styleId="url">
    <w:name w:val="url"/>
    <w:basedOn w:val="DefaultParagraphFont"/>
    <w:rsid w:val="00F142A0"/>
  </w:style>
  <w:style w:type="character" w:customStyle="1" w:styleId="ellip">
    <w:name w:val="ellip"/>
    <w:basedOn w:val="DefaultParagraphFont"/>
    <w:rsid w:val="00F142A0"/>
  </w:style>
  <w:style w:type="character" w:customStyle="1" w:styleId="nowrap">
    <w:name w:val="nowrap"/>
    <w:basedOn w:val="DefaultParagraphFont"/>
    <w:rsid w:val="00F142A0"/>
  </w:style>
  <w:style w:type="paragraph" w:customStyle="1" w:styleId="Tag2">
    <w:name w:val="Tag2"/>
    <w:basedOn w:val="Normal"/>
    <w:qFormat/>
    <w:rsid w:val="00F142A0"/>
    <w:pPr>
      <w:spacing w:line="256" w:lineRule="auto"/>
    </w:pPr>
    <w:rPr>
      <w:b/>
      <w:sz w:val="24"/>
    </w:rPr>
  </w:style>
  <w:style w:type="character" w:customStyle="1" w:styleId="underlinedChar">
    <w:name w:val="underlined Char"/>
    <w:link w:val="underlined"/>
    <w:locked/>
    <w:rsid w:val="00F142A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F142A0"/>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F142A0"/>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F142A0"/>
    <w:rPr>
      <w:vertAlign w:val="superscript"/>
    </w:rPr>
  </w:style>
  <w:style w:type="character" w:customStyle="1" w:styleId="Emph">
    <w:name w:val="Emph"/>
    <w:basedOn w:val="DefaultParagraphFont"/>
    <w:uiPriority w:val="1"/>
    <w:qFormat/>
    <w:rsid w:val="00F142A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F142A0"/>
    <w:rPr>
      <w:u w:val="single"/>
    </w:rPr>
  </w:style>
  <w:style w:type="character" w:customStyle="1" w:styleId="BoldUnderlineChar">
    <w:name w:val="Bold Underline Char"/>
    <w:basedOn w:val="DefaultParagraphFont"/>
    <w:rsid w:val="00F142A0"/>
    <w:rPr>
      <w:rFonts w:ascii="Arial" w:hAnsi="Arial" w:cs="Arial" w:hint="default"/>
      <w:b/>
      <w:bCs w:val="0"/>
      <w:u w:val="single"/>
    </w:rPr>
  </w:style>
  <w:style w:type="character" w:customStyle="1" w:styleId="ReadCard">
    <w:name w:val="ReadCard"/>
    <w:uiPriority w:val="1"/>
    <w:qFormat/>
    <w:rsid w:val="00F142A0"/>
    <w:rPr>
      <w:rFonts w:ascii="Times New Roman" w:hAnsi="Times New Roman" w:cs="Times New Roman" w:hint="default"/>
      <w:b/>
      <w:bCs w:val="0"/>
      <w:sz w:val="24"/>
      <w:u w:val="single"/>
    </w:rPr>
  </w:style>
  <w:style w:type="paragraph" w:customStyle="1" w:styleId="CiteSpacing">
    <w:name w:val="Cite Spacing"/>
    <w:basedOn w:val="Normal"/>
    <w:uiPriority w:val="4"/>
    <w:qFormat/>
    <w:rsid w:val="00F142A0"/>
    <w:pPr>
      <w:spacing w:before="60" w:after="60"/>
    </w:pPr>
  </w:style>
  <w:style w:type="paragraph" w:customStyle="1" w:styleId="Cards">
    <w:name w:val="Cards"/>
    <w:next w:val="Normal"/>
    <w:link w:val="CardsChar"/>
    <w:qFormat/>
    <w:rsid w:val="00F142A0"/>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F142A0"/>
    <w:rPr>
      <w:rFonts w:ascii="Times New Roman" w:eastAsia="Times New Roman" w:hAnsi="Times New Roman" w:cs="Times New Roman"/>
      <w:sz w:val="20"/>
    </w:rPr>
  </w:style>
  <w:style w:type="character" w:customStyle="1" w:styleId="DebateUnderline">
    <w:name w:val="Debate Underline"/>
    <w:qFormat/>
    <w:rsid w:val="00F142A0"/>
    <w:rPr>
      <w:rFonts w:ascii="Times New Roman" w:hAnsi="Times New Roman"/>
      <w:sz w:val="20"/>
      <w:u w:val="thick"/>
    </w:rPr>
  </w:style>
  <w:style w:type="paragraph" w:customStyle="1" w:styleId="Nothing">
    <w:name w:val="Nothing"/>
    <w:link w:val="NothingChar"/>
    <w:qFormat/>
    <w:rsid w:val="00F142A0"/>
    <w:rPr>
      <w:rFonts w:ascii="Times New Roman" w:eastAsia="Times New Roman" w:hAnsi="Times New Roman" w:cs="Times New Roman"/>
      <w:sz w:val="20"/>
    </w:rPr>
  </w:style>
  <w:style w:type="character" w:customStyle="1" w:styleId="NothingChar">
    <w:name w:val="Nothing Char"/>
    <w:link w:val="Nothing"/>
    <w:rsid w:val="00F142A0"/>
    <w:rPr>
      <w:rFonts w:ascii="Times New Roman" w:eastAsia="Times New Roman" w:hAnsi="Times New Roman" w:cs="Times New Roman"/>
      <w:sz w:val="20"/>
    </w:rPr>
  </w:style>
  <w:style w:type="paragraph" w:customStyle="1" w:styleId="cardtext">
    <w:name w:val="card text"/>
    <w:basedOn w:val="Normal"/>
    <w:link w:val="cardtextChar"/>
    <w:qFormat/>
    <w:rsid w:val="00F142A0"/>
    <w:pPr>
      <w:ind w:left="288" w:right="288"/>
    </w:pPr>
    <w:rPr>
      <w:rFonts w:ascii="Book Antiqua" w:hAnsi="Book Antiqua" w:cs="Lucida Grande"/>
    </w:rPr>
  </w:style>
  <w:style w:type="character" w:customStyle="1" w:styleId="cardtextChar">
    <w:name w:val="card text Char"/>
    <w:basedOn w:val="DefaultParagraphFont"/>
    <w:link w:val="cardtext"/>
    <w:rsid w:val="00F142A0"/>
    <w:rPr>
      <w:rFonts w:ascii="Book Antiqua" w:hAnsi="Book Antiqua" w:cs="Lucida Grande"/>
      <w:sz w:val="26"/>
    </w:rPr>
  </w:style>
  <w:style w:type="paragraph" w:customStyle="1" w:styleId="TagText">
    <w:name w:val="TagText"/>
    <w:basedOn w:val="Normal"/>
    <w:qFormat/>
    <w:rsid w:val="00F142A0"/>
    <w:rPr>
      <w:rFonts w:eastAsia="Calibri"/>
      <w:b/>
      <w:sz w:val="24"/>
    </w:rPr>
  </w:style>
  <w:style w:type="paragraph" w:customStyle="1" w:styleId="UnderlineEmphasis">
    <w:name w:val="Underline + Emphasis"/>
    <w:basedOn w:val="Normal"/>
    <w:next w:val="Normal"/>
    <w:link w:val="UnderlineEmphasisChar"/>
    <w:autoRedefine/>
    <w:qFormat/>
    <w:rsid w:val="00F142A0"/>
    <w:rPr>
      <w:rFonts w:eastAsia="Calibri"/>
      <w:b/>
      <w:color w:val="000000"/>
      <w:sz w:val="24"/>
      <w:u w:val="single"/>
    </w:rPr>
  </w:style>
  <w:style w:type="character" w:customStyle="1" w:styleId="UnderlineEmphasisChar">
    <w:name w:val="Underline + Emphasis Char"/>
    <w:basedOn w:val="DefaultParagraphFont"/>
    <w:link w:val="UnderlineEmphasis"/>
    <w:rsid w:val="00F142A0"/>
    <w:rPr>
      <w:rFonts w:ascii="Calibri" w:eastAsia="Calibri" w:hAnsi="Calibri" w:cs="Calibri"/>
      <w:b/>
      <w:color w:val="000000"/>
      <w:u w:val="single"/>
    </w:rPr>
  </w:style>
  <w:style w:type="character" w:customStyle="1" w:styleId="BoldUnderlineUNDO">
    <w:name w:val="Bold.Underline.UNDO"/>
    <w:uiPriority w:val="1"/>
    <w:qFormat/>
    <w:rsid w:val="00F142A0"/>
    <w:rPr>
      <w:b w:val="0"/>
    </w:rPr>
  </w:style>
  <w:style w:type="paragraph" w:styleId="FootnoteText">
    <w:name w:val="footnote text"/>
    <w:basedOn w:val="Normal"/>
    <w:link w:val="FootnoteTextChar"/>
    <w:uiPriority w:val="99"/>
    <w:unhideWhenUsed/>
    <w:qFormat/>
    <w:rsid w:val="00F142A0"/>
    <w:pPr>
      <w:spacing w:line="256" w:lineRule="auto"/>
    </w:pPr>
    <w:rPr>
      <w:sz w:val="20"/>
      <w:szCs w:val="20"/>
    </w:rPr>
  </w:style>
  <w:style w:type="character" w:customStyle="1" w:styleId="FootnoteTextChar">
    <w:name w:val="Footnote Text Char"/>
    <w:basedOn w:val="DefaultParagraphFont"/>
    <w:link w:val="FootnoteText"/>
    <w:uiPriority w:val="99"/>
    <w:rsid w:val="00F142A0"/>
    <w:rPr>
      <w:rFonts w:ascii="Calibri" w:hAnsi="Calibri" w:cs="Calibri"/>
      <w:sz w:val="20"/>
      <w:szCs w:val="20"/>
    </w:rPr>
  </w:style>
  <w:style w:type="character" w:customStyle="1" w:styleId="LinedDown">
    <w:name w:val="Lined Down"/>
    <w:qFormat/>
    <w:rsid w:val="00F142A0"/>
    <w:rPr>
      <w:rFonts w:ascii="Times New Roman" w:hAnsi="Times New Roman" w:cs="Times New Roman"/>
      <w:b w:val="0"/>
      <w:bCs w:val="0"/>
      <w:i w:val="0"/>
      <w:iCs w:val="0"/>
      <w:color w:val="000000"/>
      <w:sz w:val="12"/>
      <w:szCs w:val="12"/>
      <w:u w:val="none"/>
    </w:rPr>
  </w:style>
  <w:style w:type="character" w:customStyle="1" w:styleId="Carded">
    <w:name w:val="Carded"/>
    <w:qFormat/>
    <w:rsid w:val="00F142A0"/>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F142A0"/>
    <w:rPr>
      <w:bCs/>
      <w:sz w:val="20"/>
      <w:u w:val="single"/>
    </w:rPr>
  </w:style>
  <w:style w:type="character" w:customStyle="1" w:styleId="LDAnalytics">
    <w:name w:val="LD Analytics"/>
    <w:basedOn w:val="DefaultParagraphFont"/>
    <w:autoRedefine/>
    <w:uiPriority w:val="1"/>
    <w:qFormat/>
    <w:rsid w:val="00F142A0"/>
  </w:style>
  <w:style w:type="paragraph" w:styleId="Subtitle">
    <w:name w:val="Subtitle"/>
    <w:basedOn w:val="Normal"/>
    <w:next w:val="Normal"/>
    <w:link w:val="SubtitleChar"/>
    <w:uiPriority w:val="11"/>
    <w:unhideWhenUsed/>
    <w:qFormat/>
    <w:rsid w:val="00F142A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142A0"/>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F142A0"/>
    <w:rPr>
      <w:rFonts w:eastAsia="Times New Roman" w:cs="Garamond"/>
      <w:bCs/>
      <w:u w:val="single"/>
    </w:rPr>
  </w:style>
  <w:style w:type="character" w:customStyle="1" w:styleId="BodyTextChar">
    <w:name w:val="Body Text Char"/>
    <w:basedOn w:val="DefaultParagraphFont"/>
    <w:link w:val="BodyText"/>
    <w:uiPriority w:val="99"/>
    <w:semiHidden/>
    <w:rsid w:val="00F142A0"/>
    <w:rPr>
      <w:rFonts w:ascii="Calibri" w:hAnsi="Calibri" w:cs="Calibri"/>
      <w:sz w:val="26"/>
    </w:rPr>
  </w:style>
  <w:style w:type="paragraph" w:styleId="BodyText">
    <w:name w:val="Body Text"/>
    <w:basedOn w:val="Normal"/>
    <w:link w:val="BodyTextChar"/>
    <w:uiPriority w:val="99"/>
    <w:semiHidden/>
    <w:unhideWhenUsed/>
    <w:rsid w:val="00F142A0"/>
    <w:pPr>
      <w:spacing w:after="120"/>
    </w:pPr>
  </w:style>
  <w:style w:type="character" w:customStyle="1" w:styleId="BodyTextChar1">
    <w:name w:val="Body Text Char1"/>
    <w:basedOn w:val="DefaultParagraphFont"/>
    <w:uiPriority w:val="99"/>
    <w:semiHidden/>
    <w:rsid w:val="00F142A0"/>
    <w:rPr>
      <w:rFonts w:ascii="Calibri" w:hAnsi="Calibri" w:cs="Calibri"/>
      <w:sz w:val="26"/>
    </w:rPr>
  </w:style>
  <w:style w:type="paragraph" w:customStyle="1" w:styleId="tiny">
    <w:name w:val="tiny"/>
    <w:next w:val="Normal"/>
    <w:link w:val="tinyChar"/>
    <w:autoRedefine/>
    <w:rsid w:val="00F142A0"/>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F142A0"/>
    <w:rPr>
      <w:rFonts w:ascii="Times New Roman" w:eastAsia="Malgun Gothic" w:hAnsi="Times New Roman" w:cs="Times New Roman"/>
      <w:sz w:val="12"/>
    </w:rPr>
  </w:style>
  <w:style w:type="character" w:customStyle="1" w:styleId="LDCut">
    <w:name w:val="LD Cut"/>
    <w:basedOn w:val="DefaultParagraphFont"/>
    <w:uiPriority w:val="1"/>
    <w:qFormat/>
    <w:rsid w:val="00F142A0"/>
    <w:rPr>
      <w:rFonts w:ascii="Times New Roman" w:hAnsi="Times New Roman"/>
      <w:b w:val="0"/>
      <w:color w:val="auto"/>
      <w:sz w:val="12"/>
    </w:rPr>
  </w:style>
  <w:style w:type="character" w:customStyle="1" w:styleId="LDUnderline">
    <w:name w:val="LD Underline"/>
    <w:basedOn w:val="DefaultParagraphFont"/>
    <w:uiPriority w:val="1"/>
    <w:qFormat/>
    <w:rsid w:val="00F142A0"/>
    <w:rPr>
      <w:rFonts w:ascii="Times New Roman" w:hAnsi="Times New Roman" w:cs="Times New Roman"/>
      <w:b/>
      <w:color w:val="auto"/>
      <w:sz w:val="24"/>
      <w:u w:val="single"/>
    </w:rPr>
  </w:style>
  <w:style w:type="character" w:customStyle="1" w:styleId="Style4Char">
    <w:name w:val="Style4 Char"/>
    <w:rsid w:val="00F142A0"/>
    <w:rPr>
      <w:rFonts w:ascii="Arial Narrow" w:hAnsi="Arial Narrow"/>
      <w:szCs w:val="24"/>
      <w:u w:val="single"/>
      <w:lang w:val="en-US" w:eastAsia="en-US" w:bidi="ar-SA"/>
    </w:rPr>
  </w:style>
  <w:style w:type="character" w:customStyle="1" w:styleId="Style1Char">
    <w:name w:val="Style1 Char"/>
    <w:locked/>
    <w:rsid w:val="00F142A0"/>
    <w:rPr>
      <w:rFonts w:ascii="Times New Roman" w:eastAsia="SimSun" w:hAnsi="Times New Roman"/>
      <w:szCs w:val="24"/>
      <w:u w:val="single"/>
      <w:lang w:eastAsia="zh-CN"/>
    </w:rPr>
  </w:style>
  <w:style w:type="character" w:customStyle="1" w:styleId="Style11pt">
    <w:name w:val="Style 11 pt"/>
    <w:basedOn w:val="DefaultParagraphFont"/>
    <w:rsid w:val="00F142A0"/>
    <w:rPr>
      <w:sz w:val="20"/>
    </w:rPr>
  </w:style>
  <w:style w:type="character" w:customStyle="1" w:styleId="DebateHighlighted">
    <w:name w:val="Debate Highlighted"/>
    <w:rsid w:val="00F142A0"/>
    <w:rPr>
      <w:rFonts w:ascii="Times New Roman" w:hAnsi="Times New Roman"/>
      <w:sz w:val="20"/>
      <w:u w:val="thick"/>
      <w:bdr w:val="none" w:sz="0" w:space="0" w:color="auto"/>
      <w:shd w:val="clear" w:color="auto" w:fill="00FFFF"/>
    </w:rPr>
  </w:style>
  <w:style w:type="paragraph" w:customStyle="1" w:styleId="Cites">
    <w:name w:val="Cites"/>
    <w:next w:val="Cards"/>
    <w:rsid w:val="00F142A0"/>
    <w:pPr>
      <w:widowControl w:val="0"/>
    </w:pPr>
    <w:rPr>
      <w:rFonts w:ascii="Times New Roman" w:eastAsia="Times New Roman" w:hAnsi="Times New Roman" w:cs="Times New Roman"/>
      <w:sz w:val="20"/>
    </w:rPr>
  </w:style>
  <w:style w:type="character" w:customStyle="1" w:styleId="Author-Date">
    <w:name w:val="Author-Date"/>
    <w:rsid w:val="00F142A0"/>
    <w:rPr>
      <w:b/>
      <w:sz w:val="24"/>
    </w:rPr>
  </w:style>
  <w:style w:type="character" w:customStyle="1" w:styleId="regtext">
    <w:name w:val="regtext"/>
    <w:uiPriority w:val="99"/>
    <w:rsid w:val="00F142A0"/>
  </w:style>
  <w:style w:type="character" w:customStyle="1" w:styleId="Dottedunderline">
    <w:name w:val="Dotted underline"/>
    <w:rsid w:val="00F142A0"/>
    <w:rPr>
      <w:u w:val="dotted"/>
    </w:rPr>
  </w:style>
  <w:style w:type="character" w:customStyle="1" w:styleId="slug-pub-date">
    <w:name w:val="slug-pub-date"/>
    <w:rsid w:val="00F142A0"/>
  </w:style>
  <w:style w:type="character" w:customStyle="1" w:styleId="slug-vol">
    <w:name w:val="slug-vol"/>
    <w:rsid w:val="00F142A0"/>
  </w:style>
  <w:style w:type="character" w:customStyle="1" w:styleId="slug-issue">
    <w:name w:val="slug-issue"/>
    <w:rsid w:val="00F142A0"/>
  </w:style>
  <w:style w:type="character" w:customStyle="1" w:styleId="slug-pages">
    <w:name w:val="slug-pages"/>
    <w:rsid w:val="00F142A0"/>
  </w:style>
  <w:style w:type="character" w:customStyle="1" w:styleId="DDIUnderline">
    <w:name w:val="DDI Underline"/>
    <w:uiPriority w:val="99"/>
    <w:rsid w:val="00F142A0"/>
    <w:rPr>
      <w:sz w:val="20"/>
      <w:u w:val="thick"/>
    </w:rPr>
  </w:style>
  <w:style w:type="character" w:customStyle="1" w:styleId="CardsChar1">
    <w:name w:val="Cards Char1"/>
    <w:locked/>
    <w:rsid w:val="00F142A0"/>
    <w:rPr>
      <w:rFonts w:ascii="Times New Roman" w:eastAsia="Times New Roman" w:hAnsi="Times New Roman" w:cs="Times New Roman"/>
    </w:rPr>
  </w:style>
  <w:style w:type="character" w:customStyle="1" w:styleId="apple-converted-space">
    <w:name w:val="apple-converted-space"/>
    <w:basedOn w:val="DefaultParagraphFont"/>
    <w:rsid w:val="00F142A0"/>
  </w:style>
  <w:style w:type="character" w:customStyle="1" w:styleId="CardTextChar0">
    <w:name w:val="Card Text Char"/>
    <w:locked/>
    <w:rsid w:val="00F142A0"/>
    <w:rPr>
      <w:rFonts w:ascii="Georgia" w:hAnsi="Georgia"/>
      <w:sz w:val="18"/>
      <w:u w:val="single"/>
    </w:rPr>
  </w:style>
  <w:style w:type="character" w:customStyle="1" w:styleId="normaltextrun">
    <w:name w:val="normaltextrun"/>
    <w:basedOn w:val="DefaultParagraphFont"/>
    <w:rsid w:val="00F142A0"/>
  </w:style>
  <w:style w:type="character" w:customStyle="1" w:styleId="eop">
    <w:name w:val="eop"/>
    <w:basedOn w:val="DefaultParagraphFont"/>
    <w:rsid w:val="00F142A0"/>
  </w:style>
  <w:style w:type="character" w:customStyle="1" w:styleId="spellingerror">
    <w:name w:val="spellingerror"/>
    <w:basedOn w:val="DefaultParagraphFont"/>
    <w:rsid w:val="00F142A0"/>
  </w:style>
  <w:style w:type="paragraph" w:customStyle="1" w:styleId="m-2839544472620372085msonospacing">
    <w:name w:val="m_-2839544472620372085msonospacing"/>
    <w:basedOn w:val="Normal"/>
    <w:rsid w:val="00F142A0"/>
    <w:pPr>
      <w:spacing w:before="100" w:beforeAutospacing="1" w:after="100" w:afterAutospacing="1"/>
    </w:pPr>
    <w:rPr>
      <w:sz w:val="24"/>
    </w:rPr>
  </w:style>
  <w:style w:type="paragraph" w:customStyle="1" w:styleId="franklin-light1">
    <w:name w:val="franklin-light1"/>
    <w:basedOn w:val="Normal"/>
    <w:rsid w:val="00F142A0"/>
    <w:pPr>
      <w:spacing w:before="100" w:beforeAutospacing="1" w:after="100" w:afterAutospacing="1"/>
    </w:pPr>
    <w:rPr>
      <w:sz w:val="24"/>
    </w:rPr>
  </w:style>
  <w:style w:type="character" w:customStyle="1" w:styleId="powa-tease">
    <w:name w:val="powa-tease"/>
    <w:basedOn w:val="DefaultParagraphFont"/>
    <w:rsid w:val="00F142A0"/>
  </w:style>
  <w:style w:type="character" w:customStyle="1" w:styleId="powa-byline">
    <w:name w:val="powa-byline"/>
    <w:basedOn w:val="DefaultParagraphFont"/>
    <w:rsid w:val="00F142A0"/>
  </w:style>
  <w:style w:type="character" w:customStyle="1" w:styleId="apple-style-span">
    <w:name w:val="apple-style-span"/>
    <w:basedOn w:val="DefaultParagraphFont"/>
    <w:rsid w:val="00F142A0"/>
    <w:rPr>
      <w:rFonts w:cs="Times New Roman"/>
    </w:rPr>
  </w:style>
  <w:style w:type="paragraph" w:customStyle="1" w:styleId="noindent">
    <w:name w:val="noindent"/>
    <w:basedOn w:val="Normal"/>
    <w:rsid w:val="00F142A0"/>
    <w:pPr>
      <w:spacing w:before="100" w:beforeAutospacing="1" w:after="100" w:afterAutospacing="1"/>
    </w:pPr>
    <w:rPr>
      <w:rFonts w:eastAsia="Times New Roman"/>
    </w:rPr>
  </w:style>
  <w:style w:type="character" w:customStyle="1" w:styleId="st">
    <w:name w:val="st"/>
    <w:rsid w:val="00F142A0"/>
  </w:style>
  <w:style w:type="character" w:customStyle="1" w:styleId="highlight2">
    <w:name w:val="highlight2"/>
    <w:basedOn w:val="DefaultParagraphFont"/>
    <w:rsid w:val="00F142A0"/>
    <w:rPr>
      <w:rFonts w:ascii="Arial" w:hAnsi="Arial"/>
      <w:b/>
      <w:sz w:val="19"/>
      <w:u w:val="thick"/>
      <w:bdr w:val="none" w:sz="0" w:space="0" w:color="auto"/>
      <w:shd w:val="clear" w:color="auto" w:fill="auto"/>
    </w:rPr>
  </w:style>
  <w:style w:type="character" w:customStyle="1" w:styleId="Emphasis2">
    <w:name w:val="Emphasis2"/>
    <w:basedOn w:val="DefaultParagraphFont"/>
    <w:rsid w:val="00F142A0"/>
    <w:rPr>
      <w:rFonts w:ascii="Franklin Gothic Heavy" w:hAnsi="Franklin Gothic Heavy" w:hint="default"/>
      <w:iCs/>
      <w:u w:val="single"/>
    </w:rPr>
  </w:style>
  <w:style w:type="character" w:customStyle="1" w:styleId="EmphasizeThis">
    <w:name w:val="EmphasizeThis"/>
    <w:rsid w:val="00F142A0"/>
    <w:rPr>
      <w:rFonts w:ascii="Georgia" w:hAnsi="Georgia" w:hint="default"/>
      <w:b/>
      <w:bCs w:val="0"/>
      <w:iCs/>
      <w:sz w:val="24"/>
      <w:u w:val="thick"/>
    </w:rPr>
  </w:style>
  <w:style w:type="character" w:customStyle="1" w:styleId="Style3Char">
    <w:name w:val="Style3 Char"/>
    <w:rsid w:val="00F142A0"/>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F142A0"/>
    <w:rPr>
      <w:rFonts w:ascii="Calibri" w:hAnsi="Calibri" w:cs="Calibri"/>
      <w:sz w:val="20"/>
      <w:szCs w:val="20"/>
    </w:rPr>
  </w:style>
  <w:style w:type="paragraph" w:styleId="CommentText">
    <w:name w:val="annotation text"/>
    <w:basedOn w:val="Normal"/>
    <w:link w:val="CommentTextChar"/>
    <w:uiPriority w:val="99"/>
    <w:semiHidden/>
    <w:unhideWhenUsed/>
    <w:rsid w:val="00F142A0"/>
    <w:rPr>
      <w:sz w:val="20"/>
      <w:szCs w:val="20"/>
    </w:rPr>
  </w:style>
  <w:style w:type="character" w:customStyle="1" w:styleId="CommentTextChar1">
    <w:name w:val="Comment Text Char1"/>
    <w:basedOn w:val="DefaultParagraphFont"/>
    <w:uiPriority w:val="99"/>
    <w:semiHidden/>
    <w:rsid w:val="00F142A0"/>
    <w:rPr>
      <w:rFonts w:ascii="Calibri" w:hAnsi="Calibri" w:cs="Calibri"/>
      <w:sz w:val="20"/>
      <w:szCs w:val="20"/>
    </w:rPr>
  </w:style>
  <w:style w:type="character" w:customStyle="1" w:styleId="balancedheadline">
    <w:name w:val="balancedheadline"/>
    <w:basedOn w:val="DefaultParagraphFont"/>
    <w:rsid w:val="00F142A0"/>
  </w:style>
  <w:style w:type="paragraph" w:customStyle="1" w:styleId="analytic0">
    <w:name w:val="analytic"/>
    <w:basedOn w:val="Analytic"/>
    <w:link w:val="analyticChar0"/>
    <w:autoRedefine/>
    <w:uiPriority w:val="4"/>
    <w:qFormat/>
    <w:rsid w:val="00F142A0"/>
    <w:rPr>
      <w:i/>
      <w:color w:val="2D72B1"/>
    </w:rPr>
  </w:style>
  <w:style w:type="character" w:customStyle="1" w:styleId="analyticChar0">
    <w:name w:val="analytic Char"/>
    <w:basedOn w:val="DefaultParagraphFont"/>
    <w:link w:val="analytic0"/>
    <w:uiPriority w:val="4"/>
    <w:rsid w:val="00F142A0"/>
    <w:rPr>
      <w:rFonts w:ascii="Calibri" w:hAnsi="Calibri" w:cs="Calibri"/>
      <w:i/>
      <w:color w:val="2D72B1"/>
      <w:sz w:val="26"/>
    </w:rPr>
  </w:style>
  <w:style w:type="paragraph" w:customStyle="1" w:styleId="ColorfulList-Accent11">
    <w:name w:val="Colorful List - Accent 11"/>
    <w:basedOn w:val="Normal"/>
    <w:uiPriority w:val="34"/>
    <w:qFormat/>
    <w:rsid w:val="00F142A0"/>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F142A0"/>
  </w:style>
  <w:style w:type="character" w:customStyle="1" w:styleId="m-4339160018974791352styleunderline">
    <w:name w:val="m_-4339160018974791352styleunderline"/>
    <w:basedOn w:val="DefaultParagraphFont"/>
    <w:rsid w:val="00F142A0"/>
  </w:style>
  <w:style w:type="character" w:customStyle="1" w:styleId="m8622195508348221850gmail-msohyperlink">
    <w:name w:val="m_8622195508348221850gmail-msohyperlink"/>
    <w:basedOn w:val="DefaultParagraphFont"/>
    <w:rsid w:val="00F142A0"/>
  </w:style>
  <w:style w:type="character" w:customStyle="1" w:styleId="longbio">
    <w:name w:val="long_bio"/>
    <w:basedOn w:val="DefaultParagraphFont"/>
    <w:rsid w:val="00F142A0"/>
  </w:style>
  <w:style w:type="paragraph" w:customStyle="1" w:styleId="css-1ygdjhk">
    <w:name w:val="css-1ygdjhk"/>
    <w:basedOn w:val="Normal"/>
    <w:rsid w:val="00F142A0"/>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F142A0"/>
    <w:rPr>
      <w:rFonts w:eastAsia="Calibri"/>
      <w:b/>
      <w:color w:val="000000"/>
      <w:u w:val="single"/>
      <w:lang w:val="x-none" w:eastAsia="x-none"/>
    </w:rPr>
  </w:style>
  <w:style w:type="character" w:customStyle="1" w:styleId="CardText2Char">
    <w:name w:val="Card Text 2 Char"/>
    <w:link w:val="CardText2"/>
    <w:rsid w:val="00F142A0"/>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F142A0"/>
  </w:style>
  <w:style w:type="paragraph" w:customStyle="1" w:styleId="m8953919872937919259gmail-msolistparagraphcxspmiddle">
    <w:name w:val="m_8953919872937919259gmail-msolistparagraphcxspmiddle"/>
    <w:basedOn w:val="Normal"/>
    <w:rsid w:val="00F142A0"/>
    <w:pPr>
      <w:spacing w:beforeLines="1" w:afterLines="1"/>
    </w:pPr>
    <w:rPr>
      <w:rFonts w:ascii="Times" w:hAnsi="Times"/>
      <w:sz w:val="20"/>
      <w:szCs w:val="20"/>
    </w:rPr>
  </w:style>
  <w:style w:type="paragraph" w:customStyle="1" w:styleId="flashline">
    <w:name w:val="flashline"/>
    <w:basedOn w:val="Normal"/>
    <w:rsid w:val="00F142A0"/>
    <w:pPr>
      <w:spacing w:before="100" w:beforeAutospacing="1" w:after="100" w:afterAutospacing="1"/>
    </w:pPr>
    <w:rPr>
      <w:rFonts w:eastAsia="Times New Roman"/>
      <w:sz w:val="24"/>
    </w:rPr>
  </w:style>
  <w:style w:type="paragraph" w:customStyle="1" w:styleId="lbexhangwithmargin">
    <w:name w:val="lbexhangwithmargin"/>
    <w:basedOn w:val="Normal"/>
    <w:rsid w:val="00F142A0"/>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F142A0"/>
  </w:style>
  <w:style w:type="character" w:customStyle="1" w:styleId="lbexallcap">
    <w:name w:val="lbexallcap"/>
    <w:basedOn w:val="DefaultParagraphFont"/>
    <w:rsid w:val="00F142A0"/>
  </w:style>
  <w:style w:type="paragraph" w:customStyle="1" w:styleId="lbexindent">
    <w:name w:val="lbexindent"/>
    <w:basedOn w:val="Normal"/>
    <w:rsid w:val="00F142A0"/>
    <w:pPr>
      <w:spacing w:before="100" w:beforeAutospacing="1" w:after="100" w:afterAutospacing="1"/>
    </w:pPr>
    <w:rPr>
      <w:rFonts w:eastAsia="Times New Roman"/>
      <w:sz w:val="24"/>
    </w:rPr>
  </w:style>
  <w:style w:type="paragraph" w:customStyle="1" w:styleId="lbexindentparagraph">
    <w:name w:val="lbexindentparagraph"/>
    <w:basedOn w:val="Normal"/>
    <w:rsid w:val="00F142A0"/>
    <w:pPr>
      <w:spacing w:before="100" w:beforeAutospacing="1" w:after="100" w:afterAutospacing="1"/>
    </w:pPr>
    <w:rPr>
      <w:rFonts w:eastAsia="Times New Roman"/>
      <w:sz w:val="24"/>
    </w:rPr>
  </w:style>
  <w:style w:type="paragraph" w:customStyle="1" w:styleId="zn-bodyparagraph">
    <w:name w:val="zn-body__paragraph"/>
    <w:basedOn w:val="Normal"/>
    <w:rsid w:val="00F142A0"/>
    <w:pPr>
      <w:spacing w:before="100" w:beforeAutospacing="1" w:after="100" w:afterAutospacing="1"/>
    </w:pPr>
    <w:rPr>
      <w:rFonts w:eastAsia="Times New Roman"/>
      <w:sz w:val="24"/>
    </w:rPr>
  </w:style>
  <w:style w:type="character" w:customStyle="1" w:styleId="c-messagebody">
    <w:name w:val="c-message__body"/>
    <w:basedOn w:val="DefaultParagraphFont"/>
    <w:rsid w:val="00F142A0"/>
  </w:style>
  <w:style w:type="character" w:customStyle="1" w:styleId="m7735155540857680774gmail-style13ptbold">
    <w:name w:val="m_7735155540857680774gmail-style13ptbold"/>
    <w:basedOn w:val="DefaultParagraphFont"/>
    <w:rsid w:val="00F142A0"/>
  </w:style>
  <w:style w:type="character" w:customStyle="1" w:styleId="style65">
    <w:name w:val="style65"/>
    <w:basedOn w:val="DefaultParagraphFont"/>
    <w:rsid w:val="00F142A0"/>
  </w:style>
  <w:style w:type="character" w:customStyle="1" w:styleId="bodytext0">
    <w:name w:val="body_text"/>
    <w:basedOn w:val="DefaultParagraphFont"/>
    <w:rsid w:val="00F142A0"/>
  </w:style>
  <w:style w:type="character" w:customStyle="1" w:styleId="bio">
    <w:name w:val="bio"/>
    <w:basedOn w:val="DefaultParagraphFont"/>
    <w:rsid w:val="00F142A0"/>
  </w:style>
  <w:style w:type="character" w:customStyle="1" w:styleId="citesChar">
    <w:name w:val="cites Char"/>
    <w:link w:val="cites0"/>
    <w:rsid w:val="00F142A0"/>
    <w:rPr>
      <w:rFonts w:eastAsia="SimSun"/>
      <w:b/>
      <w:lang w:eastAsia="zh-CN"/>
    </w:rPr>
  </w:style>
  <w:style w:type="paragraph" w:customStyle="1" w:styleId="cites0">
    <w:name w:val="cites"/>
    <w:next w:val="Normal"/>
    <w:link w:val="citesChar"/>
    <w:autoRedefine/>
    <w:rsid w:val="00F142A0"/>
    <w:pPr>
      <w:contextualSpacing/>
    </w:pPr>
    <w:rPr>
      <w:rFonts w:eastAsia="SimSun"/>
      <w:b/>
      <w:lang w:eastAsia="zh-CN"/>
    </w:rPr>
  </w:style>
  <w:style w:type="character" w:customStyle="1" w:styleId="5yl5">
    <w:name w:val="_5yl5"/>
    <w:basedOn w:val="DefaultParagraphFont"/>
    <w:rsid w:val="00F142A0"/>
  </w:style>
  <w:style w:type="character" w:customStyle="1" w:styleId="text">
    <w:name w:val="text"/>
    <w:basedOn w:val="DefaultParagraphFont"/>
    <w:rsid w:val="00F142A0"/>
  </w:style>
  <w:style w:type="paragraph" w:customStyle="1" w:styleId="generic-articlebody">
    <w:name w:val="generic-article__body"/>
    <w:basedOn w:val="Normal"/>
    <w:rsid w:val="00F142A0"/>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F142A0"/>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F142A0"/>
    <w:rPr>
      <w:b/>
      <w:bCs/>
    </w:rPr>
  </w:style>
  <w:style w:type="character" w:customStyle="1" w:styleId="CommentSubjectChar1">
    <w:name w:val="Comment Subject Char1"/>
    <w:basedOn w:val="CommentTextChar1"/>
    <w:uiPriority w:val="99"/>
    <w:semiHidden/>
    <w:rsid w:val="00F142A0"/>
    <w:rPr>
      <w:rFonts w:ascii="Calibri" w:hAnsi="Calibri" w:cs="Calibri"/>
      <w:b/>
      <w:bCs/>
      <w:sz w:val="20"/>
      <w:szCs w:val="20"/>
    </w:rPr>
  </w:style>
  <w:style w:type="character" w:customStyle="1" w:styleId="UnresolvedMention12">
    <w:name w:val="Unresolved Mention12"/>
    <w:basedOn w:val="DefaultParagraphFont"/>
    <w:uiPriority w:val="99"/>
    <w:rsid w:val="00F142A0"/>
    <w:rPr>
      <w:color w:val="605E5C"/>
      <w:shd w:val="clear" w:color="auto" w:fill="E1DFDD"/>
    </w:rPr>
  </w:style>
  <w:style w:type="paragraph" w:customStyle="1" w:styleId="CardNotUnderlined">
    <w:name w:val="Card Not Underlined"/>
    <w:basedOn w:val="Normal"/>
    <w:autoRedefine/>
    <w:rsid w:val="00F142A0"/>
    <w:rPr>
      <w:rFonts w:eastAsia="Times New Roman"/>
      <w:sz w:val="12"/>
      <w:szCs w:val="20"/>
    </w:rPr>
  </w:style>
  <w:style w:type="paragraph" w:customStyle="1" w:styleId="msonormal0">
    <w:name w:val="msonormal"/>
    <w:basedOn w:val="Normal"/>
    <w:rsid w:val="00F142A0"/>
    <w:pPr>
      <w:spacing w:before="100" w:beforeAutospacing="1" w:after="100" w:afterAutospacing="1" w:line="256" w:lineRule="auto"/>
    </w:pPr>
    <w:rPr>
      <w:sz w:val="24"/>
    </w:rPr>
  </w:style>
  <w:style w:type="table" w:styleId="TableGrid">
    <w:name w:val="Table Grid"/>
    <w:basedOn w:val="TableNormal"/>
    <w:uiPriority w:val="59"/>
    <w:rsid w:val="00F142A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F142A0"/>
    <w:pPr>
      <w:spacing w:before="100" w:beforeAutospacing="1" w:after="100" w:afterAutospacing="1"/>
    </w:pPr>
    <w:rPr>
      <w:rFonts w:eastAsia="Times New Roman"/>
      <w:sz w:val="24"/>
    </w:rPr>
  </w:style>
  <w:style w:type="paragraph" w:customStyle="1" w:styleId="p6">
    <w:name w:val="p6"/>
    <w:basedOn w:val="Normal"/>
    <w:rsid w:val="00F142A0"/>
    <w:pPr>
      <w:spacing w:before="100" w:beforeAutospacing="1" w:after="100" w:afterAutospacing="1"/>
    </w:pPr>
    <w:rPr>
      <w:rFonts w:eastAsia="Times New Roman"/>
      <w:sz w:val="24"/>
    </w:rPr>
  </w:style>
  <w:style w:type="paragraph" w:customStyle="1" w:styleId="paragraph-sc-1tqpf5s-0">
    <w:name w:val="paragraph-sc-1tqpf5s-0"/>
    <w:basedOn w:val="Normal"/>
    <w:rsid w:val="00F142A0"/>
    <w:pPr>
      <w:spacing w:before="100" w:beforeAutospacing="1" w:after="100" w:afterAutospacing="1"/>
    </w:pPr>
    <w:rPr>
      <w:rFonts w:eastAsia="Times New Roman"/>
      <w:sz w:val="24"/>
    </w:rPr>
  </w:style>
  <w:style w:type="character" w:customStyle="1" w:styleId="edited-3sfazf">
    <w:name w:val="edited-3sfazf"/>
    <w:basedOn w:val="DefaultParagraphFont"/>
    <w:rsid w:val="00F142A0"/>
  </w:style>
  <w:style w:type="character" w:customStyle="1" w:styleId="content-1o0f9g">
    <w:name w:val="content-1o0f9g"/>
    <w:basedOn w:val="DefaultParagraphFont"/>
    <w:rsid w:val="00F142A0"/>
  </w:style>
  <w:style w:type="paragraph" w:customStyle="1" w:styleId="mol-para-with-font">
    <w:name w:val="mol-para-with-font"/>
    <w:basedOn w:val="Normal"/>
    <w:rsid w:val="00F142A0"/>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F142A0"/>
  </w:style>
  <w:style w:type="character" w:customStyle="1" w:styleId="comma-separator">
    <w:name w:val="comma-separator"/>
    <w:basedOn w:val="DefaultParagraphFont"/>
    <w:rsid w:val="00F142A0"/>
  </w:style>
  <w:style w:type="paragraph" w:customStyle="1" w:styleId="imagecaption">
    <w:name w:val="imagecaption"/>
    <w:basedOn w:val="Normal"/>
    <w:rsid w:val="00F142A0"/>
    <w:pPr>
      <w:spacing w:before="100" w:beforeAutospacing="1" w:after="100" w:afterAutospacing="1"/>
    </w:pPr>
    <w:rPr>
      <w:rFonts w:eastAsia="Times New Roman"/>
      <w:sz w:val="24"/>
    </w:rPr>
  </w:style>
  <w:style w:type="character" w:customStyle="1" w:styleId="wikiexternallink">
    <w:name w:val="wikiexternallink"/>
    <w:basedOn w:val="DefaultParagraphFont"/>
    <w:rsid w:val="00F142A0"/>
  </w:style>
  <w:style w:type="character" w:customStyle="1" w:styleId="wikigeneratedlinkcontent">
    <w:name w:val="wikigeneratedlinkcontent"/>
    <w:basedOn w:val="DefaultParagraphFont"/>
    <w:rsid w:val="00F142A0"/>
  </w:style>
  <w:style w:type="paragraph" w:customStyle="1" w:styleId="ssrcss-1q0x1qg-paragraph">
    <w:name w:val="ssrcss-1q0x1qg-paragraph"/>
    <w:basedOn w:val="Normal"/>
    <w:rsid w:val="00F142A0"/>
    <w:pPr>
      <w:spacing w:before="100" w:beforeAutospacing="1" w:after="100" w:afterAutospacing="1"/>
    </w:pPr>
    <w:rPr>
      <w:rFonts w:eastAsia="Times New Roman"/>
      <w:sz w:val="24"/>
    </w:rPr>
  </w:style>
  <w:style w:type="paragraph" w:customStyle="1" w:styleId="css-axufdj">
    <w:name w:val="css-axufdj"/>
    <w:basedOn w:val="Normal"/>
    <w:rsid w:val="00F142A0"/>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F142A0"/>
  </w:style>
  <w:style w:type="paragraph" w:customStyle="1" w:styleId="insinstorydvcaption">
    <w:name w:val="ins_instory_dv_caption"/>
    <w:basedOn w:val="Normal"/>
    <w:rsid w:val="00F142A0"/>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F142A0"/>
    <w:rPr>
      <w:rFonts w:ascii="Calibri" w:eastAsia="Times New Roman" w:hAnsi="Calibri" w:cs="Calibri"/>
      <w:lang w:eastAsia="ko-KR"/>
    </w:rPr>
  </w:style>
  <w:style w:type="character" w:customStyle="1" w:styleId="sr-only">
    <w:name w:val="sr-only"/>
    <w:basedOn w:val="DefaultParagraphFont"/>
    <w:rsid w:val="00F142A0"/>
  </w:style>
  <w:style w:type="character" w:customStyle="1" w:styleId="UnresolvedMention1">
    <w:name w:val="Unresolved Mention1"/>
    <w:basedOn w:val="DefaultParagraphFont"/>
    <w:uiPriority w:val="99"/>
    <w:semiHidden/>
    <w:unhideWhenUsed/>
    <w:rsid w:val="00F142A0"/>
    <w:rPr>
      <w:color w:val="605E5C"/>
      <w:shd w:val="clear" w:color="auto" w:fill="E1DFDD"/>
    </w:rPr>
  </w:style>
  <w:style w:type="character" w:styleId="PageNumber">
    <w:name w:val="page number"/>
    <w:basedOn w:val="DefaultParagraphFont"/>
    <w:uiPriority w:val="99"/>
    <w:semiHidden/>
    <w:unhideWhenUsed/>
    <w:rsid w:val="00F142A0"/>
  </w:style>
  <w:style w:type="character" w:customStyle="1" w:styleId="UnresolvedMention10">
    <w:name w:val="Unresolved Mention10"/>
    <w:basedOn w:val="DefaultParagraphFont"/>
    <w:uiPriority w:val="99"/>
    <w:semiHidden/>
    <w:unhideWhenUsed/>
    <w:rsid w:val="00F142A0"/>
    <w:rPr>
      <w:color w:val="605E5C"/>
      <w:shd w:val="clear" w:color="auto" w:fill="E1DFDD"/>
    </w:rPr>
  </w:style>
  <w:style w:type="paragraph" w:styleId="Revision">
    <w:name w:val="Revision"/>
    <w:uiPriority w:val="99"/>
    <w:semiHidden/>
    <w:rsid w:val="00F142A0"/>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F142A0"/>
    <w:pPr>
      <w:spacing w:before="100" w:beforeAutospacing="1" w:after="100" w:afterAutospacing="1" w:line="256" w:lineRule="auto"/>
    </w:pPr>
    <w:rPr>
      <w:sz w:val="24"/>
    </w:rPr>
  </w:style>
  <w:style w:type="paragraph" w:customStyle="1" w:styleId="p1">
    <w:name w:val="p1"/>
    <w:basedOn w:val="Normal"/>
    <w:uiPriority w:val="99"/>
    <w:semiHidden/>
    <w:rsid w:val="00F142A0"/>
    <w:pPr>
      <w:spacing w:line="256" w:lineRule="auto"/>
    </w:pPr>
    <w:rPr>
      <w:sz w:val="20"/>
      <w:szCs w:val="20"/>
    </w:rPr>
  </w:style>
  <w:style w:type="paragraph" w:customStyle="1" w:styleId="Shrink6">
    <w:name w:val="Shrink 6"/>
    <w:basedOn w:val="Normal"/>
    <w:uiPriority w:val="99"/>
    <w:semiHidden/>
    <w:qFormat/>
    <w:rsid w:val="00F142A0"/>
    <w:pPr>
      <w:spacing w:line="256" w:lineRule="auto"/>
    </w:pPr>
    <w:rPr>
      <w:rFonts w:ascii="Georgia" w:hAnsi="Georgia"/>
      <w:sz w:val="12"/>
    </w:rPr>
  </w:style>
  <w:style w:type="character" w:styleId="EndnoteReference">
    <w:name w:val="endnote reference"/>
    <w:basedOn w:val="DefaultParagraphFont"/>
    <w:uiPriority w:val="99"/>
    <w:semiHidden/>
    <w:unhideWhenUsed/>
    <w:rsid w:val="00F142A0"/>
    <w:rPr>
      <w:vertAlign w:val="superscript"/>
    </w:rPr>
  </w:style>
  <w:style w:type="character" w:customStyle="1" w:styleId="FooterChar1">
    <w:name w:val="Footer Char1"/>
    <w:basedOn w:val="DefaultParagraphFont"/>
    <w:uiPriority w:val="99"/>
    <w:semiHidden/>
    <w:rsid w:val="00F142A0"/>
    <w:rPr>
      <w:rFonts w:ascii="Calibri" w:eastAsiaTheme="minorHAnsi" w:hAnsi="Calibri" w:cs="Calibri"/>
      <w:sz w:val="16"/>
      <w:szCs w:val="22"/>
    </w:rPr>
  </w:style>
  <w:style w:type="character" w:customStyle="1" w:styleId="HeaderChar1">
    <w:name w:val="Header Char1"/>
    <w:basedOn w:val="DefaultParagraphFont"/>
    <w:uiPriority w:val="99"/>
    <w:semiHidden/>
    <w:rsid w:val="00F142A0"/>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F142A0"/>
    <w:rPr>
      <w:rFonts w:ascii="Segoe UI" w:hAnsi="Segoe UI" w:cs="Segoe UI"/>
      <w:sz w:val="16"/>
      <w:szCs w:val="16"/>
    </w:rPr>
  </w:style>
  <w:style w:type="character" w:styleId="CommentReference">
    <w:name w:val="annotation reference"/>
    <w:basedOn w:val="DefaultParagraphFont"/>
    <w:uiPriority w:val="99"/>
    <w:semiHidden/>
    <w:unhideWhenUsed/>
    <w:rsid w:val="00F142A0"/>
    <w:rPr>
      <w:sz w:val="16"/>
      <w:szCs w:val="16"/>
    </w:rPr>
  </w:style>
  <w:style w:type="character" w:customStyle="1" w:styleId="UnresolvedMention30">
    <w:name w:val="Unresolved Mention30"/>
    <w:basedOn w:val="DefaultParagraphFont"/>
    <w:uiPriority w:val="99"/>
    <w:semiHidden/>
    <w:unhideWhenUsed/>
    <w:rsid w:val="00F142A0"/>
    <w:rPr>
      <w:color w:val="605E5C"/>
      <w:shd w:val="clear" w:color="auto" w:fill="E1DFDD"/>
    </w:rPr>
  </w:style>
  <w:style w:type="character" w:customStyle="1" w:styleId="UnresolvedMention4">
    <w:name w:val="Unresolved Mention4"/>
    <w:basedOn w:val="DefaultParagraphFont"/>
    <w:uiPriority w:val="99"/>
    <w:semiHidden/>
    <w:unhideWhenUsed/>
    <w:rsid w:val="00F142A0"/>
    <w:rPr>
      <w:color w:val="605E5C"/>
      <w:shd w:val="clear" w:color="auto" w:fill="E1DFDD"/>
    </w:rPr>
  </w:style>
  <w:style w:type="character" w:customStyle="1" w:styleId="UnresolvedMention5">
    <w:name w:val="Unresolved Mention5"/>
    <w:basedOn w:val="DefaultParagraphFont"/>
    <w:uiPriority w:val="99"/>
    <w:semiHidden/>
    <w:unhideWhenUsed/>
    <w:rsid w:val="00F142A0"/>
    <w:rPr>
      <w:color w:val="605E5C"/>
      <w:shd w:val="clear" w:color="auto" w:fill="E1DFDD"/>
    </w:rPr>
  </w:style>
  <w:style w:type="character" w:customStyle="1" w:styleId="UnresolvedMention6">
    <w:name w:val="Unresolved Mention6"/>
    <w:basedOn w:val="DefaultParagraphFont"/>
    <w:uiPriority w:val="99"/>
    <w:semiHidden/>
    <w:unhideWhenUsed/>
    <w:rsid w:val="00F142A0"/>
    <w:rPr>
      <w:color w:val="605E5C"/>
      <w:shd w:val="clear" w:color="auto" w:fill="E1DFDD"/>
    </w:rPr>
  </w:style>
  <w:style w:type="character" w:customStyle="1" w:styleId="UnresolvedMention7">
    <w:name w:val="Unresolved Mention7"/>
    <w:basedOn w:val="DefaultParagraphFont"/>
    <w:uiPriority w:val="99"/>
    <w:semiHidden/>
    <w:unhideWhenUsed/>
    <w:rsid w:val="00F142A0"/>
    <w:rPr>
      <w:color w:val="605E5C"/>
      <w:shd w:val="clear" w:color="auto" w:fill="E1DFDD"/>
    </w:rPr>
  </w:style>
  <w:style w:type="character" w:customStyle="1" w:styleId="UnresolvedMention8">
    <w:name w:val="Unresolved Mention8"/>
    <w:basedOn w:val="DefaultParagraphFont"/>
    <w:uiPriority w:val="99"/>
    <w:semiHidden/>
    <w:unhideWhenUsed/>
    <w:rsid w:val="00F142A0"/>
    <w:rPr>
      <w:color w:val="605E5C"/>
      <w:shd w:val="clear" w:color="auto" w:fill="E1DFDD"/>
    </w:rPr>
  </w:style>
  <w:style w:type="character" w:customStyle="1" w:styleId="UnresolvedMention9">
    <w:name w:val="Unresolved Mention9"/>
    <w:basedOn w:val="DefaultParagraphFont"/>
    <w:uiPriority w:val="99"/>
    <w:semiHidden/>
    <w:unhideWhenUsed/>
    <w:rsid w:val="00F142A0"/>
    <w:rPr>
      <w:color w:val="605E5C"/>
      <w:shd w:val="clear" w:color="auto" w:fill="E1DFDD"/>
    </w:rPr>
  </w:style>
  <w:style w:type="character" w:customStyle="1" w:styleId="UnresolvedMention100">
    <w:name w:val="Unresolved Mention100"/>
    <w:basedOn w:val="DefaultParagraphFont"/>
    <w:uiPriority w:val="99"/>
    <w:semiHidden/>
    <w:unhideWhenUsed/>
    <w:rsid w:val="00F142A0"/>
    <w:rPr>
      <w:color w:val="605E5C"/>
      <w:shd w:val="clear" w:color="auto" w:fill="E1DFDD"/>
    </w:rPr>
  </w:style>
  <w:style w:type="character" w:customStyle="1" w:styleId="UnresolvedMention11">
    <w:name w:val="Unresolved Mention11"/>
    <w:basedOn w:val="DefaultParagraphFont"/>
    <w:uiPriority w:val="99"/>
    <w:semiHidden/>
    <w:unhideWhenUsed/>
    <w:rsid w:val="00F142A0"/>
    <w:rPr>
      <w:color w:val="605E5C"/>
      <w:shd w:val="clear" w:color="auto" w:fill="E1DFDD"/>
    </w:rPr>
  </w:style>
  <w:style w:type="character" w:styleId="PlaceholderText">
    <w:name w:val="Placeholder Text"/>
    <w:basedOn w:val="DefaultParagraphFont"/>
    <w:uiPriority w:val="99"/>
    <w:semiHidden/>
    <w:rsid w:val="00F142A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apers.ssrn.com/abstract=339755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s://academic.oup.com/astrogeo/article/56/5/5.15/235650" TargetMode="External"/><Relationship Id="rId10" Type="http://schemas.openxmlformats.org/officeDocument/2006/relationships/hyperlink" Target="https://scholarship.law.wm.edu/cgi/viewcontent.cgi?article=1653&amp;context=wmelpr"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39</Pages>
  <Words>18280</Words>
  <Characters>104197</Characters>
  <Application>Microsoft Office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122233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4</cp:revision>
  <dcterms:created xsi:type="dcterms:W3CDTF">2022-01-16T14:47:00Z</dcterms:created>
  <dcterms:modified xsi:type="dcterms:W3CDTF">2022-01-16T15:31:00Z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