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F9B5F" w14:textId="77777777" w:rsidR="00F64BCE" w:rsidRDefault="00F64BCE" w:rsidP="00F64BCE">
      <w:pPr>
        <w:pStyle w:val="Heading3"/>
      </w:pPr>
      <w:bookmarkStart w:id="0" w:name="_Hlk90597525"/>
      <w:r>
        <w:t>1AR– T-Appropriation</w:t>
      </w:r>
    </w:p>
    <w:p w14:paraId="3E183D44" w14:textId="77777777" w:rsidR="00F64BCE" w:rsidRPr="00AD4C5F" w:rsidRDefault="00F64BCE" w:rsidP="00F64BCE">
      <w:pPr>
        <w:pStyle w:val="Heading4"/>
        <w:rPr>
          <w:rFonts w:asciiTheme="majorHAnsi" w:hAnsiTheme="majorHAnsi" w:cstheme="majorHAnsi"/>
        </w:rPr>
      </w:pPr>
      <w:proofErr w:type="spellStart"/>
      <w:r w:rsidRPr="00AD4C5F">
        <w:rPr>
          <w:rFonts w:asciiTheme="majorHAnsi" w:hAnsiTheme="majorHAnsi" w:cstheme="majorHAnsi"/>
        </w:rPr>
        <w:t>Counterinterp</w:t>
      </w:r>
      <w:proofErr w:type="spellEnd"/>
      <w:r w:rsidRPr="00AD4C5F">
        <w:rPr>
          <w:rFonts w:asciiTheme="majorHAnsi" w:hAnsiTheme="majorHAnsi" w:cstheme="majorHAnsi"/>
        </w:rPr>
        <w:t xml:space="preserve">: “Appropriation” means to take as property which includes mining </w:t>
      </w:r>
    </w:p>
    <w:p w14:paraId="04CE4709" w14:textId="77777777" w:rsidR="00F64BCE" w:rsidRPr="00AD4C5F" w:rsidRDefault="00F64BCE" w:rsidP="00F64BCE">
      <w:pPr>
        <w:rPr>
          <w:rFonts w:asciiTheme="majorHAnsi" w:hAnsiTheme="majorHAnsi" w:cstheme="majorHAnsi"/>
        </w:rPr>
      </w:pPr>
      <w:r w:rsidRPr="00AD4C5F">
        <w:rPr>
          <w:rStyle w:val="Style13ptBold"/>
          <w:rFonts w:asciiTheme="majorHAnsi" w:hAnsiTheme="majorHAnsi" w:cstheme="majorHAnsi"/>
        </w:rPr>
        <w:t>Leon 18</w:t>
      </w:r>
      <w:r w:rsidRPr="00AD4C5F">
        <w:rPr>
          <w:rFonts w:asciiTheme="majorHAnsi" w:hAnsiTheme="majorHAnsi" w:cstheme="majorHAnsi"/>
        </w:rPr>
        <w:t xml:space="preserve"> (Amanda M., Associate, Caplin &amp; Drysdale, JD UVA Law) "Mining for Meaning: An Examination of the Legality of Property Rights in Space Resources." Virginia Law Review, vol. 104, no. 3, May 2018, p. 497-547. </w:t>
      </w:r>
      <w:proofErr w:type="spellStart"/>
      <w:r w:rsidRPr="00AD4C5F">
        <w:rPr>
          <w:rFonts w:asciiTheme="majorHAnsi" w:hAnsiTheme="majorHAnsi" w:cstheme="majorHAnsi"/>
        </w:rPr>
        <w:t>HeinOnline</w:t>
      </w:r>
      <w:proofErr w:type="spellEnd"/>
      <w:r w:rsidRPr="00AD4C5F">
        <w:rPr>
          <w:rFonts w:asciiTheme="majorHAnsi" w:hAnsiTheme="majorHAnsi" w:cstheme="majorHAnsi"/>
        </w:rPr>
        <w:t>.</w:t>
      </w:r>
    </w:p>
    <w:p w14:paraId="7887E9E0" w14:textId="77777777" w:rsidR="00F64BCE" w:rsidRPr="00AD4C5F" w:rsidRDefault="00F64BCE" w:rsidP="00F64BCE">
      <w:pPr>
        <w:rPr>
          <w:rFonts w:asciiTheme="majorHAnsi" w:hAnsiTheme="majorHAnsi" w:cstheme="majorHAnsi"/>
        </w:rPr>
      </w:pPr>
      <w:r w:rsidRPr="00AD4C5F">
        <w:rPr>
          <w:rStyle w:val="StyleUnderline"/>
          <w:rFonts w:asciiTheme="majorHAnsi" w:hAnsiTheme="majorHAnsi" w:cstheme="majorHAnsi"/>
          <w:highlight w:val="green"/>
        </w:rPr>
        <w:t>Appropriation</w:t>
      </w:r>
      <w:r w:rsidRPr="00AD4C5F">
        <w:rPr>
          <w:rFonts w:asciiTheme="majorHAnsi" w:hAnsiTheme="majorHAnsi" w:cstheme="majorHAnsi"/>
        </w:rPr>
        <w:t xml:space="preserve">. The term "appropriation" also remains ambiguous. </w:t>
      </w:r>
      <w:r w:rsidRPr="00AD4C5F">
        <w:rPr>
          <w:rStyle w:val="StyleUnderline"/>
          <w:rFonts w:asciiTheme="majorHAnsi" w:hAnsiTheme="majorHAnsi" w:cstheme="majorHAnsi"/>
        </w:rPr>
        <w:t>Webster's defines</w:t>
      </w:r>
      <w:r w:rsidRPr="00AD4C5F">
        <w:rPr>
          <w:rFonts w:asciiTheme="majorHAnsi" w:hAnsiTheme="majorHAnsi" w:cstheme="majorHAnsi"/>
        </w:rPr>
        <w:t xml:space="preserve"> the verb "</w:t>
      </w:r>
      <w:r w:rsidRPr="00AD4C5F">
        <w:rPr>
          <w:rStyle w:val="StyleUnderline"/>
          <w:rFonts w:asciiTheme="majorHAnsi" w:hAnsiTheme="majorHAnsi" w:cstheme="majorHAnsi"/>
        </w:rPr>
        <w:t>appropriate</w:t>
      </w:r>
      <w:r w:rsidRPr="00AD4C5F">
        <w:rPr>
          <w:rFonts w:asciiTheme="majorHAnsi" w:hAnsiTheme="majorHAnsi" w:cstheme="majorHAnsi"/>
        </w:rPr>
        <w:t xml:space="preserve">" </w:t>
      </w:r>
      <w:r w:rsidRPr="00AD4C5F">
        <w:rPr>
          <w:rStyle w:val="StyleUnderline"/>
          <w:rFonts w:asciiTheme="majorHAnsi" w:hAnsiTheme="majorHAnsi" w:cstheme="majorHAnsi"/>
        </w:rPr>
        <w:t>as</w:t>
      </w:r>
      <w:r w:rsidRPr="00AD4C5F">
        <w:rPr>
          <w:rFonts w:asciiTheme="majorHAnsi" w:hAnsiTheme="majorHAnsi" w:cstheme="majorHAnsi"/>
        </w:rPr>
        <w:t xml:space="preserve"> "</w:t>
      </w:r>
      <w:r w:rsidRPr="00AD4C5F">
        <w:rPr>
          <w:rStyle w:val="StyleUnderline"/>
          <w:rFonts w:asciiTheme="majorHAnsi" w:hAnsiTheme="majorHAnsi" w:cstheme="majorHAnsi"/>
          <w:highlight w:val="green"/>
        </w:rPr>
        <w:t>to take to oneself in exclusion of others</w:t>
      </w:r>
      <w:r w:rsidRPr="00AD4C5F">
        <w:rPr>
          <w:rFonts w:asciiTheme="majorHAnsi" w:hAnsiTheme="majorHAnsi" w:cstheme="majorHAnsi"/>
        </w:rPr>
        <w:t xml:space="preserve">; </w:t>
      </w:r>
      <w:r w:rsidRPr="00AD4C5F">
        <w:rPr>
          <w:rStyle w:val="StyleUnderline"/>
          <w:rFonts w:asciiTheme="majorHAnsi" w:hAnsiTheme="majorHAnsi" w:cstheme="majorHAnsi"/>
        </w:rPr>
        <w:t>to</w:t>
      </w:r>
      <w:r w:rsidRPr="00AD4C5F">
        <w:rPr>
          <w:rFonts w:asciiTheme="majorHAnsi" w:hAnsiTheme="majorHAnsi" w:cstheme="majorHAnsi"/>
        </w:rPr>
        <w:t xml:space="preserve"> claim or </w:t>
      </w:r>
      <w:r w:rsidRPr="00AD4C5F">
        <w:rPr>
          <w:rStyle w:val="StyleUnderline"/>
          <w:rFonts w:asciiTheme="majorHAnsi" w:hAnsiTheme="majorHAnsi" w:cstheme="majorHAnsi"/>
        </w:rPr>
        <w:t>use as by an exclusive or pre-eminent right</w:t>
      </w:r>
      <w:r w:rsidRPr="00AD4C5F">
        <w:rPr>
          <w:rFonts w:asciiTheme="majorHAnsi" w:hAnsiTheme="majorHAnsi" w:cstheme="majorHAnsi"/>
        </w:rPr>
        <w:t xml:space="preserve">; as, let no man appropriate a common benefit."16 5 Similarly, </w:t>
      </w:r>
      <w:r w:rsidRPr="00AD4C5F">
        <w:rPr>
          <w:rStyle w:val="StyleUnderline"/>
          <w:rFonts w:asciiTheme="majorHAnsi" w:hAnsiTheme="majorHAnsi" w:cstheme="majorHAnsi"/>
        </w:rPr>
        <w:t>Black's</w:t>
      </w:r>
      <w:r w:rsidRPr="00AD4C5F">
        <w:rPr>
          <w:rFonts w:asciiTheme="majorHAnsi" w:hAnsiTheme="majorHAnsi" w:cstheme="majorHAnsi"/>
        </w:rPr>
        <w:t xml:space="preserve"> Law Dictionary </w:t>
      </w:r>
      <w:r w:rsidRPr="00AD4C5F">
        <w:rPr>
          <w:rStyle w:val="StyleUnderline"/>
          <w:rFonts w:asciiTheme="majorHAnsi" w:hAnsiTheme="majorHAnsi" w:cstheme="majorHAnsi"/>
        </w:rPr>
        <w:t>describes "appropriate" as an act "[t]o make a thing one's own; to make a thing the subject of property</w:t>
      </w:r>
      <w:r w:rsidRPr="00AD4C5F">
        <w:rPr>
          <w:rFonts w:asciiTheme="majorHAnsi" w:hAnsiTheme="majorHAnsi" w:cstheme="majorHAnsi"/>
        </w:rPr>
        <w:t xml:space="preserve">; to exercise dominion over an object to the extent, and for the purpose, of making it subserve one's own proper use or pleasure."166 Oftentimes, </w:t>
      </w:r>
      <w:r w:rsidRPr="00AD4C5F">
        <w:rPr>
          <w:rStyle w:val="StyleUnderline"/>
          <w:rFonts w:asciiTheme="majorHAnsi" w:hAnsiTheme="majorHAnsi" w:cstheme="majorHAnsi"/>
        </w:rPr>
        <w:t>appropriation refers to the setting aside of government funds, the taking of land for public purposes, or a tort of wrongfully taking another's property as one's own</w:t>
      </w:r>
      <w:r w:rsidRPr="00AD4C5F">
        <w:rPr>
          <w:rFonts w:asciiTheme="majorHAnsi" w:hAnsiTheme="majorHAnsi" w:cstheme="majorHAns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AD4C5F">
        <w:rPr>
          <w:rStyle w:val="Emphasis"/>
          <w:rFonts w:asciiTheme="majorHAnsi" w:hAnsiTheme="majorHAnsi" w:cstheme="majorHAnsi"/>
        </w:rPr>
        <w:t>common use</w:t>
      </w:r>
      <w:r w:rsidRPr="00AD4C5F">
        <w:rPr>
          <w:rStyle w:val="StyleUnderline"/>
          <w:rFonts w:asciiTheme="majorHAnsi" w:hAnsiTheme="majorHAnsi" w:cstheme="majorHAnsi"/>
        </w:rPr>
        <w:t xml:space="preserve"> </w:t>
      </w:r>
      <w:r w:rsidRPr="00AD4C5F">
        <w:rPr>
          <w:rFonts w:asciiTheme="majorHAnsi" w:hAnsiTheme="majorHAnsi" w:cstheme="majorHAnsi"/>
        </w:rPr>
        <w:t xml:space="preserve">of the term "appropriation" with respect to water </w:t>
      </w:r>
      <w:r w:rsidRPr="00AD4C5F">
        <w:rPr>
          <w:rStyle w:val="Emphasis"/>
          <w:rFonts w:asciiTheme="majorHAnsi" w:hAnsiTheme="majorHAnsi" w:cstheme="majorHAnsi"/>
        </w:rPr>
        <w:t>illustrates</w:t>
      </w:r>
      <w:r w:rsidRPr="00AD4C5F">
        <w:rPr>
          <w:rFonts w:asciiTheme="majorHAnsi" w:hAnsiTheme="majorHAnsi" w:cstheme="majorHAnsi"/>
        </w:rPr>
        <w:t xml:space="preserve"> two key points: (1) </w:t>
      </w:r>
      <w:r w:rsidRPr="00AD4C5F">
        <w:rPr>
          <w:rStyle w:val="Emphasis"/>
          <w:rFonts w:asciiTheme="majorHAnsi" w:hAnsiTheme="majorHAnsi" w:cstheme="majorHAnsi"/>
          <w:highlight w:val="green"/>
        </w:rPr>
        <w:t>the term applies to natural resources-e.g., water or minerals</w:t>
      </w:r>
      <w:r w:rsidRPr="00AD4C5F">
        <w:rPr>
          <w:rStyle w:val="StyleUnderline"/>
          <w:rFonts w:asciiTheme="majorHAnsi" w:hAnsiTheme="majorHAnsi" w:cstheme="majorHAnsi"/>
        </w:rPr>
        <w:t>-not just real property</w:t>
      </w:r>
      <w:r w:rsidRPr="00AD4C5F">
        <w:rPr>
          <w:rFonts w:asciiTheme="majorHAnsi" w:hAnsiTheme="majorHAnsi" w:cstheme="majorHAnsi"/>
        </w:rPr>
        <w:t xml:space="preserve">, </w:t>
      </w:r>
      <w:r w:rsidRPr="00AD4C5F">
        <w:rPr>
          <w:rStyle w:val="StyleUnderline"/>
          <w:rFonts w:asciiTheme="majorHAnsi" w:hAnsiTheme="majorHAnsi" w:cstheme="majorHAnsi"/>
          <w:highlight w:val="green"/>
        </w:rPr>
        <w:t>and</w:t>
      </w:r>
      <w:r w:rsidRPr="00AD4C5F">
        <w:rPr>
          <w:rFonts w:asciiTheme="majorHAnsi" w:hAnsiTheme="majorHAnsi" w:cstheme="majorHAnsi"/>
        </w:rPr>
        <w:t xml:space="preserve"> (2) </w:t>
      </w:r>
      <w:r w:rsidRPr="00AD4C5F">
        <w:rPr>
          <w:rStyle w:val="Emphasis"/>
          <w:rFonts w:asciiTheme="majorHAnsi" w:hAnsiTheme="majorHAnsi" w:cstheme="majorHAnsi"/>
          <w:highlight w:val="green"/>
        </w:rPr>
        <w:t>mining space resources</w:t>
      </w:r>
      <w:r w:rsidRPr="00AD4C5F">
        <w:rPr>
          <w:rStyle w:val="StyleUnderline"/>
          <w:rFonts w:asciiTheme="majorHAnsi" w:hAnsiTheme="majorHAnsi" w:cstheme="majorHAnsi"/>
        </w:rPr>
        <w:t xml:space="preserve"> and putting them to beneficial use</w:t>
      </w:r>
      <w:r w:rsidRPr="00AD4C5F">
        <w:rPr>
          <w:rFonts w:asciiTheme="majorHAnsi" w:hAnsiTheme="majorHAnsi" w:cstheme="majorHAnsi"/>
        </w:rPr>
        <w:t xml:space="preserve">-e.g., selling or manufacturing the mined resources </w:t>
      </w:r>
      <w:r w:rsidRPr="00AD4C5F">
        <w:rPr>
          <w:rStyle w:val="Emphasis"/>
          <w:rFonts w:asciiTheme="majorHAnsi" w:hAnsiTheme="majorHAnsi" w:cstheme="majorHAnsi"/>
          <w:highlight w:val="green"/>
        </w:rPr>
        <w:t>could reasonably be interpreted as</w:t>
      </w:r>
      <w:r w:rsidRPr="00AD4C5F">
        <w:rPr>
          <w:rStyle w:val="Emphasis"/>
          <w:rFonts w:asciiTheme="majorHAnsi" w:hAnsiTheme="majorHAnsi" w:cstheme="majorHAnsi"/>
        </w:rPr>
        <w:t xml:space="preserve"> an "</w:t>
      </w:r>
      <w:r w:rsidRPr="00AD4C5F">
        <w:rPr>
          <w:rStyle w:val="Emphasis"/>
          <w:rFonts w:asciiTheme="majorHAnsi" w:hAnsiTheme="majorHAnsi" w:cstheme="majorHAnsi"/>
          <w:highlight w:val="green"/>
        </w:rPr>
        <w:t>appropriation</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of outer space</w:t>
      </w:r>
      <w:r w:rsidRPr="00AD4C5F">
        <w:rPr>
          <w:rFonts w:asciiTheme="majorHAnsi" w:hAnsiTheme="majorHAnsi" w:cstheme="majorHAnsi"/>
        </w:rPr>
        <w:t xml:space="preserve">. While </w:t>
      </w:r>
      <w:r w:rsidRPr="00AD4C5F">
        <w:rPr>
          <w:rStyle w:val="StyleUnderline"/>
          <w:rFonts w:asciiTheme="majorHAnsi" w:hAnsiTheme="majorHAnsi" w:cstheme="majorHAnsi"/>
        </w:rPr>
        <w:t>the ordinary meaning of "appropriation"</w:t>
      </w:r>
      <w:r w:rsidRPr="00AD4C5F">
        <w:rPr>
          <w:rFonts w:asciiTheme="majorHAnsi" w:hAnsiTheme="majorHAnsi" w:cstheme="majorHAnsi"/>
        </w:rPr>
        <w:t xml:space="preserve"> reasonably</w:t>
      </w:r>
      <w:r w:rsidRPr="00AD4C5F">
        <w:rPr>
          <w:rStyle w:val="StyleUnderline"/>
          <w:rFonts w:asciiTheme="majorHAnsi" w:hAnsiTheme="majorHAnsi" w:cstheme="majorHAnsi"/>
        </w:rPr>
        <w:t xml:space="preserve"> includes the taking of natural resources as well as land</w:t>
      </w:r>
      <w:r w:rsidRPr="00AD4C5F">
        <w:rPr>
          <w:rFonts w:asciiTheme="majorHAnsi" w:hAnsiTheme="majorHAnsi" w:cstheme="majorHAnsi"/>
        </w:rPr>
        <w:t xml:space="preserve">, whether the drafters and parties to the OST envisioned such a broad meaning of the term remains difficult to determine with any certainty. </w:t>
      </w:r>
      <w:r w:rsidRPr="00AD4C5F">
        <w:rPr>
          <w:rStyle w:val="StyleUnderline"/>
          <w:rFonts w:asciiTheme="majorHAnsi" w:hAnsiTheme="majorHAnsi" w:cstheme="majorHAnsi"/>
        </w:rPr>
        <w:t>The prohibition against appropriation "by any other means" supports such a reading</w:t>
      </w:r>
      <w:r w:rsidRPr="00AD4C5F">
        <w:rPr>
          <w:rFonts w:asciiTheme="majorHAnsi" w:hAnsiTheme="majorHAnsi" w:cstheme="majorHAnsi"/>
        </w:rPr>
        <w:t>, though</w:t>
      </w:r>
      <w:r w:rsidRPr="00AD4C5F">
        <w:rPr>
          <w:rStyle w:val="StyleUnderline"/>
          <w:rFonts w:asciiTheme="majorHAnsi" w:hAnsiTheme="majorHAnsi" w:cstheme="majorHAnsi"/>
        </w:rPr>
        <w:t>, by expanding the prohibition to other types not explicitly described</w:t>
      </w:r>
      <w:r w:rsidRPr="00AD4C5F">
        <w:rPr>
          <w:rFonts w:asciiTheme="majorHAnsi" w:hAnsiTheme="majorHAnsi" w:cstheme="majorHAnsi"/>
        </w:rPr>
        <w:t xml:space="preserve">.168 </w:t>
      </w:r>
    </w:p>
    <w:p w14:paraId="11242CC4" w14:textId="77777777" w:rsidR="00F64BCE" w:rsidRPr="00AD4C5F" w:rsidRDefault="00F64BCE" w:rsidP="00F64BCE">
      <w:pPr>
        <w:rPr>
          <w:rFonts w:asciiTheme="majorHAnsi" w:hAnsiTheme="majorHAnsi" w:cstheme="majorHAnsi"/>
          <w:sz w:val="12"/>
          <w:szCs w:val="12"/>
        </w:rPr>
      </w:pPr>
      <w:r w:rsidRPr="00AD4C5F">
        <w:rPr>
          <w:rFonts w:asciiTheme="majorHAnsi" w:hAnsiTheme="majorHAnsi" w:cstheme="majorHAnsi"/>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33D60E61" w14:textId="77777777" w:rsidR="00F64BCE" w:rsidRPr="00AD4C5F" w:rsidRDefault="00F64BCE" w:rsidP="00F64BCE">
      <w:pPr>
        <w:rPr>
          <w:rFonts w:asciiTheme="majorHAnsi" w:hAnsiTheme="majorHAnsi" w:cstheme="majorHAnsi"/>
          <w:sz w:val="12"/>
          <w:szCs w:val="12"/>
        </w:rPr>
      </w:pPr>
      <w:r w:rsidRPr="00AD4C5F">
        <w:rPr>
          <w:rFonts w:asciiTheme="majorHAnsi" w:hAnsiTheme="majorHAnsi" w:cstheme="majorHAnsi"/>
          <w:sz w:val="12"/>
          <w:szCs w:val="12"/>
        </w:rPr>
        <w:t xml:space="preserve">2. Preparatory Materials </w:t>
      </w:r>
    </w:p>
    <w:p w14:paraId="35F27B67" w14:textId="77777777" w:rsidR="00F64BCE" w:rsidRPr="00AD4C5F" w:rsidRDefault="00F64BCE" w:rsidP="00F64BCE">
      <w:pPr>
        <w:rPr>
          <w:rFonts w:asciiTheme="majorHAnsi" w:hAnsiTheme="majorHAnsi" w:cstheme="majorHAnsi"/>
          <w:sz w:val="12"/>
          <w:szCs w:val="12"/>
        </w:rPr>
      </w:pPr>
      <w:r w:rsidRPr="00AD4C5F">
        <w:rPr>
          <w:rFonts w:asciiTheme="majorHAnsi" w:hAnsiTheme="majorHAnsi" w:cstheme="majorHAnsi"/>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AD4C5F">
        <w:rPr>
          <w:rFonts w:asciiTheme="majorHAnsi" w:hAnsiTheme="majorHAnsi" w:cstheme="majorHAnsi"/>
          <w:sz w:val="12"/>
          <w:szCs w:val="12"/>
        </w:rPr>
        <w:t>occurred</w:t>
      </w:r>
      <w:proofErr w:type="gramEnd"/>
      <w:r w:rsidRPr="00AD4C5F">
        <w:rPr>
          <w:rFonts w:asciiTheme="majorHAnsi" w:hAnsiTheme="majorHAnsi" w:cstheme="majorHAnsi"/>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w:t>
      </w:r>
      <w:r w:rsidRPr="00AD4C5F">
        <w:rPr>
          <w:rFonts w:asciiTheme="majorHAnsi" w:hAnsiTheme="majorHAnsi" w:cstheme="majorHAnsi"/>
          <w:sz w:val="12"/>
          <w:szCs w:val="12"/>
        </w:rPr>
        <w:lastRenderedPageBreak/>
        <w:t>presently, "[</w:t>
      </w:r>
      <w:proofErr w:type="spellStart"/>
      <w:r w:rsidRPr="00AD4C5F">
        <w:rPr>
          <w:rFonts w:asciiTheme="majorHAnsi" w:hAnsiTheme="majorHAnsi" w:cstheme="majorHAnsi"/>
          <w:sz w:val="12"/>
          <w:szCs w:val="12"/>
        </w:rPr>
        <w:t>i</w:t>
      </w:r>
      <w:proofErr w:type="spellEnd"/>
      <w:r w:rsidRPr="00AD4C5F">
        <w:rPr>
          <w:rFonts w:asciiTheme="majorHAnsi" w:hAnsiTheme="majorHAnsi" w:cstheme="majorHAnsi"/>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274E1EE" w14:textId="77777777" w:rsidR="00F64BCE" w:rsidRPr="00AD4C5F" w:rsidRDefault="00F64BCE" w:rsidP="00F64BCE">
      <w:pPr>
        <w:ind w:left="720"/>
        <w:rPr>
          <w:rFonts w:asciiTheme="majorHAnsi" w:hAnsiTheme="majorHAnsi" w:cstheme="majorHAnsi"/>
          <w:sz w:val="12"/>
          <w:szCs w:val="12"/>
        </w:rPr>
      </w:pPr>
      <w:r w:rsidRPr="00AD4C5F">
        <w:rPr>
          <w:rFonts w:asciiTheme="majorHAnsi" w:hAnsiTheme="majorHAnsi" w:cstheme="majorHAnsi"/>
          <w:sz w:val="12"/>
          <w:szCs w:val="12"/>
        </w:rPr>
        <w:t>[A]</w:t>
      </w:r>
      <w:proofErr w:type="spellStart"/>
      <w:r w:rsidRPr="00AD4C5F">
        <w:rPr>
          <w:rFonts w:asciiTheme="majorHAnsi" w:hAnsiTheme="majorHAnsi" w:cstheme="majorHAnsi"/>
          <w:sz w:val="12"/>
          <w:szCs w:val="12"/>
        </w:rPr>
        <w:t>dequate</w:t>
      </w:r>
      <w:proofErr w:type="spellEnd"/>
      <w:r w:rsidRPr="00AD4C5F">
        <w:rPr>
          <w:rFonts w:asciiTheme="majorHAnsi" w:hAnsiTheme="majorHAnsi" w:cstheme="majorHAnsi"/>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AD4C5F">
        <w:rPr>
          <w:rFonts w:asciiTheme="majorHAnsi" w:hAnsiTheme="majorHAnsi" w:cstheme="majorHAnsi"/>
          <w:sz w:val="12"/>
          <w:szCs w:val="12"/>
        </w:rPr>
        <w:t>words</w:t>
      </w:r>
      <w:proofErr w:type="gramEnd"/>
      <w:r w:rsidRPr="00AD4C5F">
        <w:rPr>
          <w:rFonts w:asciiTheme="majorHAnsi" w:hAnsiTheme="majorHAnsi" w:cstheme="majorHAnsi"/>
          <w:sz w:val="12"/>
          <w:szCs w:val="12"/>
        </w:rPr>
        <w:t xml:space="preserve"> no human activity on the moon or any other celestial body could be taken as justification for national appropriation. 174</w:t>
      </w:r>
    </w:p>
    <w:p w14:paraId="490C3430" w14:textId="77777777" w:rsidR="00F64BCE" w:rsidRPr="00AD4C5F" w:rsidRDefault="00F64BCE" w:rsidP="00F64BCE">
      <w:pPr>
        <w:rPr>
          <w:rFonts w:asciiTheme="majorHAnsi" w:hAnsiTheme="majorHAnsi" w:cstheme="majorHAnsi"/>
          <w:sz w:val="12"/>
          <w:szCs w:val="12"/>
        </w:rPr>
      </w:pPr>
      <w:r w:rsidRPr="00AD4C5F">
        <w:rPr>
          <w:rFonts w:asciiTheme="majorHAnsi" w:hAnsiTheme="majorHAnsi" w:cstheme="majorHAnsi"/>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AD4C5F">
        <w:rPr>
          <w:rFonts w:asciiTheme="majorHAnsi" w:hAnsiTheme="majorHAnsi" w:cstheme="majorHAnsi"/>
          <w:sz w:val="12"/>
          <w:szCs w:val="12"/>
        </w:rPr>
        <w:t>nonappropriation</w:t>
      </w:r>
      <w:proofErr w:type="spellEnd"/>
      <w:r w:rsidRPr="00AD4C5F">
        <w:rPr>
          <w:rFonts w:asciiTheme="majorHAnsi" w:hAnsiTheme="majorHAnsi" w:cstheme="majorHAnsi"/>
          <w:sz w:val="12"/>
          <w:szCs w:val="12"/>
        </w:rPr>
        <w:t xml:space="preserve"> principle fails to overcome the presumption of freedom of use.7</w:t>
      </w:r>
    </w:p>
    <w:p w14:paraId="743AEF46" w14:textId="77777777" w:rsidR="00F64BCE" w:rsidRPr="00AD4C5F" w:rsidRDefault="00F64BCE" w:rsidP="00F64BCE">
      <w:pPr>
        <w:rPr>
          <w:rStyle w:val="Emphasis"/>
          <w:rFonts w:asciiTheme="majorHAnsi" w:hAnsiTheme="majorHAnsi" w:cstheme="majorHAnsi"/>
        </w:rPr>
      </w:pPr>
      <w:r w:rsidRPr="00AD4C5F">
        <w:rPr>
          <w:rStyle w:val="Emphasis"/>
          <w:rFonts w:asciiTheme="majorHAnsi" w:hAnsiTheme="majorHAnsi" w:cstheme="majorHAnsi"/>
        </w:rPr>
        <w:t xml:space="preserve">3. Historical Context </w:t>
      </w:r>
    </w:p>
    <w:p w14:paraId="13FA4878" w14:textId="77777777" w:rsidR="00F64BCE" w:rsidRPr="00AD4C5F" w:rsidRDefault="00F64BCE" w:rsidP="00F64BCE">
      <w:pPr>
        <w:rPr>
          <w:rFonts w:asciiTheme="majorHAnsi" w:hAnsiTheme="majorHAnsi" w:cstheme="majorHAnsi"/>
        </w:rPr>
      </w:pPr>
      <w:r w:rsidRPr="00AD4C5F">
        <w:rPr>
          <w:rStyle w:val="StyleUnderline"/>
          <w:rFonts w:asciiTheme="majorHAnsi" w:hAnsiTheme="majorHAnsi" w:cstheme="majorHAnsi"/>
        </w:rPr>
        <w:t>Two interrelated, major historical events cannot be ignored when considering the meaning of the OST: (1) the Cold War and (2) the Space Race</w:t>
      </w:r>
      <w:r w:rsidRPr="00AD4C5F">
        <w:rPr>
          <w:rFonts w:asciiTheme="majorHAnsi" w:hAnsiTheme="majorHAnsi" w:cstheme="majorHAnsi"/>
        </w:rP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AD4C5F">
        <w:rPr>
          <w:rStyle w:val="StyleUnderline"/>
          <w:rFonts w:asciiTheme="majorHAnsi" w:hAnsiTheme="majorHAnsi" w:cstheme="majorHAnsi"/>
        </w:rPr>
        <w:t>When viewed as a response to this perilous era, the OST begins to look much more like a nuclear arms treaty and an attempt to ease Cold War tensions than a treaty concerned with the issue of property rights in space</w:t>
      </w:r>
      <w:r w:rsidRPr="00AD4C5F">
        <w:rPr>
          <w:rFonts w:asciiTheme="majorHAnsi" w:hAnsiTheme="majorHAnsi" w:cstheme="majorHAnsi"/>
        </w:rPr>
        <w:t xml:space="preserve">."' </w:t>
      </w:r>
      <w:r w:rsidRPr="00AD4C5F">
        <w:rPr>
          <w:rStyle w:val="StyleUnderline"/>
          <w:rFonts w:asciiTheme="majorHAnsi" w:hAnsiTheme="majorHAnsi" w:cstheme="majorHAnsi"/>
        </w:rPr>
        <w:t>The Treaty's emphasis on "peaceful purposes" supports this contextual interpretation</w:t>
      </w:r>
      <w:r w:rsidRPr="00AD4C5F">
        <w:rPr>
          <w:rFonts w:asciiTheme="majorHAnsi" w:hAnsiTheme="majorHAnsi" w:cstheme="majorHAnsi"/>
        </w:rPr>
        <w:t>. 1 82</w:t>
      </w:r>
    </w:p>
    <w:p w14:paraId="03BAD6C6" w14:textId="77777777" w:rsidR="00F64BCE" w:rsidRPr="00AD4C5F" w:rsidRDefault="00F64BCE" w:rsidP="00F64BCE">
      <w:pPr>
        <w:rPr>
          <w:rStyle w:val="StyleUnderline"/>
          <w:rFonts w:asciiTheme="majorHAnsi" w:hAnsiTheme="majorHAnsi" w:cstheme="majorHAnsi"/>
        </w:rPr>
      </w:pPr>
      <w:r w:rsidRPr="00AD4C5F">
        <w:rPr>
          <w:rFonts w:asciiTheme="majorHAnsi" w:hAnsiTheme="majorHAnsi" w:cstheme="majorHAnsi"/>
        </w:rPr>
        <w:t xml:space="preserve">On the one hand, as many suggest, this context leads to the conclusion that the vague </w:t>
      </w:r>
      <w:proofErr w:type="spellStart"/>
      <w:r w:rsidRPr="00AD4C5F">
        <w:rPr>
          <w:rFonts w:asciiTheme="majorHAnsi" w:hAnsiTheme="majorHAnsi" w:cstheme="majorHAnsi"/>
        </w:rPr>
        <w:t>nonappropriation</w:t>
      </w:r>
      <w:proofErr w:type="spellEnd"/>
      <w:r w:rsidRPr="00AD4C5F">
        <w:rPr>
          <w:rFonts w:asciiTheme="majorHAnsi" w:hAnsiTheme="majorHAnsi" w:cstheme="majorHAnsi"/>
        </w:rPr>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AD4C5F">
        <w:rPr>
          <w:rStyle w:val="StyleUnderline"/>
          <w:rFonts w:asciiTheme="majorHAnsi" w:hAnsiTheme="majorHAnsi" w:cstheme="majorHAnsi"/>
        </w:rPr>
        <w:t>the context surrounding the treaty's drafting does not necessarily lead to this conclusion</w:t>
      </w:r>
      <w:r w:rsidRPr="00AD4C5F">
        <w:rPr>
          <w:rFonts w:asciiTheme="majorHAnsi" w:hAnsiTheme="majorHAnsi" w:cstheme="majorHAnsi"/>
        </w:rPr>
        <w:t xml:space="preserve">. In fact, </w:t>
      </w:r>
      <w:r w:rsidRPr="00AD4C5F">
        <w:rPr>
          <w:rStyle w:val="Emphasis"/>
          <w:rFonts w:asciiTheme="majorHAnsi" w:hAnsiTheme="majorHAnsi" w:cstheme="majorHAnsi"/>
          <w:highlight w:val="green"/>
        </w:rPr>
        <w:t>the emphasis on</w:t>
      </w:r>
      <w:r w:rsidRPr="00AD4C5F">
        <w:rPr>
          <w:rStyle w:val="StyleUnderline"/>
          <w:rFonts w:asciiTheme="majorHAnsi" w:hAnsiTheme="majorHAnsi" w:cstheme="majorHAnsi"/>
        </w:rPr>
        <w:t xml:space="preserve"> "</w:t>
      </w:r>
      <w:r w:rsidRPr="00AD4C5F">
        <w:rPr>
          <w:rStyle w:val="Emphasis"/>
          <w:rFonts w:asciiTheme="majorHAnsi" w:hAnsiTheme="majorHAnsi" w:cstheme="majorHAnsi"/>
        </w:rPr>
        <w:t>peaceful purposes</w:t>
      </w:r>
      <w:r w:rsidRPr="00AD4C5F">
        <w:rPr>
          <w:rStyle w:val="StyleUnderline"/>
          <w:rFonts w:asciiTheme="majorHAnsi" w:hAnsiTheme="majorHAnsi" w:cstheme="majorHAnsi"/>
        </w:rPr>
        <w:t xml:space="preserve">" and </w:t>
      </w:r>
      <w:r w:rsidRPr="00AD4C5F">
        <w:rPr>
          <w:rStyle w:val="Emphasis"/>
          <w:rFonts w:asciiTheme="majorHAnsi" w:hAnsiTheme="majorHAnsi" w:cstheme="majorHAnsi"/>
          <w:highlight w:val="green"/>
        </w:rPr>
        <w:t>reducing international tension might</w:t>
      </w:r>
      <w:r w:rsidRPr="00AD4C5F">
        <w:rPr>
          <w:rStyle w:val="StyleUnderline"/>
          <w:rFonts w:asciiTheme="majorHAnsi" w:hAnsiTheme="majorHAnsi" w:cstheme="majorHAnsi"/>
        </w:rPr>
        <w:t xml:space="preserve"> instead </w:t>
      </w:r>
      <w:r w:rsidRPr="00AD4C5F">
        <w:rPr>
          <w:rStyle w:val="Emphasis"/>
          <w:rFonts w:asciiTheme="majorHAnsi" w:hAnsiTheme="majorHAnsi" w:cstheme="majorHAnsi"/>
          <w:highlight w:val="green"/>
        </w:rPr>
        <w:t>suggest a stricter reading</w:t>
      </w:r>
      <w:r w:rsidRPr="00AD4C5F">
        <w:rPr>
          <w:rStyle w:val="StyleUnderline"/>
          <w:rFonts w:asciiTheme="majorHAnsi" w:hAnsiTheme="majorHAnsi" w:cstheme="majorHAnsi"/>
        </w:rPr>
        <w:t xml:space="preserve"> of Articles I and II</w:t>
      </w:r>
      <w:r w:rsidRPr="00AD4C5F">
        <w:rPr>
          <w:rFonts w:asciiTheme="majorHAnsi" w:hAnsiTheme="majorHAnsi" w:cstheme="majorHAnsi"/>
        </w:rPr>
        <w:t xml:space="preserve">. </w:t>
      </w:r>
      <w:r w:rsidRPr="00AD4C5F">
        <w:rPr>
          <w:rStyle w:val="Emphasis"/>
          <w:rFonts w:asciiTheme="majorHAnsi" w:hAnsiTheme="majorHAnsi" w:cstheme="majorHAnsi"/>
        </w:rPr>
        <w:t>If things were so unstable</w:t>
      </w:r>
      <w:r w:rsidRPr="00AD4C5F">
        <w:rPr>
          <w:rFonts w:asciiTheme="majorHAnsi" w:hAnsiTheme="majorHAnsi" w:cstheme="majorHAnsi"/>
        </w:rPr>
        <w:t xml:space="preserve"> and tense </w:t>
      </w:r>
      <w:r w:rsidRPr="00AD4C5F">
        <w:rPr>
          <w:rStyle w:val="StyleUnderline"/>
          <w:rFonts w:asciiTheme="majorHAnsi" w:hAnsiTheme="majorHAnsi" w:cstheme="majorHAnsi"/>
        </w:rPr>
        <w:t xml:space="preserve">on Earth, </w:t>
      </w:r>
      <w:r w:rsidRPr="00AD4C5F">
        <w:rPr>
          <w:rStyle w:val="Emphasis"/>
          <w:rFonts w:asciiTheme="majorHAnsi" w:hAnsiTheme="majorHAnsi" w:cstheme="majorHAnsi"/>
        </w:rPr>
        <w:t>the drafters may have instead intended Article II as a qualification on the general right to explore and use outer space in Article</w:t>
      </w:r>
      <w:r w:rsidRPr="00AD4C5F">
        <w:rPr>
          <w:rStyle w:val="StyleUnderline"/>
          <w:rFonts w:asciiTheme="majorHAnsi" w:hAnsiTheme="majorHAnsi" w:cstheme="majorHAnsi"/>
        </w:rPr>
        <w:t xml:space="preserve"> I, recognizing the simple fact that disputes over property, both land and minerals, have sparked some of history's bloodiest conflicts.</w:t>
      </w:r>
    </w:p>
    <w:p w14:paraId="31CE1FBB"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The Antarctic treaty experience </w:t>
      </w:r>
      <w:proofErr w:type="gramStart"/>
      <w:r w:rsidRPr="00AD4C5F">
        <w:rPr>
          <w:rFonts w:asciiTheme="majorHAnsi" w:hAnsiTheme="majorHAnsi" w:cstheme="majorHAnsi"/>
          <w:sz w:val="8"/>
          <w:szCs w:val="8"/>
        </w:rPr>
        <w:t>evidences</w:t>
      </w:r>
      <w:proofErr w:type="gramEnd"/>
      <w:r w:rsidRPr="00AD4C5F">
        <w:rPr>
          <w:rFonts w:asciiTheme="majorHAnsi" w:hAnsiTheme="majorHAnsi" w:cstheme="majorHAnsi"/>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AD4C5F">
        <w:rPr>
          <w:rFonts w:asciiTheme="majorHAnsi" w:hAnsiTheme="majorHAnsi" w:cstheme="majorHAnsi"/>
          <w:sz w:val="8"/>
          <w:szCs w:val="8"/>
        </w:rPr>
        <w:t>reedom</w:t>
      </w:r>
      <w:proofErr w:type="spellEnd"/>
      <w:r w:rsidRPr="00AD4C5F">
        <w:rPr>
          <w:rFonts w:asciiTheme="majorHAnsi" w:hAnsiTheme="majorHAnsi" w:cstheme="majorHAnsi"/>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AD4C5F">
        <w:rPr>
          <w:rFonts w:asciiTheme="majorHAnsi" w:hAnsiTheme="majorHAnsi" w:cstheme="majorHAnsi"/>
          <w:sz w:val="8"/>
          <w:szCs w:val="8"/>
        </w:rPr>
        <w:t>simplystates</w:t>
      </w:r>
      <w:proofErr w:type="spellEnd"/>
      <w:r w:rsidRPr="00AD4C5F">
        <w:rPr>
          <w:rFonts w:asciiTheme="majorHAnsi" w:hAnsiTheme="majorHAnsi" w:cstheme="majorHAnsi"/>
          <w:sz w:val="8"/>
          <w:szCs w:val="8"/>
        </w:rPr>
        <w:t xml:space="preserve"> "[a]</w:t>
      </w:r>
      <w:proofErr w:type="spellStart"/>
      <w:r w:rsidRPr="00AD4C5F">
        <w:rPr>
          <w:rFonts w:asciiTheme="majorHAnsi" w:hAnsiTheme="majorHAnsi" w:cstheme="majorHAnsi"/>
          <w:sz w:val="8"/>
          <w:szCs w:val="8"/>
        </w:rPr>
        <w:t>ny</w:t>
      </w:r>
      <w:proofErr w:type="spellEnd"/>
      <w:r w:rsidRPr="00AD4C5F">
        <w:rPr>
          <w:rFonts w:asciiTheme="majorHAnsi" w:hAnsiTheme="majorHAnsi" w:cstheme="majorHAnsi"/>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4BA40C72"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lastRenderedPageBreak/>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6F7E3E23"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4. State Practice </w:t>
      </w:r>
    </w:p>
    <w:p w14:paraId="5922C4EA"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AD4C5F">
        <w:rPr>
          <w:rFonts w:asciiTheme="majorHAnsi" w:hAnsiTheme="majorHAnsi" w:cstheme="majorHAnsi"/>
          <w:sz w:val="8"/>
          <w:szCs w:val="8"/>
        </w:rPr>
        <w:t>ongressional</w:t>
      </w:r>
      <w:proofErr w:type="spellEnd"/>
      <w:r w:rsidRPr="00AD4C5F">
        <w:rPr>
          <w:rFonts w:asciiTheme="majorHAnsi" w:hAnsiTheme="majorHAnsi" w:cstheme="majorHAnsi"/>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25E93D1F"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7FDA8841"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AD4C5F">
        <w:rPr>
          <w:rFonts w:asciiTheme="majorHAnsi" w:hAnsiTheme="majorHAnsi" w:cstheme="majorHAnsi"/>
          <w:sz w:val="8"/>
          <w:szCs w:val="8"/>
        </w:rPr>
        <w:t>Tronchetti</w:t>
      </w:r>
      <w:proofErr w:type="spellEnd"/>
      <w:r w:rsidRPr="00AD4C5F">
        <w:rPr>
          <w:rFonts w:asciiTheme="majorHAnsi" w:hAnsiTheme="majorHAnsi" w:cstheme="majorHAnsi"/>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AD4C5F">
        <w:rPr>
          <w:rFonts w:asciiTheme="majorHAnsi" w:hAnsiTheme="majorHAnsi" w:cstheme="majorHAnsi"/>
          <w:sz w:val="8"/>
          <w:szCs w:val="8"/>
        </w:rPr>
        <w:t>nonappropriation</w:t>
      </w:r>
      <w:proofErr w:type="spellEnd"/>
      <w:r w:rsidRPr="00AD4C5F">
        <w:rPr>
          <w:rFonts w:asciiTheme="majorHAnsi" w:hAnsiTheme="majorHAnsi" w:cstheme="majorHAnsi"/>
          <w:sz w:val="8"/>
          <w:szCs w:val="8"/>
        </w:rPr>
        <w:t xml:space="preserve"> principles of the OST. Though there is no consensus regarding whether the </w:t>
      </w:r>
      <w:proofErr w:type="spellStart"/>
      <w:r w:rsidRPr="00AD4C5F">
        <w:rPr>
          <w:rFonts w:asciiTheme="majorHAnsi" w:hAnsiTheme="majorHAnsi" w:cstheme="majorHAnsi"/>
          <w:sz w:val="8"/>
          <w:szCs w:val="8"/>
        </w:rPr>
        <w:t>nonappropriation</w:t>
      </w:r>
      <w:proofErr w:type="spellEnd"/>
      <w:r w:rsidRPr="00AD4C5F">
        <w:rPr>
          <w:rFonts w:asciiTheme="majorHAnsi" w:hAnsiTheme="majorHAnsi" w:cstheme="majorHAnsi"/>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AD4C5F">
        <w:rPr>
          <w:rFonts w:asciiTheme="majorHAnsi" w:hAnsiTheme="majorHAnsi" w:cstheme="majorHAnsi"/>
          <w:sz w:val="8"/>
          <w:szCs w:val="8"/>
        </w:rPr>
        <w:t>nonappropriation</w:t>
      </w:r>
      <w:proofErr w:type="spellEnd"/>
      <w:r w:rsidRPr="00AD4C5F">
        <w:rPr>
          <w:rFonts w:asciiTheme="majorHAnsi" w:hAnsiTheme="majorHAnsi" w:cstheme="majorHAnsi"/>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7DAA1614"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AD4C5F">
        <w:rPr>
          <w:rFonts w:asciiTheme="majorHAnsi" w:hAnsiTheme="majorHAnsi" w:cstheme="majorHAnsi"/>
          <w:sz w:val="8"/>
          <w:szCs w:val="8"/>
        </w:rPr>
        <w:t>supra Part JJJ</w:t>
      </w:r>
      <w:proofErr w:type="gramEnd"/>
      <w:r w:rsidRPr="00AD4C5F">
        <w:rPr>
          <w:rFonts w:asciiTheme="majorHAnsi" w:hAnsiTheme="majorHAnsi" w:cstheme="majorHAnsi"/>
          <w:sz w:val="8"/>
          <w:szCs w:val="8"/>
        </w:rPr>
        <w:t xml:space="preserve">.A.2.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011DEFD6"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5. State Interpretations </w:t>
      </w:r>
    </w:p>
    <w:p w14:paraId="74868DE0"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Much like the preparatory materials discussed </w:t>
      </w:r>
      <w:proofErr w:type="gramStart"/>
      <w:r w:rsidRPr="00AD4C5F">
        <w:rPr>
          <w:rFonts w:asciiTheme="majorHAnsi" w:hAnsiTheme="majorHAnsi" w:cstheme="majorHAnsi"/>
          <w:sz w:val="8"/>
          <w:szCs w:val="8"/>
        </w:rPr>
        <w:t>supra Part IV</w:t>
      </w:r>
      <w:proofErr w:type="gramEnd"/>
      <w:r w:rsidRPr="00AD4C5F">
        <w:rPr>
          <w:rFonts w:asciiTheme="majorHAnsi" w:hAnsiTheme="majorHAnsi" w:cstheme="majorHAnsi"/>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AD4C5F">
        <w:rPr>
          <w:rFonts w:asciiTheme="majorHAnsi" w:hAnsiTheme="majorHAnsi" w:cstheme="majorHAnsi"/>
          <w:sz w:val="8"/>
          <w:szCs w:val="8"/>
        </w:rPr>
        <w:t>nonappropriation</w:t>
      </w:r>
      <w:proofErr w:type="spellEnd"/>
      <w:r w:rsidRPr="00AD4C5F">
        <w:rPr>
          <w:rFonts w:asciiTheme="majorHAnsi" w:hAnsiTheme="majorHAnsi" w:cstheme="majorHAnsi"/>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AD4C5F">
        <w:rPr>
          <w:rFonts w:asciiTheme="majorHAnsi" w:hAnsiTheme="majorHAnsi" w:cstheme="majorHAnsi"/>
          <w:sz w:val="8"/>
          <w:szCs w:val="8"/>
        </w:rPr>
        <w:t>cnot</w:t>
      </w:r>
      <w:proofErr w:type="spellEnd"/>
      <w:r w:rsidRPr="00AD4C5F">
        <w:rPr>
          <w:rFonts w:asciiTheme="majorHAnsi" w:hAnsiTheme="majorHAnsi" w:cstheme="majorHAnsi"/>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68FDBFDD"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69B65F78"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147964CD"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101CB6A9"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B. Compatibility </w:t>
      </w:r>
    </w:p>
    <w:p w14:paraId="38982EFD" w14:textId="77777777" w:rsidR="00F64BCE" w:rsidRPr="00AD4C5F" w:rsidRDefault="00F64BCE" w:rsidP="00F64BCE">
      <w:pPr>
        <w:rPr>
          <w:rFonts w:asciiTheme="majorHAnsi" w:hAnsiTheme="majorHAnsi" w:cstheme="majorHAnsi"/>
          <w:sz w:val="8"/>
          <w:szCs w:val="8"/>
        </w:rPr>
      </w:pPr>
      <w:r w:rsidRPr="00AD4C5F">
        <w:rPr>
          <w:rFonts w:asciiTheme="majorHAnsi" w:hAnsiTheme="majorHAnsi" w:cstheme="majorHAnsi"/>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AD4C5F">
        <w:rPr>
          <w:rFonts w:asciiTheme="majorHAnsi" w:hAnsiTheme="majorHAnsi" w:cstheme="majorHAnsi"/>
          <w:sz w:val="8"/>
          <w:szCs w:val="8"/>
        </w:rPr>
        <w:t>privateventure</w:t>
      </w:r>
      <w:proofErr w:type="spellEnd"/>
      <w:r w:rsidRPr="00AD4C5F">
        <w:rPr>
          <w:rFonts w:asciiTheme="majorHAnsi" w:hAnsiTheme="majorHAnsi" w:cstheme="majorHAnsi"/>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414F5F3A" w14:textId="77777777" w:rsidR="00F64BCE" w:rsidRPr="00AD4C5F" w:rsidRDefault="00F64BCE" w:rsidP="00F64BCE">
      <w:pPr>
        <w:rPr>
          <w:rFonts w:asciiTheme="majorHAnsi" w:hAnsiTheme="majorHAnsi" w:cstheme="majorHAnsi"/>
        </w:rPr>
      </w:pPr>
      <w:r w:rsidRPr="00AD4C5F">
        <w:rPr>
          <w:rStyle w:val="StyleUnderline"/>
          <w:rFonts w:asciiTheme="majorHAnsi" w:hAnsiTheme="majorHAnsi" w:cstheme="majorHAnsi"/>
        </w:rPr>
        <w:t>Overall</w:t>
      </w:r>
      <w:r w:rsidRPr="00AD4C5F">
        <w:rPr>
          <w:rFonts w:asciiTheme="majorHAnsi" w:hAnsiTheme="majorHAnsi" w:cstheme="majorHAnsi"/>
        </w:rPr>
        <w:t xml:space="preserve">, however, </w:t>
      </w:r>
      <w:r w:rsidRPr="00AD4C5F">
        <w:rPr>
          <w:rStyle w:val="StyleUnderline"/>
          <w:rFonts w:asciiTheme="majorHAnsi" w:hAnsiTheme="majorHAnsi" w:cstheme="majorHAnsi"/>
        </w:rPr>
        <w:t>the Treaty's structure and its purposes</w:t>
      </w:r>
      <w:r w:rsidRPr="00AD4C5F">
        <w:rPr>
          <w:rFonts w:asciiTheme="majorHAnsi" w:hAnsiTheme="majorHAnsi" w:cstheme="majorHAnsi"/>
        </w:rPr>
        <w:t xml:space="preserve"> (</w:t>
      </w:r>
      <w:r w:rsidRPr="00AD4C5F">
        <w:rPr>
          <w:rStyle w:val="StyleUnderline"/>
          <w:rFonts w:asciiTheme="majorHAnsi" w:hAnsiTheme="majorHAnsi" w:cstheme="majorHAnsi"/>
        </w:rPr>
        <w:t>preserving peace and avoiding international conflict in outer space</w:t>
      </w:r>
      <w:r w:rsidRPr="00AD4C5F">
        <w:rPr>
          <w:rFonts w:asciiTheme="majorHAnsi" w:hAnsiTheme="majorHAnsi" w:cstheme="majorHAnsi"/>
        </w:rPr>
        <w:t xml:space="preserve">) </w:t>
      </w:r>
      <w:r w:rsidRPr="00AD4C5F">
        <w:rPr>
          <w:rStyle w:val="StyleUnderline"/>
          <w:rFonts w:asciiTheme="majorHAnsi" w:hAnsiTheme="majorHAnsi" w:cstheme="majorHAnsi"/>
        </w:rPr>
        <w:t xml:space="preserve">ultimately indicate that </w:t>
      </w:r>
      <w:r w:rsidRPr="00AD4C5F">
        <w:rPr>
          <w:rStyle w:val="StyleUnderline"/>
          <w:rFonts w:asciiTheme="majorHAnsi" w:hAnsiTheme="majorHAnsi" w:cstheme="majorHAnsi"/>
          <w:highlight w:val="green"/>
        </w:rPr>
        <w:t>private property rights in space resources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are prohibited by</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Article II's non-appropriation principle</w:t>
      </w:r>
      <w:r w:rsidRPr="00AD4C5F">
        <w:rPr>
          <w:rFonts w:asciiTheme="majorHAnsi" w:hAnsiTheme="majorHAnsi" w:cstheme="majorHAnsi"/>
        </w:rPr>
        <w:t xml:space="preserve">, </w:t>
      </w:r>
      <w:r w:rsidRPr="00AD4C5F">
        <w:rPr>
          <w:rStyle w:val="StyleUnderline"/>
          <w:rFonts w:asciiTheme="majorHAnsi" w:hAnsiTheme="majorHAnsi" w:cstheme="majorHAnsi"/>
        </w:rPr>
        <w:t>at least until future international delegation determines otherwise</w:t>
      </w:r>
      <w:r w:rsidRPr="00AD4C5F">
        <w:rPr>
          <w:rFonts w:asciiTheme="majorHAnsi" w:hAnsiTheme="majorHAnsi" w:cstheme="majorHAnsi"/>
        </w:rPr>
        <w:t xml:space="preserve"> (</w:t>
      </w:r>
      <w:r w:rsidRPr="00AD4C5F">
        <w:rPr>
          <w:rStyle w:val="StyleUnderline"/>
          <w:rFonts w:asciiTheme="majorHAnsi" w:hAnsiTheme="majorHAnsi" w:cstheme="majorHAnsi"/>
        </w:rPr>
        <w:t>like in the Antarctic</w:t>
      </w:r>
      <w:r w:rsidRPr="00AD4C5F">
        <w:rPr>
          <w:rFonts w:asciiTheme="majorHAnsi" w:hAnsiTheme="majorHAnsi" w:cstheme="majorHAnsi"/>
        </w:rPr>
        <w:t xml:space="preserve">). </w:t>
      </w:r>
      <w:r w:rsidRPr="00AD4C5F">
        <w:rPr>
          <w:rStyle w:val="StyleUnderline"/>
          <w:rFonts w:asciiTheme="majorHAnsi" w:hAnsiTheme="majorHAnsi" w:cstheme="majorHAnsi"/>
        </w:rPr>
        <w:t>The Treaty's structure confirms this interpretation</w:t>
      </w:r>
      <w:r w:rsidRPr="00AD4C5F">
        <w:rPr>
          <w:rFonts w:asciiTheme="majorHAnsi" w:hAnsiTheme="majorHAnsi" w:cstheme="majorHAnsi"/>
        </w:rPr>
        <w:t xml:space="preserve">. </w:t>
      </w:r>
      <w:r w:rsidRPr="00AD4C5F">
        <w:rPr>
          <w:rStyle w:val="StyleUnderline"/>
          <w:rFonts w:asciiTheme="majorHAnsi" w:hAnsiTheme="majorHAnsi" w:cstheme="majorHAnsi"/>
        </w:rPr>
        <w:t xml:space="preserve">Article I </w:t>
      </w:r>
      <w:proofErr w:type="gramStart"/>
      <w:r w:rsidRPr="00AD4C5F">
        <w:rPr>
          <w:rStyle w:val="StyleUnderline"/>
          <w:rFonts w:asciiTheme="majorHAnsi" w:hAnsiTheme="majorHAnsi" w:cstheme="majorHAnsi"/>
        </w:rPr>
        <w:t>lays</w:t>
      </w:r>
      <w:proofErr w:type="gramEnd"/>
      <w:r w:rsidRPr="00AD4C5F">
        <w:rPr>
          <w:rStyle w:val="StyleUnderline"/>
          <w:rFonts w:asciiTheme="majorHAnsi" w:hAnsiTheme="majorHAnsi" w:cstheme="majorHAnsi"/>
        </w:rPr>
        <w:t xml:space="preserve"> down a general rule for activity in space</w:t>
      </w:r>
      <w:r w:rsidRPr="00AD4C5F">
        <w:rPr>
          <w:rFonts w:asciiTheme="majorHAnsi" w:hAnsiTheme="majorHAnsi" w:cstheme="majorHAnsi"/>
        </w:rPr>
        <w:t xml:space="preserve">. </w:t>
      </w:r>
      <w:r w:rsidRPr="00AD4C5F">
        <w:rPr>
          <w:rStyle w:val="StyleUnderline"/>
          <w:rFonts w:asciiTheme="majorHAnsi" w:hAnsiTheme="majorHAnsi" w:cstheme="majorHAnsi"/>
        </w:rPr>
        <w:t>Subsequent</w:t>
      </w:r>
      <w:r w:rsidRPr="00AD4C5F">
        <w:rPr>
          <w:rFonts w:asciiTheme="majorHAnsi" w:hAnsiTheme="majorHAnsi" w:cstheme="majorHAnsi"/>
        </w:rPr>
        <w:t xml:space="preserve"> </w:t>
      </w:r>
      <w:r w:rsidRPr="00AD4C5F">
        <w:rPr>
          <w:rStyle w:val="StyleUnderline"/>
          <w:rFonts w:asciiTheme="majorHAnsi" w:hAnsiTheme="majorHAnsi" w:cstheme="majorHAnsi"/>
        </w:rPr>
        <w:t>articles</w:t>
      </w:r>
      <w:r w:rsidRPr="00AD4C5F">
        <w:rPr>
          <w:rFonts w:asciiTheme="majorHAnsi" w:hAnsiTheme="majorHAnsi" w:cstheme="majorHAnsi"/>
        </w:rPr>
        <w:t xml:space="preserve"> of the Treaty </w:t>
      </w:r>
      <w:r w:rsidRPr="00AD4C5F">
        <w:rPr>
          <w:rStyle w:val="StyleUnderline"/>
          <w:rFonts w:asciiTheme="majorHAnsi" w:hAnsiTheme="majorHAnsi" w:cstheme="majorHAnsi"/>
        </w:rPr>
        <w:t>then lay out more specific requirements of and qualifications</w:t>
      </w:r>
      <w:r w:rsidRPr="00AD4C5F">
        <w:rPr>
          <w:rFonts w:asciiTheme="majorHAnsi" w:hAnsiTheme="majorHAnsi" w:cstheme="majorHAnsi"/>
        </w:rPr>
        <w:t xml:space="preserve"> to this general rule. Much like Article IV restricts the use of nuclear weapons in space, </w:t>
      </w:r>
      <w:r w:rsidRPr="00AD4C5F">
        <w:rPr>
          <w:rStyle w:val="StyleUnderline"/>
          <w:rFonts w:asciiTheme="majorHAnsi" w:hAnsiTheme="majorHAnsi" w:cstheme="majorHAnsi"/>
          <w:highlight w:val="green"/>
        </w:rPr>
        <w:t>Article II restricts the use of space in ways that might result in</w:t>
      </w:r>
      <w:r w:rsidRPr="00AD4C5F">
        <w:rPr>
          <w:rStyle w:val="StyleUnderline"/>
          <w:rFonts w:asciiTheme="majorHAnsi" w:hAnsiTheme="majorHAnsi" w:cstheme="majorHAnsi"/>
        </w:rPr>
        <w:t xml:space="preserve"> potentially </w:t>
      </w:r>
      <w:r w:rsidRPr="00AD4C5F">
        <w:rPr>
          <w:rStyle w:val="StyleUnderline"/>
          <w:rFonts w:asciiTheme="majorHAnsi" w:hAnsiTheme="majorHAnsi" w:cstheme="majorHAnsi"/>
          <w:highlight w:val="green"/>
        </w:rPr>
        <w:t>controversial property claims</w:t>
      </w:r>
      <w:r w:rsidRPr="00AD4C5F">
        <w:rPr>
          <w:rFonts w:asciiTheme="majorHAnsi" w:hAnsiTheme="majorHAnsi" w:cstheme="majorHAnsi"/>
        </w:rPr>
        <w:t xml:space="preserve">. </w:t>
      </w:r>
      <w:r w:rsidRPr="00AD4C5F">
        <w:rPr>
          <w:rStyle w:val="StyleUnderline"/>
          <w:rFonts w:asciiTheme="majorHAnsi" w:hAnsiTheme="majorHAnsi" w:cstheme="majorHAnsi"/>
          <w:highlight w:val="green"/>
        </w:rPr>
        <w:t>Historically</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claims to mineral rights have resulted in</w:t>
      </w:r>
      <w:r w:rsidRPr="00AD4C5F">
        <w:rPr>
          <w:rStyle w:val="StyleUnderline"/>
          <w:rFonts w:asciiTheme="majorHAnsi" w:hAnsiTheme="majorHAnsi" w:cstheme="majorHAnsi"/>
        </w:rPr>
        <w:t xml:space="preserve"> just as </w:t>
      </w:r>
      <w:r w:rsidRPr="00AD4C5F">
        <w:rPr>
          <w:rStyle w:val="StyleUnderline"/>
          <w:rFonts w:asciiTheme="majorHAnsi" w:hAnsiTheme="majorHAnsi" w:cstheme="majorHAnsi"/>
          <w:highlight w:val="green"/>
        </w:rPr>
        <w:t>contentious conflict</w:t>
      </w:r>
      <w:r w:rsidRPr="00AD4C5F">
        <w:rPr>
          <w:rStyle w:val="StyleUnderline"/>
          <w:rFonts w:asciiTheme="majorHAnsi" w:hAnsiTheme="majorHAnsi" w:cstheme="majorHAnsi"/>
        </w:rPr>
        <w:t xml:space="preserve"> as those over sovereign lands</w:t>
      </w:r>
      <w:r w:rsidRPr="00AD4C5F">
        <w:rPr>
          <w:rFonts w:asciiTheme="majorHAnsi" w:hAnsiTheme="majorHAnsi" w:cstheme="majorHAnsi"/>
        </w:rPr>
        <w:t xml:space="preserve">. </w:t>
      </w:r>
      <w:r w:rsidRPr="00AD4C5F">
        <w:rPr>
          <w:rStyle w:val="StyleUnderline"/>
          <w:rFonts w:asciiTheme="majorHAnsi" w:hAnsiTheme="majorHAnsi" w:cstheme="majorHAnsi"/>
        </w:rPr>
        <w:t>Treaty efforts to avoid conflicts in Antarctica and the high seas reflect similar sentiments</w:t>
      </w:r>
      <w:r w:rsidRPr="00AD4C5F">
        <w:rPr>
          <w:rFonts w:asciiTheme="majorHAnsi" w:hAnsiTheme="majorHAnsi" w:cstheme="majorHAnsi"/>
        </w:rPr>
        <w:t xml:space="preserve">. </w:t>
      </w:r>
      <w:r w:rsidRPr="00AD4C5F">
        <w:rPr>
          <w:rStyle w:val="StyleUnderline"/>
          <w:rFonts w:asciiTheme="majorHAnsi" w:hAnsiTheme="majorHAnsi" w:cstheme="majorHAnsi"/>
        </w:rPr>
        <w:t xml:space="preserve">The Soviet Union's representative even hinted at this structural relationship between Articles I and II during Treaty S1 232 </w:t>
      </w:r>
      <w:r w:rsidRPr="00AD4C5F">
        <w:rPr>
          <w:rStyle w:val="StyleUnderline"/>
          <w:rFonts w:asciiTheme="majorHAnsi" w:hAnsiTheme="majorHAnsi" w:cstheme="majorHAnsi"/>
        </w:rPr>
        <w:lastRenderedPageBreak/>
        <w:t>negotiations.</w:t>
      </w:r>
      <w:r w:rsidRPr="00AD4C5F">
        <w:rPr>
          <w:rFonts w:asciiTheme="majorHAnsi" w:hAnsiTheme="majorHAnsi" w:cstheme="majorHAnsi"/>
        </w:rPr>
        <w:t xml:space="preserve">22 </w:t>
      </w:r>
      <w:r w:rsidRPr="00AD4C5F">
        <w:rPr>
          <w:rStyle w:val="StyleUnderline"/>
          <w:rFonts w:asciiTheme="majorHAnsi" w:hAnsiTheme="majorHAnsi" w:cstheme="majorHAnsi"/>
        </w:rPr>
        <w:t>In light of the imminent need to ease Cold War tensions</w:t>
      </w:r>
      <w:r w:rsidRPr="00AD4C5F">
        <w:rPr>
          <w:rFonts w:asciiTheme="majorHAnsi" w:hAnsiTheme="majorHAnsi" w:cstheme="majorHAnsi"/>
        </w:rPr>
        <w:t xml:space="preserve">, </w:t>
      </w:r>
      <w:r w:rsidRPr="00AD4C5F">
        <w:rPr>
          <w:rStyle w:val="StyleUnderline"/>
          <w:rFonts w:asciiTheme="majorHAnsi" w:hAnsiTheme="majorHAnsi" w:cstheme="majorHAnsi"/>
        </w:rPr>
        <w:t>the potential for conflict over property, and the final structure of the Treaty, this Note concludes that the large-scale extraction of space resources is incompatible with the non-appropriation principle of Article II of the OST</w:t>
      </w:r>
      <w:r w:rsidRPr="00AD4C5F">
        <w:rPr>
          <w:rFonts w:asciiTheme="majorHAnsi" w:hAnsiTheme="majorHAnsi" w:cstheme="majorHAnsi"/>
        </w:rPr>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1D04FA35" w14:textId="2D6B2B2F" w:rsidR="00F64BCE" w:rsidRDefault="00F64BCE" w:rsidP="00F64BCE">
      <w:pPr>
        <w:rPr>
          <w:rFonts w:asciiTheme="majorHAnsi" w:hAnsiTheme="majorHAnsi" w:cstheme="majorHAnsi"/>
        </w:rPr>
      </w:pPr>
      <w:r w:rsidRPr="00AD4C5F">
        <w:rPr>
          <w:rFonts w:asciiTheme="majorHAnsi" w:hAnsiTheme="majorHAnsi" w:cstheme="majorHAnsi"/>
        </w:rPr>
        <w:t>**READ NEBEL CI/STANDARDS IF THEIR INTERP SAYS SPEC BAD**</w:t>
      </w:r>
    </w:p>
    <w:p w14:paraId="036471B6" w14:textId="05E35E2C" w:rsidR="00F64BCE" w:rsidRPr="00F64BCE" w:rsidRDefault="00F64BCE" w:rsidP="00F64BCE">
      <w:pPr>
        <w:pStyle w:val="Heading4"/>
      </w:pPr>
      <w:r w:rsidRPr="00AD4C5F">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62FF7754" w14:textId="77777777" w:rsidR="00F64BCE" w:rsidRPr="00AD4C5F" w:rsidRDefault="00F64BCE" w:rsidP="00F64BC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Standards:</w:t>
      </w:r>
    </w:p>
    <w:p w14:paraId="7D91B491" w14:textId="77777777" w:rsidR="00F64BCE" w:rsidRDefault="00F64BCE" w:rsidP="00F64BCE">
      <w:pPr>
        <w:pStyle w:val="Heading4"/>
        <w:rPr>
          <w:rFonts w:asciiTheme="majorHAnsi" w:hAnsiTheme="majorHAnsi" w:cstheme="majorHAnsi"/>
        </w:rPr>
      </w:pPr>
      <w:r>
        <w:rPr>
          <w:rFonts w:asciiTheme="majorHAnsi" w:hAnsiTheme="majorHAnsi" w:cstheme="majorHAnsi"/>
          <w:color w:val="000000" w:themeColor="text1"/>
        </w:rPr>
        <w:t xml:space="preserve">1 -- </w:t>
      </w:r>
      <w:r w:rsidRPr="00AD4C5F">
        <w:rPr>
          <w:rFonts w:asciiTheme="majorHAnsi" w:hAnsiTheme="majorHAnsi" w:cstheme="majorHAnsi"/>
          <w:color w:val="000000" w:themeColor="text1"/>
        </w:rPr>
        <w:t>Clash</w:t>
      </w:r>
      <w:r>
        <w:rPr>
          <w:rFonts w:asciiTheme="majorHAnsi" w:hAnsiTheme="majorHAnsi" w:cstheme="majorHAnsi"/>
          <w:color w:val="000000" w:themeColor="text1"/>
        </w:rPr>
        <w:t xml:space="preserve"> </w:t>
      </w:r>
      <w:r w:rsidRPr="00AD4C5F">
        <w:rPr>
          <w:rFonts w:asciiTheme="majorHAnsi" w:hAnsiTheme="majorHAnsi" w:cstheme="majorHAnsi"/>
          <w:color w:val="000000" w:themeColor="text1"/>
        </w:rPr>
        <w:t xml:space="preserve">—allows us to go in-depth on the topic which is largely </w:t>
      </w:r>
      <w:r w:rsidRPr="00AD4C5F">
        <w:rPr>
          <w:rFonts w:asciiTheme="majorHAnsi" w:hAnsiTheme="majorHAnsi" w:cstheme="majorHAnsi"/>
          <w:color w:val="000000" w:themeColor="text1"/>
          <w:u w:val="single"/>
        </w:rPr>
        <w:t>about</w:t>
      </w:r>
      <w:r w:rsidRPr="00AD4C5F">
        <w:rPr>
          <w:rFonts w:asciiTheme="majorHAnsi" w:hAnsiTheme="majorHAnsi" w:cstheme="majorHAnsi"/>
          <w:color w:val="000000" w:themeColor="text1"/>
        </w:rPr>
        <w:t xml:space="preserve"> mining – the only other </w:t>
      </w:r>
      <w:proofErr w:type="spellStart"/>
      <w:r w:rsidRPr="00AD4C5F">
        <w:rPr>
          <w:rFonts w:asciiTheme="majorHAnsi" w:hAnsiTheme="majorHAnsi" w:cstheme="majorHAnsi"/>
          <w:color w:val="000000" w:themeColor="text1"/>
        </w:rPr>
        <w:t>aff</w:t>
      </w:r>
      <w:proofErr w:type="spellEnd"/>
      <w:r w:rsidRPr="00AD4C5F">
        <w:rPr>
          <w:rFonts w:asciiTheme="majorHAnsi" w:hAnsiTheme="majorHAnsi" w:cstheme="majorHAnsi"/>
          <w:color w:val="000000" w:themeColor="text1"/>
        </w:rPr>
        <w:t xml:space="preserve"> is space col which INVOLVES mining – </w:t>
      </w:r>
      <w:r w:rsidRPr="00AD4C5F">
        <w:rPr>
          <w:rFonts w:asciiTheme="majorHAnsi" w:hAnsiTheme="majorHAnsi" w:cstheme="majorHAnsi"/>
        </w:rPr>
        <w:t>literature and controversy should come first—in the context of literature right now, this topic would be useless if mining weren’t T since that’s what private entities are interested in.</w:t>
      </w:r>
    </w:p>
    <w:p w14:paraId="147026F4" w14:textId="77777777" w:rsidR="00F64BCE" w:rsidRPr="00AD4C5F" w:rsidRDefault="00F64BCE" w:rsidP="00F64BCE">
      <w:pPr>
        <w:pStyle w:val="Heading4"/>
        <w:rPr>
          <w:rFonts w:asciiTheme="majorHAnsi" w:hAnsiTheme="majorHAnsi" w:cstheme="majorHAnsi"/>
        </w:rPr>
      </w:pPr>
      <w:r w:rsidRPr="00AD4C5F">
        <w:rPr>
          <w:rFonts w:asciiTheme="majorHAnsi" w:hAnsiTheme="majorHAnsi" w:cstheme="majorHAnsi"/>
        </w:rPr>
        <w:t xml:space="preserve">Their </w:t>
      </w:r>
      <w:proofErr w:type="spellStart"/>
      <w:r w:rsidRPr="00AD4C5F">
        <w:rPr>
          <w:rFonts w:asciiTheme="majorHAnsi" w:hAnsiTheme="majorHAnsi" w:cstheme="majorHAnsi"/>
        </w:rPr>
        <w:t>interp</w:t>
      </w:r>
      <w:proofErr w:type="spellEnd"/>
      <w:r w:rsidRPr="00AD4C5F">
        <w:rPr>
          <w:rFonts w:asciiTheme="majorHAnsi" w:hAnsiTheme="majorHAnsi" w:cstheme="majorHAnsi"/>
        </w:rPr>
        <w:t>:</w:t>
      </w:r>
    </w:p>
    <w:p w14:paraId="2D931531" w14:textId="77777777" w:rsidR="00F64BCE" w:rsidRPr="00AD4C5F" w:rsidRDefault="00F64BCE" w:rsidP="00F64BCE">
      <w:pPr>
        <w:pStyle w:val="ListParagraph"/>
        <w:numPr>
          <w:ilvl w:val="0"/>
          <w:numId w:val="12"/>
        </w:numPr>
        <w:rPr>
          <w:rFonts w:asciiTheme="majorHAnsi" w:hAnsiTheme="majorHAnsi" w:cstheme="majorHAnsi"/>
          <w:b/>
          <w:szCs w:val="26"/>
        </w:rPr>
      </w:pPr>
      <w:r w:rsidRPr="00AD4C5F">
        <w:rPr>
          <w:rFonts w:asciiTheme="majorHAnsi" w:hAnsiTheme="majorHAnsi" w:cstheme="majorHAnsi"/>
          <w:b/>
          <w:szCs w:val="26"/>
        </w:rPr>
        <w:t>No limits explosion—including space mining doesn’t substantially increase the research burden since it’s a core part of private entities</w:t>
      </w:r>
    </w:p>
    <w:p w14:paraId="7656E1F1" w14:textId="77777777" w:rsidR="00F64BCE" w:rsidRPr="00AD4C5F" w:rsidRDefault="00F64BCE" w:rsidP="00F64BCE">
      <w:pPr>
        <w:pStyle w:val="ListParagraph"/>
        <w:numPr>
          <w:ilvl w:val="0"/>
          <w:numId w:val="12"/>
        </w:numPr>
        <w:rPr>
          <w:rFonts w:asciiTheme="majorHAnsi" w:hAnsiTheme="majorHAnsi" w:cstheme="majorHAnsi"/>
          <w:b/>
          <w:szCs w:val="26"/>
        </w:rPr>
      </w:pPr>
      <w:r w:rsidRPr="00AD4C5F">
        <w:rPr>
          <w:rFonts w:asciiTheme="majorHAnsi" w:hAnsiTheme="majorHAnsi" w:cstheme="majorHAnsi"/>
          <w:b/>
          <w:szCs w:val="26"/>
        </w:rPr>
        <w:t xml:space="preserve">Functional limits—advantage areas check </w:t>
      </w:r>
      <w:proofErr w:type="spellStart"/>
      <w:r w:rsidRPr="00AD4C5F">
        <w:rPr>
          <w:rFonts w:asciiTheme="majorHAnsi" w:hAnsiTheme="majorHAnsi" w:cstheme="majorHAnsi"/>
          <w:b/>
          <w:szCs w:val="26"/>
        </w:rPr>
        <w:t>cuz</w:t>
      </w:r>
      <w:proofErr w:type="spellEnd"/>
      <w:r w:rsidRPr="00AD4C5F">
        <w:rPr>
          <w:rFonts w:asciiTheme="majorHAnsi" w:hAnsiTheme="majorHAnsi" w:cstheme="majorHAnsi"/>
          <w:b/>
          <w:szCs w:val="26"/>
        </w:rPr>
        <w:t xml:space="preserve"> small </w:t>
      </w:r>
      <w:proofErr w:type="spellStart"/>
      <w:r w:rsidRPr="00AD4C5F">
        <w:rPr>
          <w:rFonts w:asciiTheme="majorHAnsi" w:hAnsiTheme="majorHAnsi" w:cstheme="majorHAnsi"/>
          <w:b/>
          <w:szCs w:val="26"/>
        </w:rPr>
        <w:t>affs</w:t>
      </w:r>
      <w:proofErr w:type="spellEnd"/>
      <w:r w:rsidRPr="00AD4C5F">
        <w:rPr>
          <w:rFonts w:asciiTheme="majorHAnsi" w:hAnsiTheme="majorHAnsi" w:cstheme="majorHAnsi"/>
          <w:b/>
          <w:szCs w:val="26"/>
        </w:rPr>
        <w:t xml:space="preserve"> lose to risk of a DA or Ks</w:t>
      </w:r>
    </w:p>
    <w:p w14:paraId="7E26DEA5" w14:textId="77777777" w:rsidR="00F64BCE" w:rsidRPr="007C0CC4" w:rsidRDefault="00F64BCE" w:rsidP="00F64BCE">
      <w:pPr>
        <w:pStyle w:val="Heading4"/>
        <w:rPr>
          <w:rFonts w:asciiTheme="majorHAnsi" w:hAnsiTheme="majorHAnsi" w:cstheme="majorHAnsi"/>
        </w:rPr>
      </w:pPr>
      <w:r w:rsidRPr="00AD4C5F">
        <w:rPr>
          <w:rFonts w:asciiTheme="majorHAnsi" w:hAnsiTheme="majorHAnsi" w:cstheme="majorHAnsi"/>
        </w:rPr>
        <w:t>Reasonability—</w:t>
      </w:r>
      <w:r>
        <w:rPr>
          <w:rFonts w:asciiTheme="majorHAnsi" w:hAnsiTheme="majorHAnsi" w:cstheme="majorHAnsi"/>
        </w:rPr>
        <w:t xml:space="preserve">good is good enough and key to avoid substance </w:t>
      </w:r>
      <w:proofErr w:type="spellStart"/>
      <w:r>
        <w:rPr>
          <w:rFonts w:asciiTheme="majorHAnsi" w:hAnsiTheme="majorHAnsi" w:cstheme="majorHAnsi"/>
        </w:rPr>
        <w:t>crowdout</w:t>
      </w:r>
      <w:proofErr w:type="spellEnd"/>
      <w:r w:rsidRPr="00AD4C5F">
        <w:rPr>
          <w:rFonts w:asciiTheme="majorHAnsi" w:hAnsiTheme="majorHAnsi" w:cstheme="majorHAnsi"/>
        </w:rPr>
        <w:t xml:space="preserve">—err towards overinclusion since this is the TOC topic </w:t>
      </w:r>
    </w:p>
    <w:p w14:paraId="6E0AB812" w14:textId="32BCE69D" w:rsidR="00F64BCE" w:rsidRPr="00C41695" w:rsidRDefault="00F64BCE" w:rsidP="00F64BCE">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1AR – </w:t>
      </w:r>
      <w:r>
        <w:rPr>
          <w:rFonts w:asciiTheme="majorHAnsi" w:hAnsiTheme="majorHAnsi" w:cstheme="majorHAnsi"/>
          <w:color w:val="000000" w:themeColor="text1"/>
        </w:rPr>
        <w:t>Case</w:t>
      </w:r>
    </w:p>
    <w:p w14:paraId="0B42B17C" w14:textId="6F637603" w:rsidR="00F64BCE" w:rsidRDefault="00DC00CD" w:rsidP="00DC00CD">
      <w:pPr>
        <w:pStyle w:val="Heading3"/>
        <w:jc w:val="left"/>
        <w:rPr>
          <w:rFonts w:cs="Calibri"/>
        </w:rPr>
      </w:pPr>
      <w:r w:rsidRPr="00355308">
        <w:rPr>
          <w:rFonts w:cs="Calibri"/>
        </w:rPr>
        <w:lastRenderedPageBreak/>
        <w:t xml:space="preserve">The </w:t>
      </w:r>
      <w:proofErr w:type="spellStart"/>
      <w:r w:rsidRPr="00355308">
        <w:rPr>
          <w:rFonts w:cs="Calibri"/>
        </w:rPr>
        <w:t>aff</w:t>
      </w:r>
      <w:proofErr w:type="spellEnd"/>
      <w:r w:rsidRPr="00355308">
        <w:rPr>
          <w:rFonts w:cs="Calibri"/>
        </w:rPr>
        <w:t xml:space="preserve"> bans private entities from asteroid mining – that prevents political disputes on space access and escalating tensions </w:t>
      </w:r>
      <w:r>
        <w:rPr>
          <w:rFonts w:cs="Calibri"/>
        </w:rPr>
        <w:t xml:space="preserve">such as perception gaps </w:t>
      </w:r>
      <w:r w:rsidRPr="00355308">
        <w:rPr>
          <w:rFonts w:cs="Calibri"/>
        </w:rPr>
        <w:t>which cause space war that goes nuclear and leads to extinction</w:t>
      </w:r>
    </w:p>
    <w:p w14:paraId="55B33F9C" w14:textId="1E0FC585" w:rsidR="00DC00CD" w:rsidRPr="00DC00CD" w:rsidRDefault="00DC00CD" w:rsidP="00DC00CD">
      <w:r>
        <w:t xml:space="preserve">Impact turns o/w on timeframe – </w:t>
      </w:r>
      <w:proofErr w:type="spellStart"/>
      <w:r>
        <w:t>percpetions</w:t>
      </w:r>
      <w:proofErr w:type="spellEnd"/>
      <w:r>
        <w:t xml:space="preserve"> rising</w:t>
      </w:r>
    </w:p>
    <w:p w14:paraId="7DABA004" w14:textId="149A5D33" w:rsidR="00F64BCE" w:rsidRDefault="00F64BCE" w:rsidP="00F64BCE">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1AR – </w:t>
      </w:r>
      <w:r>
        <w:rPr>
          <w:rFonts w:asciiTheme="majorHAnsi" w:hAnsiTheme="majorHAnsi" w:cstheme="majorHAnsi"/>
          <w:color w:val="000000" w:themeColor="text1"/>
        </w:rPr>
        <w:t>Reid-Brinkley</w:t>
      </w:r>
    </w:p>
    <w:p w14:paraId="00F624E7" w14:textId="7DF26E4F" w:rsidR="00000690" w:rsidRPr="00000690" w:rsidRDefault="00000690" w:rsidP="00000690">
      <w:r w:rsidRPr="00355308">
        <w:rPr>
          <w:color w:val="000000" w:themeColor="text1"/>
        </w:rPr>
        <w:t xml:space="preserve">Spec is infinitely regressive – there’s no </w:t>
      </w:r>
      <w:proofErr w:type="spellStart"/>
      <w:r w:rsidRPr="00355308">
        <w:rPr>
          <w:color w:val="000000" w:themeColor="text1"/>
        </w:rPr>
        <w:t>brightline</w:t>
      </w:r>
      <w:proofErr w:type="spellEnd"/>
      <w:r w:rsidRPr="00355308">
        <w:rPr>
          <w:color w:val="000000" w:themeColor="text1"/>
        </w:rPr>
        <w:t xml:space="preserve"> for when we stop spec-</w:t>
      </w:r>
      <w:proofErr w:type="spellStart"/>
      <w:r w:rsidRPr="00355308">
        <w:rPr>
          <w:color w:val="000000" w:themeColor="text1"/>
        </w:rPr>
        <w:t>ing</w:t>
      </w:r>
      <w:proofErr w:type="spellEnd"/>
      <w:r w:rsidRPr="00355308">
        <w:rPr>
          <w:color w:val="000000" w:themeColor="text1"/>
        </w:rPr>
        <w:t xml:space="preserve"> things which causes substance </w:t>
      </w:r>
      <w:proofErr w:type="spellStart"/>
      <w:r w:rsidRPr="00355308">
        <w:rPr>
          <w:color w:val="000000" w:themeColor="text1"/>
        </w:rPr>
        <w:t>crowdout</w:t>
      </w:r>
      <w:proofErr w:type="spellEnd"/>
      <w:r w:rsidRPr="00355308">
        <w:rPr>
          <w:color w:val="000000" w:themeColor="text1"/>
        </w:rPr>
        <w:t xml:space="preserve">, prevents </w:t>
      </w:r>
      <w:proofErr w:type="spellStart"/>
      <w:r w:rsidRPr="00355308">
        <w:rPr>
          <w:color w:val="000000" w:themeColor="text1"/>
        </w:rPr>
        <w:t>decisionmaking</w:t>
      </w:r>
      <w:proofErr w:type="spellEnd"/>
      <w:r w:rsidRPr="00355308">
        <w:rPr>
          <w:color w:val="000000" w:themeColor="text1"/>
        </w:rPr>
        <w:t xml:space="preserve">, and means you should reject the </w:t>
      </w:r>
      <w:proofErr w:type="spellStart"/>
      <w:r w:rsidRPr="00355308">
        <w:rPr>
          <w:color w:val="000000" w:themeColor="text1"/>
        </w:rPr>
        <w:t>interp</w:t>
      </w:r>
      <w:proofErr w:type="spellEnd"/>
    </w:p>
    <w:p w14:paraId="225F0611" w14:textId="4B4C5895" w:rsidR="00F64BCE" w:rsidRPr="00C41695" w:rsidRDefault="00F64BCE" w:rsidP="00F64BCE">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1AR – </w:t>
      </w:r>
      <w:r>
        <w:rPr>
          <w:rFonts w:asciiTheme="majorHAnsi" w:hAnsiTheme="majorHAnsi" w:cstheme="majorHAnsi"/>
          <w:color w:val="000000" w:themeColor="text1"/>
        </w:rPr>
        <w:t>General Principle</w:t>
      </w:r>
    </w:p>
    <w:p w14:paraId="423EC8D6" w14:textId="77777777" w:rsidR="00F64BCE" w:rsidRDefault="00F64BCE" w:rsidP="00F64BCE">
      <w:pPr>
        <w:pStyle w:val="Heading3"/>
        <w:rPr>
          <w:rFonts w:asciiTheme="majorHAnsi" w:hAnsiTheme="majorHAnsi" w:cstheme="majorHAnsi"/>
          <w:color w:val="000000" w:themeColor="text1"/>
        </w:rPr>
      </w:pPr>
    </w:p>
    <w:p w14:paraId="3F758E84" w14:textId="1F48ADC3" w:rsidR="00F64BCE" w:rsidRPr="00C41695" w:rsidRDefault="00F64BCE" w:rsidP="00F64BCE">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w:t>
      </w:r>
      <w:r>
        <w:rPr>
          <w:rFonts w:asciiTheme="majorHAnsi" w:hAnsiTheme="majorHAnsi" w:cstheme="majorHAnsi"/>
          <w:color w:val="000000" w:themeColor="text1"/>
        </w:rPr>
        <w:t>R – Baudrillard K</w:t>
      </w:r>
    </w:p>
    <w:p w14:paraId="5E39F2D5" w14:textId="77777777" w:rsidR="00F64BCE" w:rsidRPr="00963E71" w:rsidRDefault="00F64BCE" w:rsidP="00F64BCE">
      <w:pPr>
        <w:pStyle w:val="Heading4"/>
        <w:rPr>
          <w:rFonts w:cs="Calibri"/>
        </w:rPr>
      </w:pPr>
      <w:r w:rsidRPr="00963E71">
        <w:rPr>
          <w:rFonts w:cs="Calibri"/>
        </w:rPr>
        <w:t xml:space="preserve">1. </w:t>
      </w:r>
      <w:r>
        <w:rPr>
          <w:rFonts w:cs="Calibri"/>
        </w:rPr>
        <w:t>Plan-focus is good – a]</w:t>
      </w:r>
      <w:r w:rsidRPr="00963E71">
        <w:rPr>
          <w:rFonts w:cs="Calibri"/>
        </w:rPr>
        <w:t xml:space="preserve"> </w:t>
      </w:r>
      <w:r>
        <w:rPr>
          <w:rFonts w:cs="Calibri"/>
        </w:rPr>
        <w:t>clash - a</w:t>
      </w:r>
      <w:r w:rsidRPr="00963E71">
        <w:rPr>
          <w:rFonts w:cs="Calibri"/>
        </w:rPr>
        <w:t xml:space="preserve">nything else is arbitrary, </w:t>
      </w:r>
      <w:proofErr w:type="spellStart"/>
      <w:r w:rsidRPr="00963E71">
        <w:rPr>
          <w:rFonts w:cs="Calibri"/>
        </w:rPr>
        <w:t>self serving</w:t>
      </w:r>
      <w:proofErr w:type="spellEnd"/>
      <w:r w:rsidRPr="00963E71">
        <w:rPr>
          <w:rFonts w:cs="Calibri"/>
        </w:rPr>
        <w:t xml:space="preserve">, and moots 6 minutes of 1AC offense which outweighs on fairness. </w:t>
      </w:r>
      <w:r>
        <w:rPr>
          <w:rFonts w:cs="Calibri"/>
        </w:rPr>
        <w:t xml:space="preserve">b] movement-building – all movements must compare strategies and evaluate tradeoffs. Our </w:t>
      </w:r>
      <w:proofErr w:type="spellStart"/>
      <w:r>
        <w:rPr>
          <w:rFonts w:cs="Calibri"/>
        </w:rPr>
        <w:t>interp</w:t>
      </w:r>
      <w:proofErr w:type="spellEnd"/>
      <w:r>
        <w:rPr>
          <w:rFonts w:cs="Calibri"/>
        </w:rPr>
        <w:t xml:space="preserve"> provides the best model of debate to compare and refine tactics for resistance</w:t>
      </w:r>
    </w:p>
    <w:p w14:paraId="7025BB81" w14:textId="0395F2A9" w:rsidR="00F64BCE" w:rsidRDefault="00F64BCE" w:rsidP="00F64BCE">
      <w:pPr>
        <w:pStyle w:val="Heading4"/>
        <w:rPr>
          <w:rFonts w:cs="Calibri"/>
        </w:rPr>
      </w:pPr>
      <w:r w:rsidRPr="00963E71">
        <w:rPr>
          <w:rFonts w:cs="Calibri"/>
        </w:rPr>
        <w:t>2. Case outweighs—extinction forecloses possibility of future improvement and causes mass suffering and death to every person on the planet—even if they think life isn’t valuable, they shouldn’t get to make that choice for billions who find value in the world.</w:t>
      </w:r>
    </w:p>
    <w:p w14:paraId="2A8AF31F" w14:textId="724B69F0" w:rsidR="00000690" w:rsidRPr="00000690" w:rsidRDefault="00000690" w:rsidP="00000690">
      <w:pPr>
        <w:pStyle w:val="Heading4"/>
      </w:pPr>
      <w:r>
        <w:t>3. Perm do both</w:t>
      </w:r>
    </w:p>
    <w:p w14:paraId="5175D11A" w14:textId="017AD7CE" w:rsidR="00F64BCE" w:rsidRDefault="00000690" w:rsidP="00F64BCE">
      <w:pPr>
        <w:pStyle w:val="Heading4"/>
      </w:pPr>
      <w:r>
        <w:t>4</w:t>
      </w:r>
      <w:r w:rsidR="00F64BCE">
        <w:t xml:space="preserve">. </w:t>
      </w:r>
      <w:r w:rsidR="00F64BCE">
        <w:t xml:space="preserve">Their obsession with constantly putting truth on trial leads to nihilist violence </w:t>
      </w:r>
    </w:p>
    <w:p w14:paraId="2FE3C670" w14:textId="77777777" w:rsidR="00F64BCE" w:rsidRDefault="00F64BCE" w:rsidP="00F64BCE">
      <w:proofErr w:type="spellStart"/>
      <w:r>
        <w:rPr>
          <w:rStyle w:val="Style13ptBold"/>
        </w:rPr>
        <w:t>Sanbonmatsu</w:t>
      </w:r>
      <w:proofErr w:type="spellEnd"/>
      <w:r>
        <w:t xml:space="preserve">, Associate Professor, Humanities &amp; Arts, Worcester Polytechnic Institute, </w:t>
      </w:r>
      <w:r>
        <w:rPr>
          <w:rStyle w:val="Style13ptBold"/>
        </w:rPr>
        <w:t>‘15</w:t>
      </w:r>
    </w:p>
    <w:p w14:paraId="5040710E" w14:textId="77777777" w:rsidR="00F64BCE" w:rsidRDefault="00F64BCE" w:rsidP="00F64BCE">
      <w:r>
        <w:t xml:space="preserve">(John, “Postmodernism and the Corruption of the Critical Intelligentsia,” in </w:t>
      </w:r>
      <w:r>
        <w:rPr>
          <w:i/>
        </w:rPr>
        <w:t>Radical Intellectuals and the Subversion of Progressive Politics</w:t>
      </w:r>
      <w:r>
        <w:t xml:space="preserve">, ed. Gregory </w:t>
      </w:r>
      <w:proofErr w:type="spellStart"/>
      <w:r>
        <w:t>Smulewicz</w:t>
      </w:r>
      <w:proofErr w:type="spellEnd"/>
      <w:r>
        <w:t xml:space="preserve">-Zucker and Michael J. Thompson, Chapter 3) </w:t>
      </w:r>
    </w:p>
    <w:p w14:paraId="533E1308" w14:textId="77777777" w:rsidR="00F64BCE" w:rsidRDefault="00F64BCE" w:rsidP="00F64BCE"/>
    <w:p w14:paraId="0F6CF7CB" w14:textId="77777777" w:rsidR="00F64BCE" w:rsidRDefault="00F64BCE" w:rsidP="00F64BCE">
      <w:pPr>
        <w:rPr>
          <w:u w:val="single"/>
        </w:rPr>
      </w:pPr>
      <w:r>
        <w:t xml:space="preserve">The destruction of truth is now so advanced in capitalist culture that it perhaps comes as no surprise that </w:t>
      </w:r>
      <w:r>
        <w:rPr>
          <w:u w:val="single"/>
        </w:rPr>
        <w:t>even in the halls of Critical Theory</w:t>
      </w:r>
      <w:r>
        <w:t xml:space="preserve">, imagined sanctum sanctorum of independent consciousness and conscience, </w:t>
      </w:r>
      <w:r w:rsidRPr="00951CA2">
        <w:rPr>
          <w:b/>
          <w:highlight w:val="green"/>
          <w:u w:val="single"/>
        </w:rPr>
        <w:t>truth is</w:t>
      </w:r>
      <w:r>
        <w:rPr>
          <w:b/>
          <w:u w:val="single"/>
        </w:rPr>
        <w:t xml:space="preserve"> now </w:t>
      </w:r>
      <w:r w:rsidRPr="00951CA2">
        <w:rPr>
          <w:b/>
          <w:highlight w:val="green"/>
          <w:u w:val="single"/>
        </w:rPr>
        <w:t>openly profaned and condescended</w:t>
      </w:r>
      <w:r>
        <w:t xml:space="preserve"> to by those once charged with sheltering its sacred flame—the intellectuals.1 </w:t>
      </w:r>
      <w:r>
        <w:rPr>
          <w:u w:val="single"/>
        </w:rPr>
        <w:t xml:space="preserve">If, as the Yiddish proverb goes, </w:t>
      </w:r>
      <w:r w:rsidRPr="00951CA2">
        <w:rPr>
          <w:rStyle w:val="Emphasis"/>
          <w:sz w:val="24"/>
          <w:highlight w:val="green"/>
        </w:rPr>
        <w:t>“the truth never dies, but is made to live as a beggar</w:t>
      </w:r>
      <w:r>
        <w:t xml:space="preserve">,” </w:t>
      </w:r>
      <w:r>
        <w:rPr>
          <w:u w:val="single"/>
        </w:rPr>
        <w:t>let us note that no</w:t>
      </w:r>
      <w:r>
        <w:t xml:space="preserve"> intellectual </w:t>
      </w:r>
      <w:r>
        <w:rPr>
          <w:u w:val="single"/>
        </w:rPr>
        <w:t>movement of rece</w:t>
      </w:r>
      <w:r w:rsidRPr="00951CA2">
        <w:rPr>
          <w:highlight w:val="green"/>
          <w:u w:val="single"/>
        </w:rPr>
        <w:t xml:space="preserve">nt memory has </w:t>
      </w:r>
      <w:r w:rsidRPr="00951CA2">
        <w:rPr>
          <w:rStyle w:val="Emphasis"/>
          <w:highlight w:val="green"/>
        </w:rPr>
        <w:t>so beggared the truth as thoroughly as post-structuralism has</w:t>
      </w:r>
      <w:r>
        <w:t xml:space="preserve">.2 With the postmodernist turn, truth became a dirty word, and </w:t>
      </w:r>
      <w:r>
        <w:rPr>
          <w:u w:val="single"/>
        </w:rPr>
        <w:t>affirmation of truth came to be seen as a sign not of resistance to power, but of one’s pitiable naivete.</w:t>
      </w:r>
    </w:p>
    <w:p w14:paraId="626AF113" w14:textId="77777777" w:rsidR="00F64BCE" w:rsidRDefault="00F64BCE" w:rsidP="00F64BCE">
      <w:r>
        <w:t>The theoretical tide began to turn against truth in the 1970s, when French historian and philosopher Michel Fou</w:t>
      </w:r>
      <w:r>
        <w:rPr>
          <w:b/>
          <w:u w:val="single"/>
        </w:rPr>
        <w:t xml:space="preserve">cault boldly put truth in scare quotes. </w:t>
      </w:r>
      <w:r>
        <w:t xml:space="preserve">“‘Truth,’” he declared, “is to be understood as a system of ordered procedures for the production, regulation, distribution, circulation and operation of statements . . . ‘Truth’ is linked in a circular relation with systems of power which produce and sustain it, and to effects of power which it induces and which extend </w:t>
      </w:r>
      <w:r>
        <w:lastRenderedPageBreak/>
        <w:t xml:space="preserve">it.”3 </w:t>
      </w:r>
      <w:r>
        <w:rPr>
          <w:u w:val="single"/>
        </w:rPr>
        <w:t>No longer would “the true” be colloquially understood,</w:t>
      </w:r>
      <w:r>
        <w:t xml:space="preserve"> as it had for millennia, as that which accords with fact or reality. </w:t>
      </w:r>
      <w:r>
        <w:rPr>
          <w:u w:val="single"/>
        </w:rPr>
        <w:t>For an increasingly influential sector of the intelligentsia, truth would now be construed as a problem to be solved</w:t>
      </w:r>
      <w:r>
        <w:t>. What discourses give rise to the appearance of “truth”? How does “truth,” as a form of power, a system of “constraints,” function and manifest itself? How does knowledge, as power, disguise itself as “truth,” in order to achieve its effects?</w:t>
      </w:r>
    </w:p>
    <w:p w14:paraId="3BAF46EF" w14:textId="77777777" w:rsidR="00F64BCE" w:rsidRDefault="00F64BCE" w:rsidP="00F64BCE">
      <w:r>
        <w:rPr>
          <w:u w:val="single"/>
        </w:rPr>
        <w:t>Such questions are not uninteresting</w:t>
      </w:r>
      <w:r>
        <w:t xml:space="preserve">. </w:t>
      </w:r>
      <w:r>
        <w:rPr>
          <w:u w:val="single"/>
        </w:rPr>
        <w:t xml:space="preserve">The trouble is that </w:t>
      </w:r>
      <w:r w:rsidRPr="00951CA2">
        <w:rPr>
          <w:highlight w:val="green"/>
          <w:u w:val="single"/>
        </w:rPr>
        <w:t>poststructuralists</w:t>
      </w:r>
      <w:r>
        <w:rPr>
          <w:u w:val="single"/>
        </w:rPr>
        <w:t xml:space="preserve"> have </w:t>
      </w:r>
      <w:r w:rsidRPr="00951CA2">
        <w:rPr>
          <w:highlight w:val="green"/>
          <w:u w:val="single"/>
        </w:rPr>
        <w:t>told us</w:t>
      </w:r>
      <w:r>
        <w:rPr>
          <w:u w:val="single"/>
        </w:rPr>
        <w:t xml:space="preserve"> that </w:t>
      </w:r>
      <w:r w:rsidRPr="00951CA2">
        <w:rPr>
          <w:highlight w:val="green"/>
          <w:u w:val="single"/>
        </w:rPr>
        <w:t xml:space="preserve">we are entitled to ask </w:t>
      </w:r>
      <w:r w:rsidRPr="00951CA2">
        <w:rPr>
          <w:rStyle w:val="Emphasis"/>
          <w:highlight w:val="green"/>
        </w:rPr>
        <w:t>only such questions</w:t>
      </w:r>
      <w:r>
        <w:t xml:space="preserve">, </w:t>
      </w:r>
      <w:r>
        <w:rPr>
          <w:u w:val="single"/>
        </w:rPr>
        <w:t>having conflated the idea of truth with “truth</w:t>
      </w:r>
      <w:r>
        <w:t xml:space="preserve">,” (i.e., “truth” </w:t>
      </w:r>
      <w:r>
        <w:rPr>
          <w:b/>
          <w:u w:val="single"/>
        </w:rPr>
        <w:t>as a discourse</w:t>
      </w:r>
      <w:r>
        <w:t xml:space="preserve">). </w:t>
      </w:r>
      <w:r>
        <w:rPr>
          <w:u w:val="single"/>
        </w:rPr>
        <w:t>The origins of this fateful move can be traced to</w:t>
      </w:r>
      <w:r>
        <w:t xml:space="preserve"> Friedrich </w:t>
      </w:r>
      <w:r>
        <w:rPr>
          <w:u w:val="single"/>
        </w:rPr>
        <w:t>Nietzsche</w:t>
      </w:r>
      <w:r>
        <w:t xml:space="preserve">, the intellectual forefather of post-structuralism. “There is no pre-established harmony between the furtherance of truth and the well-being of mankind,” Nietzsche wrote.4 Nietzsche identified the preoccupation with truth in Western philosophy with nihilism and the “slave morality” of </w:t>
      </w:r>
      <w:proofErr w:type="spellStart"/>
      <w:r>
        <w:t>JudeoChristianity</w:t>
      </w:r>
      <w:proofErr w:type="spellEnd"/>
      <w:r>
        <w:t>: “</w:t>
      </w:r>
      <w:r>
        <w:rPr>
          <w:u w:val="single"/>
        </w:rPr>
        <w:t>Truth” was merely a psychological projection of the thwarted ambitions of the powerless,</w:t>
      </w:r>
      <w:r>
        <w:t xml:space="preserve"> who had mistaken their own failed “will to power” for universal moral principles or ideals.5 Foucault, who shared Nietzsche’s skepticism toward the possibility or even desirability of universal norms or principles, applied the German philosopher’s genealogical method to his studies of history and humanist thought, radically reshaping the terrain of post-existentialist critical thought in the process. After Foucault’s death in 1984, </w:t>
      </w:r>
      <w:r w:rsidRPr="00951CA2">
        <w:rPr>
          <w:rStyle w:val="Emphasis"/>
          <w:highlight w:val="green"/>
        </w:rPr>
        <w:t>truth was to be continuously put on trial</w:t>
      </w:r>
      <w:r>
        <w:t xml:space="preserve">, interrogated, and found guilty by countless postmodernist academics of being “truth”—i.e., </w:t>
      </w:r>
      <w:r>
        <w:rPr>
          <w:u w:val="single"/>
        </w:rPr>
        <w:t>a mere epiphenomenon of power</w:t>
      </w:r>
      <w:r>
        <w:t xml:space="preserve">, an artifact of discourse. </w:t>
      </w:r>
      <w:r>
        <w:rPr>
          <w:u w:val="single"/>
        </w:rPr>
        <w:t xml:space="preserve">The effect of this </w:t>
      </w:r>
      <w:r w:rsidRPr="00951CA2">
        <w:rPr>
          <w:highlight w:val="green"/>
          <w:u w:val="single"/>
        </w:rPr>
        <w:t xml:space="preserve">curious repetition </w:t>
      </w:r>
      <w:r w:rsidRPr="00951CA2">
        <w:rPr>
          <w:rStyle w:val="Emphasis"/>
          <w:highlight w:val="green"/>
        </w:rPr>
        <w:t>compulsion</w:t>
      </w:r>
      <w:r>
        <w:t xml:space="preserve"> </w:t>
      </w:r>
      <w:r>
        <w:rPr>
          <w:b/>
          <w:u w:val="single"/>
        </w:rPr>
        <w:t>by a leading segment of the critical intelligentsia</w:t>
      </w:r>
      <w:r>
        <w:t xml:space="preserve"> </w:t>
      </w:r>
      <w:r w:rsidRPr="00951CA2">
        <w:rPr>
          <w:highlight w:val="green"/>
          <w:u w:val="single"/>
        </w:rPr>
        <w:t xml:space="preserve">was to </w:t>
      </w:r>
      <w:r w:rsidRPr="00951CA2">
        <w:rPr>
          <w:rStyle w:val="Emphasis"/>
          <w:highlight w:val="green"/>
        </w:rPr>
        <w:t>gravely damage</w:t>
      </w:r>
      <w:r w:rsidRPr="00951CA2">
        <w:rPr>
          <w:highlight w:val="green"/>
          <w:u w:val="single"/>
        </w:rPr>
        <w:t xml:space="preserve"> </w:t>
      </w:r>
      <w:r w:rsidRPr="007F2A9E">
        <w:rPr>
          <w:u w:val="single"/>
        </w:rPr>
        <w:t xml:space="preserve">the </w:t>
      </w:r>
      <w:r w:rsidRPr="00951CA2">
        <w:rPr>
          <w:rStyle w:val="Emphasis"/>
          <w:highlight w:val="green"/>
        </w:rPr>
        <w:t>critical instruments</w:t>
      </w:r>
      <w:r>
        <w:rPr>
          <w:u w:val="single"/>
        </w:rPr>
        <w:t xml:space="preserve"> of not one but several classes of intellectuals</w:t>
      </w:r>
      <w:r>
        <w:t xml:space="preserve">, </w:t>
      </w:r>
      <w:r w:rsidRPr="00951CA2">
        <w:rPr>
          <w:b/>
          <w:highlight w:val="green"/>
          <w:u w:val="single"/>
        </w:rPr>
        <w:t>blunting</w:t>
      </w:r>
      <w:r>
        <w:rPr>
          <w:b/>
          <w:u w:val="single"/>
        </w:rPr>
        <w:t xml:space="preserve"> the </w:t>
      </w:r>
      <w:r w:rsidRPr="00951CA2">
        <w:rPr>
          <w:b/>
          <w:highlight w:val="green"/>
          <w:u w:val="single"/>
        </w:rPr>
        <w:t>critical imagination and eroding the Left’s capacity for truth-telling</w:t>
      </w:r>
      <w:r w:rsidRPr="00951CA2">
        <w:rPr>
          <w:highlight w:val="green"/>
        </w:rPr>
        <w:t xml:space="preserve"> </w:t>
      </w:r>
      <w:r w:rsidRPr="00951CA2">
        <w:rPr>
          <w:b/>
          <w:highlight w:val="green"/>
          <w:u w:val="single"/>
        </w:rPr>
        <w:t>at humanity’s hour of greatest need</w:t>
      </w:r>
      <w:r>
        <w:rPr>
          <w:b/>
          <w:u w:val="single"/>
        </w:rPr>
        <w:t>.</w:t>
      </w:r>
      <w:r>
        <w:t xml:space="preserve"> Ironically, </w:t>
      </w:r>
      <w:r w:rsidRPr="00951CA2">
        <w:rPr>
          <w:b/>
          <w:highlight w:val="green"/>
          <w:u w:val="single"/>
        </w:rPr>
        <w:t>Nietzsche</w:t>
      </w:r>
      <w:r>
        <w:rPr>
          <w:b/>
          <w:u w:val="single"/>
        </w:rPr>
        <w:t xml:space="preserve">’s thought </w:t>
      </w:r>
      <w:r w:rsidRPr="00951CA2">
        <w:rPr>
          <w:b/>
          <w:highlight w:val="green"/>
          <w:u w:val="single"/>
        </w:rPr>
        <w:t>succumbed</w:t>
      </w:r>
      <w:r>
        <w:rPr>
          <w:b/>
          <w:u w:val="single"/>
        </w:rPr>
        <w:t xml:space="preserve"> at the end of the twentieth century </w:t>
      </w:r>
      <w:r w:rsidRPr="00951CA2">
        <w:rPr>
          <w:rStyle w:val="Emphasis"/>
          <w:highlight w:val="green"/>
        </w:rPr>
        <w:t>to the very nihilism he despised</w:t>
      </w:r>
      <w:r w:rsidRPr="00951CA2">
        <w:rPr>
          <w:highlight w:val="green"/>
        </w:rPr>
        <w:t xml:space="preserve">, </w:t>
      </w:r>
      <w:r w:rsidRPr="00951CA2">
        <w:rPr>
          <w:b/>
          <w:highlight w:val="green"/>
          <w:u w:val="single"/>
        </w:rPr>
        <w:t xml:space="preserve">becoming </w:t>
      </w:r>
      <w:r w:rsidRPr="00951CA2">
        <w:rPr>
          <w:rStyle w:val="Emphasis"/>
          <w:highlight w:val="green"/>
        </w:rPr>
        <w:t>institutionalized</w:t>
      </w:r>
      <w:r>
        <w:rPr>
          <w:b/>
          <w:u w:val="single"/>
        </w:rPr>
        <w:t xml:space="preserve"> by the very bureaucratic, pedantic types he abhorred</w:t>
      </w:r>
      <w:r>
        <w:t>.</w:t>
      </w:r>
    </w:p>
    <w:p w14:paraId="0F0D975E" w14:textId="35B53D01" w:rsidR="00F64BCE" w:rsidRDefault="00000690" w:rsidP="00F64BCE">
      <w:pPr>
        <w:pStyle w:val="Heading4"/>
      </w:pPr>
      <w:bookmarkStart w:id="1" w:name="_Hlk525649433"/>
      <w:r>
        <w:t>5</w:t>
      </w:r>
      <w:r w:rsidR="00F64BCE">
        <w:t xml:space="preserve">. </w:t>
      </w:r>
      <w:r w:rsidR="00F64BCE">
        <w:t xml:space="preserve">Simulation isn’t </w:t>
      </w:r>
      <w:proofErr w:type="gramStart"/>
      <w:r w:rsidR="00F64BCE">
        <w:t>absolute</w:t>
      </w:r>
      <w:proofErr w:type="gramEnd"/>
      <w:r w:rsidR="00F64BCE">
        <w:t xml:space="preserve"> and people’s opinions can be changed </w:t>
      </w:r>
      <w:r w:rsidR="00F64BCE">
        <w:rPr>
          <w:u w:val="single"/>
        </w:rPr>
        <w:t>in spite</w:t>
      </w:r>
      <w:r w:rsidR="00F64BCE">
        <w:t xml:space="preserve"> of media influence </w:t>
      </w:r>
    </w:p>
    <w:p w14:paraId="1774B603" w14:textId="77777777" w:rsidR="00F64BCE" w:rsidRDefault="00F64BCE" w:rsidP="00F64BCE">
      <w:r>
        <w:rPr>
          <w:rStyle w:val="Style13ptBold"/>
        </w:rPr>
        <w:t>Robinson</w:t>
      </w:r>
      <w:r>
        <w:t xml:space="preserve">, political </w:t>
      </w:r>
      <w:proofErr w:type="gramStart"/>
      <w:r>
        <w:t>theorist</w:t>
      </w:r>
      <w:proofErr w:type="gramEnd"/>
      <w:r>
        <w:t xml:space="preserve"> and activist, </w:t>
      </w:r>
      <w:r>
        <w:rPr>
          <w:rStyle w:val="Style13ptBold"/>
        </w:rPr>
        <w:t>‘04</w:t>
      </w:r>
    </w:p>
    <w:p w14:paraId="737741CA" w14:textId="77777777" w:rsidR="00F64BCE" w:rsidRDefault="00F64BCE" w:rsidP="00F64BCE">
      <w:r>
        <w:lastRenderedPageBreak/>
        <w:t xml:space="preserve">(Andrew, “Baudrillard, Zizek and </w:t>
      </w:r>
      <w:proofErr w:type="spellStart"/>
      <w:r>
        <w:t>Laclau</w:t>
      </w:r>
      <w:proofErr w:type="spellEnd"/>
      <w:r>
        <w:t xml:space="preserve"> on "common sense" - a critique,” http://andyrobinsontheoryblog.blogspot.com/2004/11/baudrillard-zizek-and-laclau-on-common.html)</w:t>
      </w:r>
    </w:p>
    <w:p w14:paraId="4123E522" w14:textId="77777777" w:rsidR="00F64BCE" w:rsidRDefault="00F64BCE" w:rsidP="00F64BCE"/>
    <w:p w14:paraId="191A21D8" w14:textId="77777777" w:rsidR="00F64BCE" w:rsidRDefault="00F64BCE" w:rsidP="00F64BCE">
      <w:pPr>
        <w:rPr>
          <w:rStyle w:val="Emphasis"/>
        </w:rPr>
      </w:pPr>
      <w:r>
        <w:rPr>
          <w:u w:val="single"/>
        </w:rPr>
        <w:t>Baudrillard tends to conflate</w:t>
      </w:r>
      <w:r>
        <w:t xml:space="preserve"> existing </w:t>
      </w:r>
      <w:r>
        <w:rPr>
          <w:u w:val="single"/>
        </w:rPr>
        <w:t>dominant beliefs with thought and meaning</w:t>
      </w:r>
      <w:r>
        <w:t xml:space="preserve"> per se. As a result, he leaves it impossible to critique dominant ideas in a meaningful way. </w:t>
      </w:r>
      <w:r>
        <w:rPr>
          <w:u w:val="single"/>
        </w:rPr>
        <w:t>For instance, he poses political problems in terms of "resistance to the social",</w:t>
      </w:r>
      <w:r>
        <w:t xml:space="preserve"> </w:t>
      </w:r>
      <w:r>
        <w:rPr>
          <w:b/>
          <w:u w:val="single"/>
        </w:rPr>
        <w:t>with the social in general being conflated with the EXISTING social system</w:t>
      </w:r>
      <w:r>
        <w:t xml:space="preserve"> (SSM 41); </w:t>
      </w:r>
      <w:r>
        <w:rPr>
          <w:b/>
          <w:u w:val="single"/>
        </w:rPr>
        <w:t>ditto on the existing sign system</w:t>
      </w:r>
      <w:r>
        <w:t xml:space="preserve">, which Baudrillard identifies with meaning per se. In such cases, </w:t>
      </w:r>
      <w:r w:rsidRPr="00951CA2">
        <w:rPr>
          <w:highlight w:val="green"/>
          <w:u w:val="single"/>
        </w:rPr>
        <w:t>Baudrillard misses the whole question</w:t>
      </w:r>
      <w:r>
        <w:rPr>
          <w:u w:val="single"/>
        </w:rPr>
        <w:t xml:space="preserve"> of countercultural practices </w:t>
      </w:r>
      <w:r w:rsidRPr="00951CA2">
        <w:rPr>
          <w:highlight w:val="green"/>
          <w:u w:val="single"/>
        </w:rPr>
        <w:t>and</w:t>
      </w:r>
      <w:r>
        <w:rPr>
          <w:u w:val="single"/>
        </w:rPr>
        <w:t xml:space="preserve"> the </w:t>
      </w:r>
      <w:r w:rsidRPr="00951CA2">
        <w:rPr>
          <w:highlight w:val="green"/>
          <w:u w:val="single"/>
        </w:rPr>
        <w:t xml:space="preserve">creation of </w:t>
      </w:r>
      <w:r w:rsidRPr="00951CA2">
        <w:rPr>
          <w:rStyle w:val="Emphasis"/>
          <w:highlight w:val="green"/>
        </w:rPr>
        <w:t>alternative hegemonies.</w:t>
      </w:r>
    </w:p>
    <w:p w14:paraId="1A9122CE" w14:textId="77777777" w:rsidR="00F64BCE" w:rsidRDefault="00F64BCE" w:rsidP="00F64BCE">
      <w:r>
        <w:rPr>
          <w:u w:val="single"/>
        </w:rPr>
        <w:t xml:space="preserve">Baudrillard's </w:t>
      </w:r>
      <w:r w:rsidRPr="00951CA2">
        <w:rPr>
          <w:highlight w:val="green"/>
          <w:u w:val="single"/>
        </w:rPr>
        <w:t>conflation of meaning</w:t>
      </w:r>
      <w:r>
        <w:t xml:space="preserve"> per se </w:t>
      </w:r>
      <w:r w:rsidRPr="00951CA2">
        <w:rPr>
          <w:highlight w:val="green"/>
          <w:u w:val="single"/>
        </w:rPr>
        <w:t>with dominant beliefs</w:t>
      </w:r>
      <w:r>
        <w:rPr>
          <w:u w:val="single"/>
        </w:rPr>
        <w:t xml:space="preserve"> </w:t>
      </w:r>
      <w:r w:rsidRPr="00951CA2">
        <w:rPr>
          <w:highlight w:val="green"/>
          <w:u w:val="single"/>
        </w:rPr>
        <w:t>leads to a refusal to</w:t>
      </w:r>
      <w:r>
        <w:rPr>
          <w:u w:val="single"/>
        </w:rPr>
        <w:t xml:space="preserve"> countenance</w:t>
      </w:r>
      <w:r>
        <w:t xml:space="preserve"> the possibility of </w:t>
      </w:r>
      <w:r w:rsidRPr="00951CA2">
        <w:rPr>
          <w:rStyle w:val="Emphasis"/>
          <w:highlight w:val="green"/>
        </w:rPr>
        <w:t>transform</w:t>
      </w:r>
      <w:r>
        <w:rPr>
          <w:rStyle w:val="Emphasis"/>
        </w:rPr>
        <w:t xml:space="preserve">ing </w:t>
      </w:r>
      <w:r w:rsidRPr="00951CA2">
        <w:rPr>
          <w:rStyle w:val="Emphasis"/>
          <w:highlight w:val="green"/>
        </w:rPr>
        <w:t>mass beliefs.</w:t>
      </w:r>
      <w:r>
        <w:rPr>
          <w:rStyle w:val="Emphasis"/>
        </w:rPr>
        <w:t xml:space="preserve"> </w:t>
      </w:r>
      <w:r>
        <w:rPr>
          <w:u w:val="single"/>
        </w:rPr>
        <w:t>Raising the cultural level of the masses,</w:t>
      </w:r>
      <w:r>
        <w:t xml:space="preserve"> </w:t>
      </w:r>
      <w:r>
        <w:rPr>
          <w:u w:val="single"/>
        </w:rPr>
        <w:t xml:space="preserve">Baudrillard claims, is "Nonsense" </w:t>
      </w:r>
      <w:r>
        <w:t xml:space="preserve">because the masses, who want spectacle rather than meaning, are resistant to "rational communication" (SSM 10). An "autonomous change in consciousness" by the masses, Baudrillard tells us, is a "glaring impossibility" (SSM 30) - </w:t>
      </w:r>
      <w:r>
        <w:rPr>
          <w:b/>
          <w:u w:val="single"/>
        </w:rPr>
        <w:t xml:space="preserve">though </w:t>
      </w:r>
      <w:r w:rsidRPr="00951CA2">
        <w:rPr>
          <w:b/>
          <w:highlight w:val="green"/>
          <w:u w:val="single"/>
        </w:rPr>
        <w:t>he never tells us how he deduces this</w:t>
      </w:r>
      <w:r>
        <w:rPr>
          <w:b/>
          <w:u w:val="single"/>
        </w:rPr>
        <w:t>.</w:t>
      </w:r>
      <w:r>
        <w:t xml:space="preserve"> Furthermore, </w:t>
      </w:r>
      <w:r>
        <w:rPr>
          <w:u w:val="single"/>
        </w:rPr>
        <w:t>he also claims that people who try to raise consciousness,</w:t>
      </w:r>
      <w:r>
        <w:t xml:space="preserve"> liberate the unconscious or promote subjectivity "</w:t>
      </w:r>
      <w:r>
        <w:rPr>
          <w:u w:val="single"/>
        </w:rPr>
        <w:t>are acting in accordance with the system</w:t>
      </w:r>
      <w:r>
        <w:t xml:space="preserve">" (SSM 109). </w:t>
      </w:r>
      <w:r>
        <w:rPr>
          <w:b/>
          <w:u w:val="single"/>
        </w:rPr>
        <w:t xml:space="preserve">This </w:t>
      </w:r>
      <w:proofErr w:type="spellStart"/>
      <w:r>
        <w:rPr>
          <w:b/>
          <w:u w:val="single"/>
        </w:rPr>
        <w:t>anathematisation</w:t>
      </w:r>
      <w:proofErr w:type="spellEnd"/>
      <w:r>
        <w:rPr>
          <w:b/>
          <w:u w:val="single"/>
        </w:rPr>
        <w:t xml:space="preserve"> is a result of Baudrillard's strange claim that the system's logic is based on total inclusion and speech!</w:t>
      </w:r>
      <w:r>
        <w:t xml:space="preserve"> It is on this basis that Baudrillard rejects argument based on empirical claims and locates truth outside such claims (SSM 121-2).</w:t>
      </w:r>
    </w:p>
    <w:p w14:paraId="4CF0E950" w14:textId="77777777" w:rsidR="00F64BCE" w:rsidRDefault="00F64BCE" w:rsidP="00F64BCE">
      <w:r>
        <w:t xml:space="preserve">From the second pole of his contradictory argument about the masses, which portrays them as de facto agents engaging in resistance, defiance and so on, </w:t>
      </w:r>
      <w:r>
        <w:rPr>
          <w:u w:val="single"/>
        </w:rPr>
        <w:t>Baudrillard wants to draw a politics starting from the refusal of meaning</w:t>
      </w:r>
      <w:r>
        <w:t xml:space="preserve"> (SSM 15), </w:t>
      </w:r>
      <w:r>
        <w:rPr>
          <w:u w:val="single"/>
        </w:rPr>
        <w:t xml:space="preserve">and from the contradictory combination of the two he draws his model of </w:t>
      </w:r>
      <w:proofErr w:type="spellStart"/>
      <w:r>
        <w:rPr>
          <w:u w:val="single"/>
        </w:rPr>
        <w:t>hyperconformity</w:t>
      </w:r>
      <w:proofErr w:type="spellEnd"/>
      <w:r>
        <w:rPr>
          <w:u w:val="single"/>
        </w:rPr>
        <w:t xml:space="preserve"> as annulling control</w:t>
      </w:r>
      <w:r>
        <w:t xml:space="preserve"> (SSM 30-3). </w:t>
      </w:r>
      <w:r w:rsidRPr="00951CA2">
        <w:rPr>
          <w:b/>
          <w:highlight w:val="green"/>
          <w:u w:val="single"/>
        </w:rPr>
        <w:t>He can't deal with the contradiction,</w:t>
      </w:r>
      <w:r>
        <w:rPr>
          <w:b/>
          <w:u w:val="single"/>
        </w:rPr>
        <w:t xml:space="preserve"> especially since he uses terms which imply consciousness</w:t>
      </w:r>
      <w:r>
        <w:t xml:space="preserve"> - such as ruse and offensive practice - </w:t>
      </w:r>
      <w:r>
        <w:rPr>
          <w:b/>
          <w:u w:val="single"/>
        </w:rPr>
        <w:t xml:space="preserve">when he admits the object of such terms is acting unknowingly </w:t>
      </w:r>
      <w:r>
        <w:t xml:space="preserve">(SSM 43). Indeed, </w:t>
      </w:r>
      <w:r w:rsidRPr="00951CA2">
        <w:rPr>
          <w:b/>
          <w:highlight w:val="green"/>
          <w:u w:val="single"/>
        </w:rPr>
        <w:t>he actually writes as if one can UNKNOWINGLY carry out a CONSCIOUS act</w:t>
      </w:r>
      <w:r>
        <w:t xml:space="preserve"> (SSM 42). </w:t>
      </w:r>
      <w:r w:rsidRPr="00951CA2">
        <w:rPr>
          <w:highlight w:val="green"/>
          <w:u w:val="single"/>
        </w:rPr>
        <w:t>This i</w:t>
      </w:r>
      <w:r>
        <w:rPr>
          <w:u w:val="single"/>
        </w:rPr>
        <w:t xml:space="preserve">s sinister, reproducing the </w:t>
      </w:r>
      <w:r w:rsidRPr="00951CA2">
        <w:rPr>
          <w:rStyle w:val="Emphasis"/>
          <w:highlight w:val="green"/>
        </w:rPr>
        <w:t>Stalinist</w:t>
      </w:r>
      <w:r>
        <w:rPr>
          <w:rStyle w:val="Emphasis"/>
        </w:rPr>
        <w:t xml:space="preserve"> idea</w:t>
      </w:r>
      <w:r>
        <w:rPr>
          <w:u w:val="single"/>
        </w:rPr>
        <w:t xml:space="preserve"> of objective alignment</w:t>
      </w:r>
      <w:r>
        <w:t xml:space="preserve"> - especially when used against Baudrillard's theoretical rivals (SSM 123).</w:t>
      </w:r>
    </w:p>
    <w:p w14:paraId="51338FE8" w14:textId="77777777" w:rsidR="00F64BCE" w:rsidRDefault="00F64BCE" w:rsidP="00F64BCE">
      <w:pPr>
        <w:rPr>
          <w:rStyle w:val="Emphasis"/>
        </w:rPr>
      </w:pPr>
      <w:r>
        <w:lastRenderedPageBreak/>
        <w:t xml:space="preserve">Further, </w:t>
      </w:r>
      <w:r>
        <w:rPr>
          <w:u w:val="single"/>
        </w:rPr>
        <w:t>it is not clear</w:t>
      </w:r>
      <w:r>
        <w:t xml:space="preserve"> from where he is deducing his idea </w:t>
      </w:r>
      <w:r>
        <w:rPr>
          <w:b/>
          <w:u w:val="single"/>
        </w:rPr>
        <w:t>that one can destroy a system by pushing its logic to the extreme</w:t>
      </w:r>
      <w:r>
        <w:t xml:space="preserve"> (SSM 46), </w:t>
      </w:r>
      <w:r>
        <w:rPr>
          <w:u w:val="single"/>
        </w:rPr>
        <w:t>which he sees as a resistance to demands to participate</w:t>
      </w:r>
      <w:r>
        <w:t xml:space="preserve"> (SSM 106-8). </w:t>
      </w:r>
      <w:r>
        <w:rPr>
          <w:u w:val="single"/>
        </w:rPr>
        <w:t>There are a few cases of the letter</w:t>
      </w:r>
      <w:r>
        <w:t xml:space="preserve"> of the law </w:t>
      </w:r>
      <w:r>
        <w:rPr>
          <w:u w:val="single"/>
        </w:rPr>
        <w:t>being used to subvert its implementation</w:t>
      </w:r>
      <w:r>
        <w:t xml:space="preserve">, such as go-slows at work; these, however, are rooted in concrete practices elsewhere. </w:t>
      </w:r>
      <w:r>
        <w:rPr>
          <w:u w:val="single"/>
        </w:rPr>
        <w:t xml:space="preserve">There are also a few cases of </w:t>
      </w:r>
      <w:proofErr w:type="spellStart"/>
      <w:r>
        <w:rPr>
          <w:u w:val="single"/>
        </w:rPr>
        <w:t>hyperconformity</w:t>
      </w:r>
      <w:proofErr w:type="spellEnd"/>
      <w:r>
        <w:rPr>
          <w:u w:val="single"/>
        </w:rPr>
        <w:t xml:space="preserve"> disrupting official projects</w:t>
      </w:r>
      <w:r>
        <w:t xml:space="preserve"> - </w:t>
      </w:r>
      <w:r>
        <w:rPr>
          <w:u w:val="single"/>
        </w:rPr>
        <w:t>for instance, the disastrous effects of Chinese peasants' literal reading of Maoist imperatives to (</w:t>
      </w:r>
      <w:proofErr w:type="spellStart"/>
      <w:r>
        <w:rPr>
          <w:u w:val="single"/>
        </w:rPr>
        <w:t>eg.</w:t>
      </w:r>
      <w:proofErr w:type="spellEnd"/>
      <w:r>
        <w:rPr>
          <w:u w:val="single"/>
        </w:rPr>
        <w:t xml:space="preserve">) kill all birds. </w:t>
      </w:r>
      <w:r w:rsidRPr="00951CA2">
        <w:rPr>
          <w:b/>
          <w:highlight w:val="green"/>
          <w:u w:val="single"/>
        </w:rPr>
        <w:t>These</w:t>
      </w:r>
      <w:r>
        <w:rPr>
          <w:b/>
          <w:u w:val="single"/>
        </w:rPr>
        <w:t xml:space="preserve">, however, </w:t>
      </w:r>
      <w:r w:rsidRPr="00951CA2">
        <w:rPr>
          <w:rStyle w:val="Emphasis"/>
          <w:highlight w:val="green"/>
        </w:rPr>
        <w:t>did not actually LIBERATE anyone or DESTROY the system</w:t>
      </w:r>
      <w:r>
        <w:t xml:space="preserve">; </w:t>
      </w:r>
      <w:r>
        <w:rPr>
          <w:u w:val="single"/>
        </w:rPr>
        <w:t xml:space="preserve">and most </w:t>
      </w:r>
      <w:proofErr w:type="spellStart"/>
      <w:r>
        <w:rPr>
          <w:u w:val="single"/>
        </w:rPr>
        <w:t>hyperconformity</w:t>
      </w:r>
      <w:proofErr w:type="spellEnd"/>
      <w:r>
        <w:t xml:space="preserve"> </w:t>
      </w:r>
      <w:r>
        <w:rPr>
          <w:b/>
          <w:u w:val="single"/>
        </w:rPr>
        <w:t xml:space="preserve">simply </w:t>
      </w:r>
      <w:r w:rsidRPr="00951CA2">
        <w:rPr>
          <w:b/>
          <w:highlight w:val="green"/>
          <w:u w:val="single"/>
        </w:rPr>
        <w:t xml:space="preserve">produces a </w:t>
      </w:r>
      <w:r w:rsidRPr="00951CA2">
        <w:rPr>
          <w:rStyle w:val="Emphasis"/>
          <w:highlight w:val="green"/>
        </w:rPr>
        <w:t>more oppressive variant</w:t>
      </w:r>
      <w:r>
        <w:rPr>
          <w:b/>
          <w:u w:val="single"/>
        </w:rPr>
        <w:t xml:space="preserve"> on the system </w:t>
      </w:r>
      <w:r>
        <w:t xml:space="preserve">- for instance, </w:t>
      </w:r>
      <w:proofErr w:type="spellStart"/>
      <w:r>
        <w:t>hyperconformist</w:t>
      </w:r>
      <w:proofErr w:type="spellEnd"/>
      <w:r>
        <w:t xml:space="preserve"> racism produces genocide. </w:t>
      </w:r>
      <w:r>
        <w:rPr>
          <w:u w:val="single"/>
        </w:rPr>
        <w:t>He also never sets out the stakes of the conflict between the masses and society</w:t>
      </w:r>
      <w:r>
        <w:t xml:space="preserve"> or the effects of the masses' victories, though he vaguely links these to the (unspecified) goals of radical critics (SSM 49). Indeed, </w:t>
      </w:r>
      <w:r>
        <w:rPr>
          <w:u w:val="single"/>
        </w:rPr>
        <w:t>he uses the opt-out that our present epistemology prevents us knowing what possibilities would be offered by the system's destruction</w:t>
      </w:r>
      <w:r>
        <w:t xml:space="preserve"> (SSM 52). Furthermore, </w:t>
      </w:r>
      <w:r>
        <w:rPr>
          <w:b/>
          <w:u w:val="single"/>
        </w:rPr>
        <w:t xml:space="preserve">to be a resistance, there would have to be an </w:t>
      </w:r>
      <w:r>
        <w:rPr>
          <w:rStyle w:val="Emphasis"/>
        </w:rPr>
        <w:t>AGENT CHOOSING to be an object.</w:t>
      </w:r>
    </w:p>
    <w:p w14:paraId="42249C0F" w14:textId="77777777" w:rsidR="00F64BCE" w:rsidRDefault="00F64BCE" w:rsidP="00F64BCE">
      <w:pPr>
        <w:rPr>
          <w:sz w:val="12"/>
          <w:szCs w:val="12"/>
        </w:rPr>
      </w:pPr>
      <w:r>
        <w:rPr>
          <w:sz w:val="12"/>
          <w:szCs w:val="12"/>
        </w:rPr>
        <w:t xml:space="preserve">Baudrillard's sectarianism is clearly shown by his belief that popular rethinking of ideas is always a "misappropriation" or "radical distortion" rather than an improvement (SSM 8). He also engages in a highly essentialist attack on popular ethics, representing the stress on real practices and small images in popular religion as "degraded", </w:t>
      </w:r>
      <w:proofErr w:type="gramStart"/>
      <w:r>
        <w:rPr>
          <w:sz w:val="12"/>
          <w:szCs w:val="12"/>
        </w:rPr>
        <w:t>banal</w:t>
      </w:r>
      <w:proofErr w:type="gramEnd"/>
      <w:r>
        <w:rPr>
          <w:sz w:val="12"/>
          <w:szCs w:val="12"/>
        </w:rPr>
        <w:t xml:space="preserve"> and profane, a way of "refusing the categorical imperative of morality and faith", as well as of meaning, because it stresses immediacy in the world (SSM 7-8). Popular ethics, as </w:t>
      </w:r>
      <w:proofErr w:type="spellStart"/>
      <w:r>
        <w:rPr>
          <w:sz w:val="12"/>
          <w:szCs w:val="12"/>
        </w:rPr>
        <w:t>Hoggart</w:t>
      </w:r>
      <w:proofErr w:type="spellEnd"/>
      <w:r>
        <w:rPr>
          <w:sz w:val="12"/>
          <w:szCs w:val="12"/>
        </w:rPr>
        <w:t>, Scott and others show, is far more than a mere refusal, and its rejection of the transcendentalism of the intellectual allies of dominant strata is hardly evidence that they are degraded, banal or anti-ethical. Furthermore, on an empirical level, fatalism DOES occur in popular ethics, contrary to Baudrillard's claims.</w:t>
      </w:r>
    </w:p>
    <w:p w14:paraId="1183D10E" w14:textId="77777777" w:rsidR="00F64BCE" w:rsidRDefault="00F64BCE" w:rsidP="00F64BCE">
      <w:r>
        <w:rPr>
          <w:sz w:val="12"/>
          <w:szCs w:val="12"/>
        </w:rPr>
        <w:t xml:space="preserve">The problem is further complicated by Baudrillard's vague claim that something passes between the masses and terrorism (SSM 52-3), which seems to imply that isolated terrorist acts can somehow transform overnight the entire structure of meaning by rendering representation impossible and meanings reversible (SSM 54, 116), and which is also based on a definition of terrorism which is so restricted that it rules out virtually all actual "terrorists" and which Baudrillard admits (116) does not fit the identities of the </w:t>
      </w:r>
      <w:proofErr w:type="spellStart"/>
      <w:r>
        <w:rPr>
          <w:sz w:val="12"/>
          <w:szCs w:val="12"/>
        </w:rPr>
        <w:t>Baader-Meinhof</w:t>
      </w:r>
      <w:proofErr w:type="spellEnd"/>
      <w:r>
        <w:rPr>
          <w:sz w:val="12"/>
          <w:szCs w:val="12"/>
        </w:rPr>
        <w:t xml:space="preserve"> group, the one example he gives. His politics results directly from the artificial grimness of his analysis of popular </w:t>
      </w:r>
      <w:proofErr w:type="gramStart"/>
      <w:r>
        <w:rPr>
          <w:sz w:val="12"/>
          <w:szCs w:val="12"/>
        </w:rPr>
        <w:t>beliefs, since</w:t>
      </w:r>
      <w:proofErr w:type="gramEnd"/>
      <w:r>
        <w:rPr>
          <w:sz w:val="12"/>
          <w:szCs w:val="12"/>
        </w:rPr>
        <w:t xml:space="preserve"> it involves a radical </w:t>
      </w:r>
      <w:proofErr w:type="spellStart"/>
      <w:r>
        <w:rPr>
          <w:sz w:val="12"/>
          <w:szCs w:val="12"/>
        </w:rPr>
        <w:t>subjectlessness</w:t>
      </w:r>
      <w:proofErr w:type="spellEnd"/>
      <w:r>
        <w:rPr>
          <w:sz w:val="12"/>
          <w:szCs w:val="12"/>
        </w:rPr>
        <w:t xml:space="preserve"> and a random blow against victims who are punished for being nothing (SSM 56-7). Like Zizek</w:t>
      </w:r>
      <w:r>
        <w:t xml:space="preserve">, </w:t>
      </w:r>
      <w:r>
        <w:rPr>
          <w:b/>
          <w:u w:val="single"/>
        </w:rPr>
        <w:t>he calls for the suicidal destruction of one's own perspective</w:t>
      </w:r>
      <w:r>
        <w:t xml:space="preserve"> (SSM 69-70</w:t>
      </w:r>
      <w:proofErr w:type="gramStart"/>
      <w:r>
        <w:t xml:space="preserve">), </w:t>
      </w:r>
      <w:r>
        <w:rPr>
          <w:u w:val="single"/>
        </w:rPr>
        <w:t>and</w:t>
      </w:r>
      <w:proofErr w:type="gramEnd"/>
      <w:r>
        <w:rPr>
          <w:u w:val="single"/>
        </w:rPr>
        <w:t xml:space="preserve"> denounces everything short of this as strengthening the system (</w:t>
      </w:r>
      <w:r>
        <w:t xml:space="preserve">SSM 72). Furthermore, </w:t>
      </w:r>
      <w:r>
        <w:rPr>
          <w:u w:val="single"/>
        </w:rPr>
        <w:t>his model of social change</w:t>
      </w:r>
      <w:r>
        <w:t xml:space="preserve">, </w:t>
      </w:r>
      <w:r>
        <w:rPr>
          <w:u w:val="single"/>
        </w:rPr>
        <w:t>which rests on the inevitability of implosive catastrophe</w:t>
      </w:r>
      <w:r>
        <w:t xml:space="preserve"> (SSM 61), </w:t>
      </w:r>
      <w:r>
        <w:rPr>
          <w:b/>
          <w:u w:val="single"/>
        </w:rPr>
        <w:t>has no room for any human intervention.</w:t>
      </w:r>
      <w:r>
        <w:t xml:space="preserve"> </w:t>
      </w:r>
      <w:r>
        <w:rPr>
          <w:u w:val="single"/>
        </w:rPr>
        <w:t xml:space="preserve">It simply assumes that another reality lies beyond our own perspective </w:t>
      </w:r>
      <w:r>
        <w:t xml:space="preserve">which can be reached in this way, but which is presently blocked by our way of thinking (SSM 104). </w:t>
      </w:r>
      <w:r>
        <w:rPr>
          <w:u w:val="single"/>
        </w:rPr>
        <w:t>Baudrillard substitutes "logical exacerbation" and "catastrophic revolution" for alternative</w:t>
      </w:r>
      <w:r>
        <w:t>s (SSM 106</w:t>
      </w:r>
      <w:proofErr w:type="gramStart"/>
      <w:r>
        <w:t xml:space="preserve">), </w:t>
      </w:r>
      <w:r>
        <w:rPr>
          <w:u w:val="single"/>
        </w:rPr>
        <w:t>and</w:t>
      </w:r>
      <w:proofErr w:type="gramEnd"/>
      <w:r>
        <w:rPr>
          <w:u w:val="single"/>
        </w:rPr>
        <w:t xml:space="preserve"> locates the frontier of struggle at the level of "production of truth</w:t>
      </w:r>
      <w:r>
        <w:t>" (SSM 123). The progressive side of this struggle seems to involve unknowability and fascination.</w:t>
      </w:r>
    </w:p>
    <w:p w14:paraId="08F7C541" w14:textId="77777777" w:rsidR="00F64BCE" w:rsidRDefault="00F64BCE" w:rsidP="00F64BCE">
      <w:r w:rsidRPr="00951CA2">
        <w:rPr>
          <w:b/>
          <w:highlight w:val="green"/>
          <w:u w:val="single"/>
        </w:rPr>
        <w:t>The lack of alternatives seriously blunts Baudrillard's critical force</w:t>
      </w:r>
      <w:r>
        <w:rPr>
          <w:b/>
          <w:u w:val="single"/>
        </w:rPr>
        <w:t xml:space="preserve">, </w:t>
      </w:r>
      <w:r w:rsidRPr="00951CA2">
        <w:rPr>
          <w:b/>
          <w:highlight w:val="green"/>
          <w:u w:val="single"/>
        </w:rPr>
        <w:t xml:space="preserve">and can even lead to conservative positions, such as </w:t>
      </w:r>
      <w:r w:rsidRPr="00951CA2">
        <w:rPr>
          <w:rStyle w:val="Emphasis"/>
          <w:highlight w:val="green"/>
        </w:rPr>
        <w:t>portraying manipulation</w:t>
      </w:r>
      <w:r w:rsidRPr="00951CA2">
        <w:rPr>
          <w:b/>
          <w:highlight w:val="green"/>
          <w:u w:val="single"/>
        </w:rPr>
        <w:t xml:space="preserve"> of the media </w:t>
      </w:r>
      <w:r w:rsidRPr="00951CA2">
        <w:rPr>
          <w:rStyle w:val="Emphasis"/>
          <w:highlight w:val="green"/>
        </w:rPr>
        <w:t>as better than pursuing truth</w:t>
      </w:r>
      <w:r>
        <w:t xml:space="preserve"> (GW 46). </w:t>
      </w:r>
    </w:p>
    <w:bookmarkEnd w:id="1"/>
    <w:p w14:paraId="3C514D5F" w14:textId="5585EB34" w:rsidR="00F64BCE" w:rsidRDefault="00000690" w:rsidP="00F64BCE">
      <w:pPr>
        <w:pStyle w:val="Heading4"/>
      </w:pPr>
      <w:r>
        <w:lastRenderedPageBreak/>
        <w:t>6</w:t>
      </w:r>
      <w:r w:rsidR="00F64BCE">
        <w:t xml:space="preserve">. </w:t>
      </w:r>
      <w:r w:rsidR="00F64BCE">
        <w:t xml:space="preserve">No one cares about their alt, but their focus on esoteric language theory makes us </w:t>
      </w:r>
      <w:r w:rsidR="00F64BCE">
        <w:rPr>
          <w:u w:val="single"/>
        </w:rPr>
        <w:t>worse</w:t>
      </w:r>
      <w:r w:rsidR="00F64BCE">
        <w:t xml:space="preserve"> subjects unable to understand </w:t>
      </w:r>
      <w:r w:rsidR="00F64BCE">
        <w:rPr>
          <w:u w:val="single"/>
        </w:rPr>
        <w:t>why</w:t>
      </w:r>
      <w:r w:rsidR="00F64BCE">
        <w:t xml:space="preserve"> violence happens or </w:t>
      </w:r>
      <w:r w:rsidR="00F64BCE">
        <w:rPr>
          <w:u w:val="single"/>
        </w:rPr>
        <w:t>how</w:t>
      </w:r>
      <w:r w:rsidR="00F64BCE">
        <w:t xml:space="preserve"> to respond</w:t>
      </w:r>
    </w:p>
    <w:p w14:paraId="16120AC8" w14:textId="77777777" w:rsidR="00F64BCE" w:rsidRDefault="00F64BCE" w:rsidP="00F64BCE">
      <w:r>
        <w:rPr>
          <w:rStyle w:val="Style13ptBold"/>
        </w:rPr>
        <w:t>Norris</w:t>
      </w:r>
      <w:r>
        <w:t xml:space="preserve">, PhD, Distinguished Research Professor in the Cardiff School of English, Communication &amp; Philosophy, fellowships and visiting appointments at a number of institutions, including the University of California, Berkeley, the City University of New York, Aarhus University, and Dartmouth College, </w:t>
      </w:r>
      <w:r>
        <w:rPr>
          <w:rStyle w:val="Style13ptBold"/>
        </w:rPr>
        <w:t>‘92</w:t>
      </w:r>
    </w:p>
    <w:p w14:paraId="4D346941" w14:textId="77777777" w:rsidR="00F64BCE" w:rsidRDefault="00F64BCE" w:rsidP="00F64BCE">
      <w:r>
        <w:t xml:space="preserve">(Christopher, </w:t>
      </w:r>
      <w:r>
        <w:rPr>
          <w:i/>
        </w:rPr>
        <w:t>Uncritical Theory: Postmodernism, Intellectuals and the Gulf War</w:t>
      </w:r>
      <w:r>
        <w:t>, pg. 27-31)</w:t>
      </w:r>
    </w:p>
    <w:p w14:paraId="6EB6D134" w14:textId="77777777" w:rsidR="00F64BCE" w:rsidRDefault="00F64BCE" w:rsidP="00F64BCE"/>
    <w:p w14:paraId="7684BBFC" w14:textId="77777777" w:rsidR="00F64BCE" w:rsidRDefault="00F64BCE" w:rsidP="00F64BCE">
      <w:r>
        <w:rPr>
          <w:u w:val="single"/>
        </w:rPr>
        <w:t>On Baudrillard's reckoning</w:t>
      </w:r>
      <w:r>
        <w:t xml:space="preserve"> </w:t>
      </w:r>
      <w:r w:rsidRPr="00951CA2">
        <w:rPr>
          <w:b/>
          <w:highlight w:val="green"/>
          <w:u w:val="single"/>
        </w:rPr>
        <w:t xml:space="preserve">it is the </w:t>
      </w:r>
      <w:r w:rsidRPr="00951CA2">
        <w:rPr>
          <w:rStyle w:val="Emphasis"/>
          <w:highlight w:val="green"/>
        </w:rPr>
        <w:t>merest of illusions</w:t>
      </w:r>
      <w:r>
        <w:t xml:space="preserve"> - just a washed-up relic of the old 'Enlightenment' myth - </w:t>
      </w:r>
      <w:r>
        <w:rPr>
          <w:b/>
          <w:u w:val="single"/>
        </w:rPr>
        <w:t xml:space="preserve">to suppose that </w:t>
      </w:r>
      <w:r w:rsidRPr="00951CA2">
        <w:rPr>
          <w:b/>
          <w:highlight w:val="green"/>
          <w:u w:val="single"/>
        </w:rPr>
        <w:t>such arguments could</w:t>
      </w:r>
      <w:r>
        <w:rPr>
          <w:b/>
          <w:u w:val="single"/>
        </w:rPr>
        <w:t xml:space="preserve"> possibly </w:t>
      </w:r>
      <w:r w:rsidRPr="00951CA2">
        <w:rPr>
          <w:rStyle w:val="Emphasis"/>
          <w:highlight w:val="green"/>
        </w:rPr>
        <w:t>make any difference</w:t>
      </w:r>
      <w:r>
        <w:t xml:space="preserve">, or that public opinion might have been turned around if a sufficient number of people could be brought to perceive the extent of mass-media disinformation, the propaganda lies, statistical enormities, grossly under-estimated casualty figures and so forth. </w:t>
      </w:r>
      <w:r>
        <w:rPr>
          <w:u w:val="single"/>
        </w:rPr>
        <w:t>Perhaps there was a time</w:t>
      </w:r>
      <w:r>
        <w:t xml:space="preserve"> (say two centuries back, or during subsequent periods of pre-revolutionary ferment) </w:t>
      </w:r>
      <w:r>
        <w:rPr>
          <w:u w:val="single"/>
        </w:rPr>
        <w:t xml:space="preserve">when oppositional discourses possessed </w:t>
      </w:r>
      <w:r>
        <w:rPr>
          <w:b/>
          <w:u w:val="single"/>
        </w:rPr>
        <w:t>at least a measure of rhetorical or 'performative' force</w:t>
      </w:r>
      <w:r>
        <w:t xml:space="preserve">, </w:t>
      </w:r>
      <w:r>
        <w:rPr>
          <w:u w:val="single"/>
        </w:rPr>
        <w:t>and when it still made sense for progressive intellectuals to adopt a standard-bearing role</w:t>
      </w:r>
      <w:r>
        <w:t xml:space="preserve">, as critics of consensus belief or purveyors of a truth hitherto concealed through the workings of ideological illusion. </w:t>
      </w:r>
      <w:r>
        <w:rPr>
          <w:u w:val="single"/>
        </w:rPr>
        <w:t>But that time has now passed</w:t>
      </w:r>
      <w:r>
        <w:t xml:space="preserve">, Baudrillard argues, since we are living in an epoch of </w:t>
      </w:r>
      <w:proofErr w:type="spellStart"/>
      <w:r>
        <w:t>dcpthless</w:t>
      </w:r>
      <w:proofErr w:type="spellEnd"/>
      <w:r>
        <w:t xml:space="preserve"> 'simulacra' or signs without referential content, a realm of performative reality-effects where such truth-claims lack any semblance of critical force. In which case the Gulf War would surely figure as the ultimate postmodern or hyperreal event.</w:t>
      </w:r>
    </w:p>
    <w:p w14:paraId="5D2CBBBD" w14:textId="77777777" w:rsidR="00F64BCE" w:rsidRDefault="00F64BCE" w:rsidP="00F64BCE">
      <w:pPr>
        <w:rPr>
          <w:u w:val="single"/>
        </w:rPr>
      </w:pPr>
      <w:r w:rsidRPr="00951CA2">
        <w:rPr>
          <w:highlight w:val="green"/>
          <w:u w:val="single"/>
        </w:rPr>
        <w:t>The</w:t>
      </w:r>
      <w:r>
        <w:rPr>
          <w:u w:val="single"/>
        </w:rPr>
        <w:t xml:space="preserve"> apparent </w:t>
      </w:r>
      <w:r w:rsidRPr="00951CA2">
        <w:rPr>
          <w:highlight w:val="green"/>
          <w:u w:val="single"/>
        </w:rPr>
        <w:t>inability of</w:t>
      </w:r>
      <w:r>
        <w:rPr>
          <w:u w:val="single"/>
        </w:rPr>
        <w:t xml:space="preserve"> much of </w:t>
      </w:r>
      <w:r w:rsidRPr="00951CA2">
        <w:rPr>
          <w:highlight w:val="green"/>
          <w:u w:val="single"/>
        </w:rPr>
        <w:t>what</w:t>
      </w:r>
      <w:r>
        <w:rPr>
          <w:u w:val="single"/>
        </w:rPr>
        <w:t xml:space="preserve"> currently </w:t>
      </w:r>
      <w:r w:rsidRPr="00951CA2">
        <w:rPr>
          <w:highlight w:val="green"/>
          <w:u w:val="single"/>
        </w:rPr>
        <w:t xml:space="preserve">passes for critical theory </w:t>
      </w:r>
      <w:r w:rsidRPr="00951CA2">
        <w:rPr>
          <w:b/>
          <w:highlight w:val="green"/>
          <w:u w:val="single"/>
        </w:rPr>
        <w:t>to take any</w:t>
      </w:r>
      <w:r>
        <w:rPr>
          <w:b/>
          <w:u w:val="single"/>
        </w:rPr>
        <w:t xml:space="preserve"> principled </w:t>
      </w:r>
      <w:r w:rsidRPr="00951CA2">
        <w:rPr>
          <w:b/>
          <w:highlight w:val="green"/>
          <w:u w:val="single"/>
        </w:rPr>
        <w:t>oppositional stand</w:t>
      </w:r>
      <w:r>
        <w:t xml:space="preserve"> on issues of local or world politics </w:t>
      </w:r>
      <w:r w:rsidRPr="00951CA2">
        <w:rPr>
          <w:b/>
          <w:highlight w:val="green"/>
          <w:u w:val="single"/>
        </w:rPr>
        <w:t>must</w:t>
      </w:r>
      <w:r>
        <w:rPr>
          <w:b/>
          <w:u w:val="single"/>
        </w:rPr>
        <w:t xml:space="preserve"> surely </w:t>
      </w:r>
      <w:r w:rsidRPr="00951CA2">
        <w:rPr>
          <w:b/>
          <w:highlight w:val="green"/>
          <w:u w:val="single"/>
        </w:rPr>
        <w:t>be cause for concern</w:t>
      </w:r>
      <w:r>
        <w:t xml:space="preserve">. It therefore seems to me that it is time for a thorough-going critique of the whole line of thought which discovers its inaugural moment in Saussure and then runs down to the various schools of present-day post-structuralist, neo-pragmatist or textualist fashion. </w:t>
      </w:r>
      <w:r>
        <w:rPr>
          <w:u w:val="single"/>
        </w:rPr>
        <w:t>The main problem with all these movements is their uncritical acceptance of Saussure's basic precepts</w:t>
      </w:r>
      <w:r>
        <w:t xml:space="preserve"> -</w:t>
      </w:r>
      <w:r>
        <w:rPr>
          <w:b/>
          <w:u w:val="single"/>
        </w:rPr>
        <w:t xml:space="preserve">in particular the </w:t>
      </w:r>
      <w:proofErr w:type="spellStart"/>
      <w:r>
        <w:rPr>
          <w:b/>
          <w:u w:val="single"/>
        </w:rPr>
        <w:t>bracketting</w:t>
      </w:r>
      <w:proofErr w:type="spellEnd"/>
      <w:r>
        <w:rPr>
          <w:b/>
          <w:u w:val="single"/>
        </w:rPr>
        <w:t xml:space="preserve"> of referential functions and the treatment of language</w:t>
      </w:r>
      <w:r>
        <w:t xml:space="preserve"> as a network of differential elements 'without positive terms' - </w:t>
      </w:r>
      <w:r>
        <w:rPr>
          <w:u w:val="single"/>
        </w:rPr>
        <w:t xml:space="preserve">as if </w:t>
      </w:r>
      <w:r>
        <w:rPr>
          <w:u w:val="single"/>
        </w:rPr>
        <w:lastRenderedPageBreak/>
        <w:t>such doctrines could be simply transferred</w:t>
      </w:r>
      <w:r>
        <w:t xml:space="preserve"> </w:t>
      </w:r>
      <w:r>
        <w:rPr>
          <w:u w:val="single"/>
        </w:rPr>
        <w:t>from the specialized field of structural-synchronic linguistics to other disciplines</w:t>
      </w:r>
      <w:r>
        <w:t xml:space="preserve"> like literary theory, cultural criticism, historiography or the analysis of media representation.21 </w:t>
      </w:r>
      <w:r>
        <w:rPr>
          <w:u w:val="single"/>
        </w:rPr>
        <w:t xml:space="preserve">And </w:t>
      </w:r>
      <w:r w:rsidRPr="00951CA2">
        <w:rPr>
          <w:highlight w:val="green"/>
          <w:u w:val="single"/>
        </w:rPr>
        <w:t>along with this levelling</w:t>
      </w:r>
      <w:r>
        <w:rPr>
          <w:u w:val="single"/>
        </w:rPr>
        <w:t xml:space="preserve"> pan-</w:t>
      </w:r>
      <w:r w:rsidRPr="00951CA2">
        <w:rPr>
          <w:highlight w:val="green"/>
          <w:u w:val="single"/>
        </w:rPr>
        <w:t>textualist view</w:t>
      </w:r>
      <w:r>
        <w:rPr>
          <w:u w:val="single"/>
        </w:rPr>
        <w:t xml:space="preserve"> of the relation between different 'discourses' </w:t>
      </w:r>
      <w:r w:rsidRPr="00951CA2">
        <w:rPr>
          <w:b/>
          <w:highlight w:val="green"/>
          <w:u w:val="single"/>
        </w:rPr>
        <w:t xml:space="preserve">goes a </w:t>
      </w:r>
      <w:r w:rsidRPr="00951CA2">
        <w:rPr>
          <w:rStyle w:val="Emphasis"/>
          <w:highlight w:val="green"/>
        </w:rPr>
        <w:t>widespread ignorance</w:t>
      </w:r>
      <w:r w:rsidRPr="00951CA2">
        <w:rPr>
          <w:b/>
          <w:highlight w:val="green"/>
          <w:u w:val="single"/>
        </w:rPr>
        <w:t xml:space="preserve"> of</w:t>
      </w:r>
      <w:r>
        <w:rPr>
          <w:b/>
          <w:u w:val="single"/>
        </w:rPr>
        <w:t xml:space="preserve"> other </w:t>
      </w:r>
      <w:r w:rsidRPr="00951CA2">
        <w:rPr>
          <w:b/>
          <w:highlight w:val="green"/>
          <w:u w:val="single"/>
        </w:rPr>
        <w:t>developments in</w:t>
      </w:r>
      <w:r>
        <w:rPr>
          <w:b/>
          <w:u w:val="single"/>
        </w:rPr>
        <w:t xml:space="preserve"> the realm of modern analytical and </w:t>
      </w:r>
      <w:r w:rsidRPr="00951CA2">
        <w:rPr>
          <w:b/>
          <w:highlight w:val="green"/>
          <w:u w:val="single"/>
        </w:rPr>
        <w:t>linguistic philosophy</w:t>
      </w:r>
      <w:r>
        <w:t xml:space="preserve">, </w:t>
      </w:r>
      <w:r>
        <w:rPr>
          <w:b/>
          <w:u w:val="single"/>
        </w:rPr>
        <w:t xml:space="preserve">an ignorance </w:t>
      </w:r>
      <w:r w:rsidRPr="00951CA2">
        <w:rPr>
          <w:b/>
          <w:highlight w:val="green"/>
          <w:u w:val="single"/>
        </w:rPr>
        <w:t>sustained</w:t>
      </w:r>
      <w:r>
        <w:t xml:space="preserve"> - one is tempted to conclude - </w:t>
      </w:r>
      <w:r w:rsidRPr="00951CA2">
        <w:rPr>
          <w:highlight w:val="green"/>
          <w:u w:val="single"/>
        </w:rPr>
        <w:t xml:space="preserve">by the </w:t>
      </w:r>
      <w:r w:rsidRPr="00951CA2">
        <w:rPr>
          <w:rStyle w:val="Emphasis"/>
          <w:highlight w:val="green"/>
        </w:rPr>
        <w:t>entrenched</w:t>
      </w:r>
      <w:r>
        <w:rPr>
          <w:rStyle w:val="Emphasis"/>
        </w:rPr>
        <w:t xml:space="preserve"> </w:t>
      </w:r>
      <w:r w:rsidRPr="00951CA2">
        <w:rPr>
          <w:rStyle w:val="Emphasis"/>
          <w:highlight w:val="green"/>
        </w:rPr>
        <w:t>dogmatism</w:t>
      </w:r>
      <w:r w:rsidRPr="00951CA2">
        <w:rPr>
          <w:highlight w:val="green"/>
          <w:u w:val="single"/>
        </w:rPr>
        <w:t xml:space="preserve"> of</w:t>
      </w:r>
      <w:r>
        <w:rPr>
          <w:u w:val="single"/>
        </w:rPr>
        <w:t xml:space="preserve"> current </w:t>
      </w:r>
      <w:r w:rsidRPr="00951CA2">
        <w:rPr>
          <w:highlight w:val="green"/>
          <w:u w:val="single"/>
        </w:rPr>
        <w:t>post-structuralist theory</w:t>
      </w:r>
      <w:r>
        <w:t xml:space="preserve"> </w:t>
      </w:r>
      <w:r>
        <w:rPr>
          <w:u w:val="single"/>
        </w:rPr>
        <w:t>and</w:t>
      </w:r>
      <w:r>
        <w:t xml:space="preserve"> its </w:t>
      </w:r>
      <w:r>
        <w:rPr>
          <w:u w:val="single"/>
        </w:rPr>
        <w:t>sheer unwillingness</w:t>
      </w:r>
      <w:r>
        <w:t xml:space="preserve"> </w:t>
      </w:r>
      <w:r>
        <w:rPr>
          <w:u w:val="single"/>
        </w:rPr>
        <w:t>to entertain arguments that would constitute a challenge to its own grounding suppositions.</w:t>
      </w:r>
    </w:p>
    <w:p w14:paraId="182B31FB" w14:textId="77777777" w:rsidR="00F64BCE" w:rsidRDefault="00F64BCE" w:rsidP="00F64BCE">
      <w:r>
        <w:rPr>
          <w:u w:val="single"/>
        </w:rPr>
        <w:t xml:space="preserve">There is room here only for the briefest indication of the </w:t>
      </w:r>
      <w:r>
        <w:rPr>
          <w:b/>
          <w:u w:val="single"/>
        </w:rPr>
        <w:t>paths not taken</w:t>
      </w:r>
      <w:r>
        <w:rPr>
          <w:u w:val="single"/>
        </w:rPr>
        <w:t xml:space="preserve"> </w:t>
      </w:r>
      <w:r>
        <w:t xml:space="preserve">by the arbiters of recent (post-1960) Francophile theoretical debate. They would include - </w:t>
      </w:r>
      <w:r>
        <w:rPr>
          <w:u w:val="single"/>
        </w:rPr>
        <w:t>for instance</w:t>
      </w:r>
      <w:r>
        <w:t xml:space="preserve"> - Frege's account of the sense/reference distinction, an account altogether more cogent and precise than the standard post-structuralist wisdom;'* the work of philosophers like Saul </w:t>
      </w:r>
      <w:proofErr w:type="spellStart"/>
      <w:r>
        <w:t>Kripke</w:t>
      </w:r>
      <w:proofErr w:type="spellEnd"/>
      <w:r>
        <w:t xml:space="preserve">, Hilary Putnam and Ian Hacking, adopting a variety of positions on the issue of language, meaning and representation, but doing so at a level of informed and rigorous argument far removed from the modish </w:t>
      </w:r>
      <w:proofErr w:type="spellStart"/>
      <w:r>
        <w:t>idées</w:t>
      </w:r>
      <w:proofErr w:type="spellEnd"/>
      <w:r>
        <w:t xml:space="preserve"> recues of recent textualist theory;*-' the debate around issues of historical knowledge in relation to the structures of narrative understanding carried on by thinkers in the broadly 'analytical' camp, but with relevant lessons for literary theorists over-impressed by the </w:t>
      </w:r>
      <w:proofErr w:type="spellStart"/>
      <w:r>
        <w:t>sceptical</w:t>
      </w:r>
      <w:proofErr w:type="spellEnd"/>
      <w:r>
        <w:t xml:space="preserve"> conclusions of Foucault, Hayden White or the New Historicists;14 </w:t>
      </w:r>
      <w:r>
        <w:rPr>
          <w:u w:val="single"/>
        </w:rPr>
        <w:t xml:space="preserve">the sophisticated </w:t>
      </w:r>
      <w:proofErr w:type="spellStart"/>
      <w:r>
        <w:rPr>
          <w:u w:val="single"/>
        </w:rPr>
        <w:t>defence</w:t>
      </w:r>
      <w:proofErr w:type="spellEnd"/>
      <w:r>
        <w:rPr>
          <w:u w:val="single"/>
        </w:rPr>
        <w:t xml:space="preserve"> of a realist outlook in the philosophy and history of science advanced by Roy Bhaskar</w:t>
      </w:r>
      <w:r>
        <w:t xml:space="preserve">;" the tradition of German (mainly Frankfurt) Critical Theory, drawing upon the work of thinkers like Adorno and Habermas, and confronting post-structuralism not only with a full-scale genealogy of its own formative - though unacknowledged -prehistory, but also with a full-scale argued critique of its various demonstrable errors and confusions;26 and even from within the post-structuralist camp, according to current perceptions, those numerous cautionary passages in Derrida's work where he comes out explicitly against any form of the wholesale 'textualist' persuasion, or any such pseudo-deconstructive approach that would treat, for example, poetry, philosophy and history as so many optional "discourses' or 'kinds of writing', indistinguishable in point of truth, method, or protocols of valid reasoning.-'7 That it has displayed such a steadfast indifference to these and other such (by its own lights) irrelevant or obsolete modes of thought may help to explain why post-structuralism has drifted into a largely uncontested entente cordiale with Baudrillard's stance of last-ditch cognitive </w:t>
      </w:r>
      <w:proofErr w:type="spellStart"/>
      <w:r>
        <w:t>scepticism</w:t>
      </w:r>
      <w:proofErr w:type="spellEnd"/>
      <w:r>
        <w:t xml:space="preserve">. </w:t>
      </w:r>
    </w:p>
    <w:p w14:paraId="4C292860" w14:textId="77777777" w:rsidR="00F64BCE" w:rsidRDefault="00F64BCE" w:rsidP="00F64BCE">
      <w:r>
        <w:rPr>
          <w:b/>
          <w:u w:val="single"/>
        </w:rPr>
        <w:lastRenderedPageBreak/>
        <w:t xml:space="preserve">One could start to clear away some of the sources of confusion by pointing out that </w:t>
      </w:r>
      <w:r w:rsidRPr="00951CA2">
        <w:rPr>
          <w:b/>
          <w:highlight w:val="green"/>
          <w:u w:val="single"/>
        </w:rPr>
        <w:t>post-structuralism rests on</w:t>
      </w:r>
      <w:r>
        <w:rPr>
          <w:b/>
          <w:u w:val="single"/>
        </w:rPr>
        <w:t xml:space="preserve"> highly </w:t>
      </w:r>
      <w:r w:rsidRPr="00951CA2">
        <w:rPr>
          <w:b/>
          <w:highlight w:val="green"/>
          <w:u w:val="single"/>
        </w:rPr>
        <w:t>questionable premises</w:t>
      </w:r>
      <w:r>
        <w:t xml:space="preserve">; </w:t>
      </w:r>
      <w:r>
        <w:rPr>
          <w:b/>
          <w:u w:val="single"/>
        </w:rPr>
        <w:t xml:space="preserve">that </w:t>
      </w:r>
      <w:r w:rsidRPr="00951CA2">
        <w:rPr>
          <w:b/>
          <w:highlight w:val="green"/>
          <w:u w:val="single"/>
        </w:rPr>
        <w:t xml:space="preserve">there exist alternative, </w:t>
      </w:r>
      <w:r w:rsidRPr="00951CA2">
        <w:rPr>
          <w:rStyle w:val="Emphasis"/>
          <w:highlight w:val="green"/>
        </w:rPr>
        <w:t xml:space="preserve">more cogent </w:t>
      </w:r>
      <w:r w:rsidRPr="00951CA2">
        <w:rPr>
          <w:b/>
          <w:highlight w:val="green"/>
          <w:u w:val="single"/>
        </w:rPr>
        <w:t>ways</w:t>
      </w:r>
      <w:r>
        <w:rPr>
          <w:b/>
          <w:u w:val="single"/>
        </w:rPr>
        <w:t xml:space="preserve"> </w:t>
      </w:r>
      <w:r w:rsidRPr="00951CA2">
        <w:rPr>
          <w:b/>
          <w:highlight w:val="green"/>
          <w:u w:val="single"/>
        </w:rPr>
        <w:t>of treating</w:t>
      </w:r>
      <w:r>
        <w:rPr>
          <w:b/>
          <w:u w:val="single"/>
        </w:rPr>
        <w:t xml:space="preserve"> the same </w:t>
      </w:r>
      <w:r w:rsidRPr="00951CA2">
        <w:rPr>
          <w:b/>
          <w:highlight w:val="green"/>
          <w:u w:val="single"/>
        </w:rPr>
        <w:t>basic issues</w:t>
      </w:r>
      <w:r>
        <w:t xml:space="preserve">;18 </w:t>
      </w:r>
      <w:r w:rsidRPr="00951CA2">
        <w:rPr>
          <w:b/>
          <w:highlight w:val="green"/>
          <w:u w:val="single"/>
        </w:rPr>
        <w:t>and that Baudrillard's</w:t>
      </w:r>
      <w:r>
        <w:rPr>
          <w:b/>
          <w:u w:val="single"/>
        </w:rPr>
        <w:t xml:space="preserve"> </w:t>
      </w:r>
      <w:r w:rsidRPr="00951CA2">
        <w:rPr>
          <w:b/>
          <w:highlight w:val="green"/>
          <w:u w:val="single"/>
        </w:rPr>
        <w:t xml:space="preserve">theses </w:t>
      </w:r>
      <w:r w:rsidRPr="00951CA2">
        <w:rPr>
          <w:rStyle w:val="Emphasis"/>
          <w:highlight w:val="green"/>
        </w:rPr>
        <w:t>cannot hold up</w:t>
      </w:r>
      <w:r>
        <w:rPr>
          <w:b/>
          <w:u w:val="single"/>
        </w:rPr>
        <w:t xml:space="preserve"> when subjected to any kind of reasoned critical scrutiny. </w:t>
      </w:r>
      <w:proofErr w:type="gramStart"/>
      <w:r>
        <w:t>Of course</w:t>
      </w:r>
      <w:proofErr w:type="gramEnd"/>
      <w:r>
        <w:t xml:space="preserve"> </w:t>
      </w:r>
      <w:r w:rsidRPr="00951CA2">
        <w:rPr>
          <w:highlight w:val="green"/>
          <w:u w:val="single"/>
        </w:rPr>
        <w:t>I am not suggesting</w:t>
      </w:r>
      <w:r>
        <w:rPr>
          <w:u w:val="single"/>
        </w:rPr>
        <w:t xml:space="preserve"> that </w:t>
      </w:r>
      <w:r w:rsidRPr="00951CA2">
        <w:rPr>
          <w:highlight w:val="green"/>
          <w:u w:val="single"/>
        </w:rPr>
        <w:t>the best thing to do</w:t>
      </w:r>
      <w:r>
        <w:t xml:space="preserve"> in these present bad times </w:t>
      </w:r>
      <w:r w:rsidRPr="00951CA2">
        <w:rPr>
          <w:b/>
          <w:highlight w:val="green"/>
          <w:u w:val="single"/>
        </w:rPr>
        <w:t>is to sit around</w:t>
      </w:r>
      <w:r>
        <w:rPr>
          <w:b/>
          <w:u w:val="single"/>
        </w:rPr>
        <w:t xml:space="preserve"> endlessly debating such specialized matters of truth</w:t>
      </w:r>
      <w:r>
        <w:t xml:space="preserve">, language and representation. </w:t>
      </w:r>
      <w:r w:rsidRPr="00951CA2">
        <w:rPr>
          <w:highlight w:val="green"/>
          <w:u w:val="single"/>
        </w:rPr>
        <w:t>Much better leave off</w:t>
      </w:r>
      <w:r>
        <w:rPr>
          <w:u w:val="single"/>
        </w:rPr>
        <w:t xml:space="preserve"> these </w:t>
      </w:r>
      <w:r w:rsidRPr="00951CA2">
        <w:rPr>
          <w:highlight w:val="green"/>
          <w:u w:val="single"/>
        </w:rPr>
        <w:t>discussions</w:t>
      </w:r>
      <w:r>
        <w:t xml:space="preserve"> for now </w:t>
      </w:r>
      <w:r w:rsidRPr="00951CA2">
        <w:rPr>
          <w:b/>
          <w:highlight w:val="green"/>
          <w:u w:val="single"/>
        </w:rPr>
        <w:t>and devote</w:t>
      </w:r>
      <w:r>
        <w:rPr>
          <w:b/>
          <w:u w:val="single"/>
        </w:rPr>
        <w:t xml:space="preserve"> all one's </w:t>
      </w:r>
      <w:r w:rsidRPr="00951CA2">
        <w:rPr>
          <w:b/>
          <w:highlight w:val="green"/>
          <w:u w:val="single"/>
        </w:rPr>
        <w:t>time</w:t>
      </w:r>
      <w:r>
        <w:rPr>
          <w:b/>
          <w:u w:val="single"/>
        </w:rPr>
        <w:t xml:space="preserve"> and energy </w:t>
      </w:r>
      <w:r w:rsidRPr="00951CA2">
        <w:rPr>
          <w:b/>
          <w:highlight w:val="green"/>
          <w:u w:val="single"/>
        </w:rPr>
        <w:t>to protesting the</w:t>
      </w:r>
      <w:r>
        <w:rPr>
          <w:b/>
          <w:u w:val="single"/>
        </w:rPr>
        <w:t xml:space="preserve"> massive </w:t>
      </w:r>
      <w:r w:rsidRPr="00951CA2">
        <w:rPr>
          <w:b/>
          <w:highlight w:val="green"/>
          <w:u w:val="single"/>
        </w:rPr>
        <w:t>injustice of a war</w:t>
      </w:r>
      <w:r>
        <w:rPr>
          <w:b/>
          <w:u w:val="single"/>
        </w:rPr>
        <w:t xml:space="preserve"> </w:t>
      </w:r>
      <w:r>
        <w:t xml:space="preserve">whose causes were inextricably tied up with the history of US and British regional policy; </w:t>
      </w:r>
      <w:r>
        <w:rPr>
          <w:u w:val="single"/>
        </w:rPr>
        <w:t>whose high-sounding justificatory rhetoric was a cover for crude economic self-interest;</w:t>
      </w:r>
      <w:r>
        <w:t xml:space="preserve"> whose conduct involved unprecedented levels of coercive propaganda and mass-media distortion; and whose cost in terms of civilian casualties and environmental impact will most likely never be known, since any details coming back are subject to the tightest 'security' restrictions.</w:t>
      </w:r>
    </w:p>
    <w:p w14:paraId="61FEBB92" w14:textId="77777777" w:rsidR="00F64BCE" w:rsidRDefault="00F64BCE" w:rsidP="00F64BCE">
      <w:r>
        <w:rPr>
          <w:u w:val="single"/>
        </w:rPr>
        <w:t xml:space="preserve">In such circumstances it might seem </w:t>
      </w:r>
      <w:r>
        <w:rPr>
          <w:rStyle w:val="Emphasis"/>
        </w:rPr>
        <w:t>frivolous or worse</w:t>
      </w:r>
      <w:r>
        <w:t xml:space="preserve"> </w:t>
      </w:r>
      <w:r>
        <w:rPr>
          <w:u w:val="single"/>
        </w:rPr>
        <w:t>to make the Gulf War into a pretext for</w:t>
      </w:r>
      <w:r>
        <w:t xml:space="preserve"> yet </w:t>
      </w:r>
      <w:r>
        <w:rPr>
          <w:u w:val="single"/>
        </w:rPr>
        <w:t xml:space="preserve">further </w:t>
      </w:r>
      <w:r>
        <w:rPr>
          <w:rStyle w:val="Emphasis"/>
        </w:rPr>
        <w:t>arcane disputes</w:t>
      </w:r>
      <w:r>
        <w:rPr>
          <w:u w:val="single"/>
        </w:rPr>
        <w:t xml:space="preserve"> about the 'politics of theory'</w:t>
      </w:r>
      <w:r>
        <w:t xml:space="preserve"> or the wider implications of current post-structuralist thought. But the connection will perhaps not seem so remote to anyone who has carried on teaching over these past few months and attempted to convince students of the 'relevance' of theory in matters of real-world moral and political conscience, or the idea that such theories should provide at least a </w:t>
      </w:r>
      <w:proofErr w:type="gramStart"/>
      <w:r>
        <w:t>starting-point</w:t>
      </w:r>
      <w:proofErr w:type="gramEnd"/>
      <w:r>
        <w:t xml:space="preserve"> for argued and principled anti-war protest. After all, </w:t>
      </w:r>
      <w:r>
        <w:rPr>
          <w:u w:val="single"/>
        </w:rPr>
        <w:t xml:space="preserve">these latest notions fall in very readily with a 'postmodern' mood of widespread </w:t>
      </w:r>
      <w:r>
        <w:rPr>
          <w:rStyle w:val="Emphasis"/>
        </w:rPr>
        <w:t>cynical acquiescence</w:t>
      </w:r>
      <w:r>
        <w:t xml:space="preserve">, </w:t>
      </w:r>
      <w:r>
        <w:rPr>
          <w:u w:val="single"/>
        </w:rPr>
        <w:t>a feeling that the war was indeed so utterly unrea</w:t>
      </w:r>
      <w:r>
        <w:t xml:space="preserve">l - so completely removed from our competence to judge as informed readers, </w:t>
      </w:r>
      <w:proofErr w:type="gramStart"/>
      <w:r>
        <w:t>viewers</w:t>
      </w:r>
      <w:proofErr w:type="gramEnd"/>
      <w:r>
        <w:t xml:space="preserve"> or members of a specialized 'interpretive community' - </w:t>
      </w:r>
      <w:r>
        <w:rPr>
          <w:u w:val="single"/>
        </w:rPr>
        <w:t>that nothing we could possibly think or do would have any worthwhile impact</w:t>
      </w:r>
      <w:r>
        <w:t xml:space="preserve"> as a means of contesting the official (media-sponsored) version of events. </w:t>
      </w:r>
      <w:r>
        <w:rPr>
          <w:u w:val="single"/>
        </w:rPr>
        <w:t>One is forced to entertain the suspicion that much of what is currently taught</w:t>
      </w:r>
      <w:r>
        <w:t xml:space="preserve"> in the name of 'radical' literary and cultural theory </w:t>
      </w:r>
      <w:r>
        <w:rPr>
          <w:u w:val="single"/>
        </w:rPr>
        <w:t>is in fact little more than a pedagogic line of least resistance</w:t>
      </w:r>
      <w:r>
        <w:t xml:space="preserve">, a self-deceiving ruse that comes up with all manner of alibis, </w:t>
      </w:r>
      <w:proofErr w:type="gramStart"/>
      <w:r>
        <w:t>pretexts</w:t>
      </w:r>
      <w:proofErr w:type="gramEnd"/>
      <w:r>
        <w:t xml:space="preserve"> and sophistical arguments for avoiding any knowledge of its own involvement in the work of ideological mystification.</w:t>
      </w:r>
    </w:p>
    <w:p w14:paraId="046EC1EF" w14:textId="77777777" w:rsidR="00F64BCE" w:rsidRDefault="00F64BCE" w:rsidP="00F64BCE">
      <w:pPr>
        <w:rPr>
          <w:sz w:val="12"/>
          <w:szCs w:val="12"/>
        </w:rPr>
      </w:pPr>
      <w:proofErr w:type="gramStart"/>
      <w:r>
        <w:rPr>
          <w:u w:val="single"/>
        </w:rPr>
        <w:t>Of course</w:t>
      </w:r>
      <w:proofErr w:type="gramEnd"/>
      <w:r>
        <w:rPr>
          <w:u w:val="single"/>
        </w:rPr>
        <w:t xml:space="preserve"> I am not suggesting</w:t>
      </w:r>
      <w:r>
        <w:t xml:space="preserve"> - absurdly - </w:t>
      </w:r>
      <w:r>
        <w:rPr>
          <w:u w:val="single"/>
        </w:rPr>
        <w:t xml:space="preserve">that this </w:t>
      </w:r>
      <w:proofErr w:type="spellStart"/>
      <w:r>
        <w:rPr>
          <w:rStyle w:val="Emphasis"/>
        </w:rPr>
        <w:t>trahision</w:t>
      </w:r>
      <w:proofErr w:type="spellEnd"/>
      <w:r>
        <w:rPr>
          <w:rStyle w:val="Emphasis"/>
        </w:rPr>
        <w:t xml:space="preserve"> des </w:t>
      </w:r>
      <w:proofErr w:type="spellStart"/>
      <w:r>
        <w:rPr>
          <w:rStyle w:val="Emphasis"/>
        </w:rPr>
        <w:t>clercs</w:t>
      </w:r>
      <w:r>
        <w:rPr>
          <w:u w:val="single"/>
        </w:rPr>
        <w:t xml:space="preserve"> is a </w:t>
      </w:r>
      <w:proofErr w:type="spellEnd"/>
      <w:r>
        <w:rPr>
          <w:u w:val="single"/>
        </w:rPr>
        <w:t>direct result of over-exposure to post-structuralist ideas</w:t>
      </w:r>
      <w:r>
        <w:t xml:space="preserve">, or that a better understanding of the philosophic issues would automatically produce the desired change of attitude. </w:t>
      </w:r>
      <w:r>
        <w:rPr>
          <w:b/>
          <w:u w:val="single"/>
        </w:rPr>
        <w:t xml:space="preserve">Still, it should be cause for some rueful reflection on the part of left </w:t>
      </w:r>
      <w:r>
        <w:t xml:space="preserve">- </w:t>
      </w:r>
      <w:r>
        <w:lastRenderedPageBreak/>
        <w:t xml:space="preserve">wing intellectuals </w:t>
      </w:r>
      <w:r>
        <w:rPr>
          <w:u w:val="single"/>
        </w:rPr>
        <w:t xml:space="preserve">that </w:t>
      </w:r>
      <w:r w:rsidRPr="00951CA2">
        <w:rPr>
          <w:highlight w:val="green"/>
          <w:u w:val="single"/>
        </w:rPr>
        <w:t>'theory'</w:t>
      </w:r>
      <w:r>
        <w:t xml:space="preserve"> (or so much of what nowadays passes for advanced theoretical wisdom) </w:t>
      </w:r>
      <w:r w:rsidRPr="00951CA2">
        <w:rPr>
          <w:highlight w:val="green"/>
          <w:u w:val="single"/>
        </w:rPr>
        <w:t xml:space="preserve">has shown itself not only </w:t>
      </w:r>
      <w:r w:rsidRPr="00951CA2">
        <w:rPr>
          <w:rStyle w:val="Emphasis"/>
          <w:highlight w:val="green"/>
        </w:rPr>
        <w:t>ill-equipped</w:t>
      </w:r>
      <w:r>
        <w:rPr>
          <w:u w:val="single"/>
        </w:rPr>
        <w:t xml:space="preserve"> </w:t>
      </w:r>
      <w:r w:rsidRPr="00951CA2">
        <w:rPr>
          <w:highlight w:val="green"/>
          <w:u w:val="single"/>
        </w:rPr>
        <w:t>to mount any kind of effective</w:t>
      </w:r>
      <w:r>
        <w:rPr>
          <w:u w:val="single"/>
        </w:rPr>
        <w:t xml:space="preserve"> critical </w:t>
      </w:r>
      <w:r w:rsidRPr="00951CA2">
        <w:rPr>
          <w:highlight w:val="green"/>
          <w:u w:val="single"/>
        </w:rPr>
        <w:t>resistance</w:t>
      </w:r>
      <w:r>
        <w:t xml:space="preserve">, </w:t>
      </w:r>
      <w:r w:rsidRPr="00951CA2">
        <w:rPr>
          <w:highlight w:val="green"/>
          <w:u w:val="single"/>
        </w:rPr>
        <w:t>but</w:t>
      </w:r>
      <w:r>
        <w:t xml:space="preserve"> </w:t>
      </w:r>
      <w:r>
        <w:rPr>
          <w:u w:val="single"/>
        </w:rPr>
        <w:t xml:space="preserve">also </w:t>
      </w:r>
      <w:r w:rsidRPr="00951CA2">
        <w:rPr>
          <w:highlight w:val="green"/>
          <w:u w:val="single"/>
        </w:rPr>
        <w:t>quite capable of lending support to neo-pragmatist</w:t>
      </w:r>
      <w:r>
        <w:rPr>
          <w:u w:val="single"/>
        </w:rPr>
        <w:t xml:space="preserve"> or consensus-based </w:t>
      </w:r>
      <w:r w:rsidRPr="00951CA2">
        <w:rPr>
          <w:highlight w:val="green"/>
          <w:u w:val="single"/>
        </w:rPr>
        <w:t xml:space="preserve">doctrines which would </w:t>
      </w:r>
      <w:r w:rsidRPr="00951CA2">
        <w:rPr>
          <w:b/>
          <w:highlight w:val="green"/>
          <w:u w:val="single"/>
        </w:rPr>
        <w:t>render such resistance</w:t>
      </w:r>
      <w:r>
        <w:rPr>
          <w:b/>
          <w:u w:val="single"/>
        </w:rPr>
        <w:t xml:space="preserve"> strictly </w:t>
      </w:r>
      <w:r w:rsidRPr="00951CA2">
        <w:rPr>
          <w:b/>
          <w:highlight w:val="green"/>
          <w:u w:val="single"/>
        </w:rPr>
        <w:t>unthinkable</w:t>
      </w:r>
      <w:r>
        <w:t xml:space="preserve">. </w:t>
      </w:r>
      <w:r>
        <w:rPr>
          <w:u w:val="single"/>
        </w:rPr>
        <w:t>Nor is this in any way surprising, given its pervasive anti-realist drift</w:t>
      </w:r>
      <w:r>
        <w:rPr>
          <w:b/>
          <w:u w:val="single"/>
        </w:rPr>
        <w:t xml:space="preserve">, its rejection of truth-claims or validity </w:t>
      </w:r>
      <w:r>
        <w:t xml:space="preserve">conditions of whatever kind, and its attitude of thoroughgoing Nietzschean contempt for the values of 'liberal-humanist" thought. </w:t>
      </w:r>
      <w:r>
        <w:rPr>
          <w:u w:val="single"/>
        </w:rPr>
        <w:t>Merely to use concepts such as conscience</w:t>
      </w:r>
      <w:r>
        <w:t xml:space="preserve">, good faith, </w:t>
      </w:r>
      <w:r>
        <w:rPr>
          <w:u w:val="single"/>
        </w:rPr>
        <w:t>responsibility, or ethical judgment in the presence of right-thinking orthodox post-structuralists</w:t>
      </w:r>
      <w:r>
        <w:t xml:space="preserve"> </w:t>
      </w:r>
      <w:r>
        <w:rPr>
          <w:u w:val="single"/>
        </w:rPr>
        <w:t>is to find oneself treated with pitying fondness as a relic of that old 'Enlightenment' discourse</w:t>
      </w:r>
      <w:r>
        <w:t xml:space="preserve">. </w:t>
      </w:r>
      <w:r>
        <w:rPr>
          <w:sz w:val="12"/>
          <w:szCs w:val="12"/>
        </w:rPr>
        <w:t xml:space="preserve">For if - as their argument standardly goes - the autonomous subject has now been dispersed into a range of plural, polymorphous 'subject-positions' inscribed within language or existing solely as figments of this or that constitutive discourse, then of course there is no question of those values surviving as anything but a species of chronic self-delusion, a form of 'imaginary' specular investment whose claims have long since been deconstructed through the insights of psychoanalysis, structural linguistics, Foucauldian discourse-theory etc." </w:t>
      </w:r>
      <w:proofErr w:type="gramStart"/>
      <w:r>
        <w:rPr>
          <w:sz w:val="12"/>
          <w:szCs w:val="12"/>
        </w:rPr>
        <w:t>Thus</w:t>
      </w:r>
      <w:proofErr w:type="gramEnd"/>
      <w:r>
        <w:rPr>
          <w:sz w:val="12"/>
          <w:szCs w:val="12"/>
        </w:rPr>
        <w:t xml:space="preserve"> the so-called 'postmodern condition' applies just as much to issues of ethics and politics as to matters of an epistemological import. That is to say, there is no getting outside the 'discourse' - or the existing range of discursive subject-positions - whose limits are inescapably (in Wittgenstein's phrase) 'the limits of our world", and which therefore set the terms for any meaningful debate about truth, reality, or ethical values. Least of all can we hang on to the Enlightenment (more specifically, the Kantian) project of adjudicating questions in these various domains by appealing to a critical 'doctrine of the faculties', one that would seek to establish the legitimate reach of cognitive (theoretical) understanding on the one hand, and practical (ethical) reason on the other. For this would appear nothing more than an instance of retrograde wishful thinking, an attempt to restore the flagging self-esteem of those old-style 'universal intellectuals' whose representative role — or whose entitlement to speak on behalf of other, less enlightened individuals – was always (as Foucault maintains) a self-aggrandizing myth of their own invention.30</w:t>
      </w:r>
    </w:p>
    <w:p w14:paraId="2812A4E6" w14:textId="77777777" w:rsidR="00F64BCE" w:rsidRDefault="00F64BCE" w:rsidP="00F64BCE">
      <w:r>
        <w:rPr>
          <w:sz w:val="12"/>
          <w:szCs w:val="12"/>
        </w:rPr>
        <w:t xml:space="preserve">Of course (here are important distinctions to be marked along this path toward the current fashion for attacking Enlightenment reason and all its works. I should not wish to deny that, in Foucault s case the scaled-down role of 'specific intellectual' went along with a genuine practical commitment to various projects of social and political reform notably in the fields of psychiatric medicine, penal institutions, and the structures of oppressive power/knowledge bound up with issues of gender-role identity. And the same applies to thinkers of a kindred persuasion - Edward Said pre-eminent among them - who have argued convincingly for a 'micro-politics' of localized engagement and resistance, a practice based on the close reading of textual or archival sources, and the critique of those deep-laid racial and cultural stereotypes that constitute the discourse of Western </w:t>
      </w:r>
      <w:proofErr w:type="gramStart"/>
      <w:r>
        <w:rPr>
          <w:sz w:val="12"/>
          <w:szCs w:val="12"/>
        </w:rPr>
        <w:t>Orientalism.*</w:t>
      </w:r>
      <w:proofErr w:type="gramEnd"/>
      <w:r>
        <w:rPr>
          <w:sz w:val="12"/>
          <w:szCs w:val="12"/>
        </w:rPr>
        <w:t xml:space="preserve">1 Clearly it would be wrong to lump these thinkers together with Baudrillard. </w:t>
      </w:r>
      <w:r>
        <w:t xml:space="preserve">But </w:t>
      </w:r>
      <w:r w:rsidRPr="00951CA2">
        <w:rPr>
          <w:highlight w:val="green"/>
          <w:u w:val="single"/>
        </w:rPr>
        <w:t>it is a different matter when such arguments are</w:t>
      </w:r>
      <w:r>
        <w:rPr>
          <w:u w:val="single"/>
        </w:rPr>
        <w:t xml:space="preserve"> </w:t>
      </w:r>
      <w:r w:rsidRPr="00951CA2">
        <w:rPr>
          <w:highlight w:val="green"/>
          <w:u w:val="single"/>
        </w:rPr>
        <w:t>recycled</w:t>
      </w:r>
      <w:r>
        <w:rPr>
          <w:u w:val="single"/>
        </w:rPr>
        <w:t xml:space="preserve"> in pre-packaged</w:t>
      </w:r>
      <w:r>
        <w:t xml:space="preserve"> </w:t>
      </w:r>
      <w:r>
        <w:rPr>
          <w:u w:val="single"/>
        </w:rPr>
        <w:t>form by theorists</w:t>
      </w:r>
      <w:r>
        <w:t xml:space="preserve"> </w:t>
      </w:r>
      <w:r>
        <w:rPr>
          <w:u w:val="single"/>
        </w:rPr>
        <w:t xml:space="preserve">who possess nothing like the same degree of scholarly or </w:t>
      </w:r>
      <w:proofErr w:type="spellStart"/>
      <w:r>
        <w:rPr>
          <w:u w:val="single"/>
        </w:rPr>
        <w:t>ethico</w:t>
      </w:r>
      <w:proofErr w:type="spellEnd"/>
      <w:r>
        <w:rPr>
          <w:u w:val="single"/>
        </w:rPr>
        <w:t>-political commitment</w:t>
      </w:r>
      <w:r>
        <w:t xml:space="preserve">. </w:t>
      </w:r>
      <w:r>
        <w:rPr>
          <w:b/>
          <w:u w:val="single"/>
        </w:rPr>
        <w:t xml:space="preserve">For </w:t>
      </w:r>
      <w:r w:rsidRPr="00951CA2">
        <w:rPr>
          <w:b/>
          <w:highlight w:val="green"/>
          <w:u w:val="single"/>
        </w:rPr>
        <w:t>what</w:t>
      </w:r>
      <w:r>
        <w:rPr>
          <w:b/>
          <w:u w:val="single"/>
        </w:rPr>
        <w:t xml:space="preserve"> often </w:t>
      </w:r>
      <w:r w:rsidRPr="00951CA2">
        <w:rPr>
          <w:b/>
          <w:highlight w:val="green"/>
          <w:u w:val="single"/>
        </w:rPr>
        <w:t xml:space="preserve">results is a </w:t>
      </w:r>
      <w:r w:rsidRPr="00951CA2">
        <w:rPr>
          <w:rStyle w:val="Emphasis"/>
          <w:highlight w:val="green"/>
        </w:rPr>
        <w:t>half-baked mixture of ideas</w:t>
      </w:r>
      <w:r>
        <w:rPr>
          <w:rStyle w:val="Emphasis"/>
        </w:rPr>
        <w:t xml:space="preserve"> </w:t>
      </w:r>
      <w:r w:rsidRPr="00951CA2">
        <w:rPr>
          <w:b/>
          <w:highlight w:val="green"/>
          <w:u w:val="single"/>
        </w:rPr>
        <w:t>picked up from the latest fashionable sources,</w:t>
      </w:r>
      <w:r>
        <w:rPr>
          <w:b/>
          <w:u w:val="single"/>
        </w:rPr>
        <w:t xml:space="preserve"> or a series of slogans</w:t>
      </w:r>
      <w:r>
        <w:t xml:space="preserve"> </w:t>
      </w:r>
      <w:r>
        <w:rPr>
          <w:b/>
          <w:u w:val="single"/>
        </w:rPr>
        <w:t>to the general effect that 'truth* and 'reality' are obsolete ideas,</w:t>
      </w:r>
      <w:r>
        <w:t xml:space="preserve"> </w:t>
      </w:r>
      <w:r>
        <w:rPr>
          <w:u w:val="single"/>
        </w:rPr>
        <w:t>that knowledge is always and everywhere a function of the epistemic will-to-power,</w:t>
      </w:r>
      <w:r>
        <w:t xml:space="preserve"> and that history is nothing but a fictive construct out of the various 'discourses' that jostle for supremacy from one period to the next. </w:t>
      </w:r>
      <w:r>
        <w:rPr>
          <w:u w:val="single"/>
        </w:rPr>
        <w:t xml:space="preserve">And </w:t>
      </w:r>
      <w:proofErr w:type="gramStart"/>
      <w:r>
        <w:rPr>
          <w:u w:val="single"/>
        </w:rPr>
        <w:t>so</w:t>
      </w:r>
      <w:proofErr w:type="gramEnd"/>
      <w:r>
        <w:rPr>
          <w:u w:val="single"/>
        </w:rPr>
        <w:t xml:space="preserve"> it has come about that a thinker like Baudrillard can proffer his ridiculous 'theses' on the Gulf War with every confidence that they will gain wide attention among watchers of the postmodern cultural scene.</w:t>
      </w:r>
    </w:p>
    <w:p w14:paraId="6E4CD26F" w14:textId="77777777" w:rsidR="00F64BCE" w:rsidRDefault="00F64BCE" w:rsidP="00F64BCE"/>
    <w:p w14:paraId="036ED19B" w14:textId="77777777" w:rsidR="00F64BCE" w:rsidRDefault="00F64BCE" w:rsidP="00F64BCE">
      <w:pPr>
        <w:pStyle w:val="Heading3"/>
        <w:jc w:val="left"/>
        <w:rPr>
          <w:rFonts w:asciiTheme="majorHAnsi" w:hAnsiTheme="majorHAnsi" w:cstheme="majorHAnsi"/>
          <w:color w:val="000000" w:themeColor="text1"/>
        </w:rPr>
      </w:pPr>
    </w:p>
    <w:p w14:paraId="2957391D" w14:textId="5A72DC00" w:rsidR="00D75249" w:rsidRPr="00C41695" w:rsidRDefault="00D75249" w:rsidP="00D75249">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Plan</w:t>
      </w:r>
    </w:p>
    <w:p w14:paraId="1236CE34" w14:textId="77777777" w:rsidR="00D75249" w:rsidRPr="00AD4C5F" w:rsidRDefault="00D75249" w:rsidP="00D75249">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5B914B00" w14:textId="77777777" w:rsidR="00D75249" w:rsidRPr="00AD4C5F" w:rsidRDefault="00D75249" w:rsidP="00D75249">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6FF71BFC" w14:textId="77777777" w:rsidR="00D75249" w:rsidRPr="00AD4C5F" w:rsidRDefault="00D75249" w:rsidP="00D75249">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75F97C58" w14:textId="77777777" w:rsidR="00D75249" w:rsidRPr="00AD4C5F" w:rsidRDefault="00D75249" w:rsidP="00D75249">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9636D3">
        <w:rPr>
          <w:rFonts w:asciiTheme="majorHAnsi" w:hAnsiTheme="majorHAnsi" w:cstheme="majorHAnsi"/>
          <w:b/>
          <w:bCs/>
          <w:color w:val="000000" w:themeColor="text1"/>
          <w:highlight w:val="green"/>
          <w:u w:val="single"/>
        </w:rPr>
        <w:t>The text of Article II represents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9636D3">
        <w:rPr>
          <w:rFonts w:asciiTheme="majorHAnsi" w:hAnsiTheme="majorHAnsi" w:cstheme="majorHAnsi"/>
          <w:b/>
          <w:bCs/>
          <w:color w:val="000000" w:themeColor="text1"/>
          <w:highlight w:val="green"/>
          <w:u w:val="single"/>
        </w:rPr>
        <w:t>free exploration</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9636D3">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9636D3">
        <w:rPr>
          <w:rFonts w:asciiTheme="majorHAnsi" w:hAnsiTheme="majorHAnsi" w:cstheme="majorHAnsi"/>
          <w:b/>
          <w:bCs/>
          <w:color w:val="000000" w:themeColor="text1"/>
          <w:highlight w:val="green"/>
          <w:u w:val="single"/>
        </w:rPr>
        <w:t>makes clear that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9636D3">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9636D3">
        <w:rPr>
          <w:rFonts w:asciiTheme="majorHAnsi" w:hAnsiTheme="majorHAnsi" w:cstheme="majorHAnsi"/>
          <w:b/>
          <w:bCs/>
          <w:color w:val="000000" w:themeColor="text1"/>
          <w:highlight w:val="green"/>
          <w:u w:val="single"/>
        </w:rPr>
        <w:t>law allowing</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9636D3">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9636D3">
        <w:rPr>
          <w:rFonts w:asciiTheme="majorHAnsi" w:hAnsiTheme="majorHAnsi" w:cstheme="majorHAnsi"/>
          <w:b/>
          <w:bCs/>
          <w:color w:val="000000" w:themeColor="text1"/>
          <w:highlight w:val="green"/>
          <w:u w:val="single"/>
        </w:rPr>
        <w:t>do not apply to</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9636D3">
        <w:rPr>
          <w:rFonts w:asciiTheme="majorHAnsi" w:hAnsiTheme="majorHAnsi" w:cstheme="majorHAnsi"/>
          <w:b/>
          <w:bCs/>
          <w:color w:val="000000" w:themeColor="text1"/>
          <w:highlight w:val="green"/>
          <w:u w:val="single"/>
        </w:rPr>
        <w:t>space</w:t>
      </w:r>
      <w:r w:rsidRPr="009636D3">
        <w:rPr>
          <w:rFonts w:asciiTheme="majorHAnsi" w:hAnsiTheme="majorHAnsi" w:cstheme="majorHAnsi"/>
          <w:b/>
          <w:bCs/>
          <w:color w:val="000000" w:themeColor="text1"/>
          <w:sz w:val="14"/>
          <w:highlight w:val="green"/>
        </w:rPr>
        <w:t>.</w:t>
      </w:r>
      <w:r w:rsidRPr="009636D3">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9636D3">
        <w:rPr>
          <w:rFonts w:asciiTheme="majorHAnsi" w:hAnsiTheme="majorHAnsi" w:cstheme="majorHAnsi"/>
          <w:b/>
          <w:bCs/>
          <w:color w:val="000000" w:themeColor="text1"/>
          <w:highlight w:val="green"/>
          <w:u w:val="single"/>
        </w:rPr>
        <w:t>while Article II forbids</w:t>
      </w:r>
      <w:r w:rsidRPr="009636D3">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9636D3">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9636D3">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9636D3">
        <w:rPr>
          <w:rFonts w:asciiTheme="majorHAnsi" w:hAnsiTheme="majorHAnsi" w:cstheme="majorHAnsi"/>
          <w:b/>
          <w:bCs/>
          <w:color w:val="000000" w:themeColor="text1"/>
          <w:highlight w:val="green"/>
          <w:u w:val="single"/>
        </w:rPr>
        <w:t>it does not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9636D3">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9636D3">
        <w:rPr>
          <w:rFonts w:asciiTheme="majorHAnsi" w:hAnsiTheme="majorHAnsi" w:cstheme="majorHAnsi"/>
          <w:b/>
          <w:bCs/>
          <w:color w:val="000000" w:themeColor="text1"/>
          <w:highlight w:val="green"/>
          <w:u w:val="single"/>
        </w:rPr>
        <w:t>mention</w:t>
      </w:r>
      <w:r w:rsidRPr="009636D3">
        <w:rPr>
          <w:rFonts w:asciiTheme="majorHAnsi" w:hAnsiTheme="majorHAnsi" w:cstheme="majorHAnsi"/>
          <w:color w:val="000000" w:themeColor="text1"/>
          <w:highlight w:val="green"/>
          <w:u w:val="single"/>
        </w:rPr>
        <w:t xml:space="preserve"> </w:t>
      </w:r>
      <w:r w:rsidRPr="009636D3">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9636D3">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a general consensus on the fact that </w:t>
      </w:r>
      <w:r w:rsidRPr="009636D3">
        <w:rPr>
          <w:rFonts w:asciiTheme="majorHAnsi" w:hAnsiTheme="majorHAnsi" w:cstheme="majorHAnsi"/>
          <w:b/>
          <w:bCs/>
          <w:color w:val="000000" w:themeColor="text1"/>
          <w:highlight w:val="green"/>
          <w:u w:val="single"/>
        </w:rPr>
        <w:t>both national appropriation and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9636D3">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9636D3">
        <w:rPr>
          <w:rFonts w:asciiTheme="majorHAnsi" w:hAnsiTheme="majorHAnsi" w:cstheme="majorHAnsi"/>
          <w:b/>
          <w:bCs/>
          <w:color w:val="000000" w:themeColor="text1"/>
          <w:highlight w:val="green"/>
          <w:u w:val="single"/>
        </w:rPr>
        <w:t>Private entities are allowed to carry out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9636D3">
        <w:rPr>
          <w:rFonts w:asciiTheme="majorHAnsi" w:hAnsiTheme="majorHAnsi" w:cstheme="majorHAnsi"/>
          <w:b/>
          <w:bCs/>
          <w:color w:val="000000" w:themeColor="text1"/>
          <w:highlight w:val="green"/>
          <w:u w:val="single"/>
        </w:rPr>
        <w:t xml:space="preserve">activities </w:t>
      </w:r>
      <w:r w:rsidRPr="009636D3">
        <w:rPr>
          <w:rFonts w:asciiTheme="majorHAnsi" w:hAnsiTheme="majorHAnsi" w:cstheme="majorHAnsi"/>
          <w:b/>
          <w:bCs/>
          <w:color w:val="000000" w:themeColor="text1"/>
          <w:highlight w:val="green"/>
          <w:u w:val="single"/>
        </w:rPr>
        <w:lastRenderedPageBreak/>
        <w:t>but</w:t>
      </w:r>
      <w:r w:rsidRPr="00AD4C5F">
        <w:rPr>
          <w:rFonts w:asciiTheme="majorHAnsi" w:hAnsiTheme="majorHAnsi" w:cstheme="majorHAnsi"/>
          <w:color w:val="000000" w:themeColor="text1"/>
          <w:u w:val="single"/>
        </w:rPr>
        <w:t xml:space="preserve">, according to Article VI of the Outer Space Treaty, they </w:t>
      </w:r>
      <w:r w:rsidRPr="009636D3">
        <w:rPr>
          <w:rFonts w:asciiTheme="majorHAnsi" w:hAnsiTheme="majorHAnsi" w:cstheme="majorHAnsi"/>
          <w:b/>
          <w:bCs/>
          <w:color w:val="000000" w:themeColor="text1"/>
          <w:highlight w:val="green"/>
          <w:u w:val="single"/>
        </w:rPr>
        <w:t>must be authorized</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9636D3">
        <w:rPr>
          <w:rFonts w:asciiTheme="majorHAnsi" w:hAnsiTheme="majorHAnsi" w:cstheme="majorHAnsi"/>
          <w:b/>
          <w:bCs/>
          <w:color w:val="000000" w:themeColor="text1"/>
          <w:highlight w:val="green"/>
          <w:u w:val="single"/>
        </w:rPr>
        <w:t>by the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9636D3">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9636D3">
        <w:rPr>
          <w:rFonts w:asciiTheme="majorHAnsi" w:hAnsiTheme="majorHAnsi" w:cstheme="majorHAnsi"/>
          <w:b/>
          <w:bCs/>
          <w:color w:val="000000" w:themeColor="text1"/>
          <w:highlight w:val="green"/>
          <w:u w:val="single"/>
        </w:rPr>
        <w:t>the prohibition of national</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9636D3">
        <w:rPr>
          <w:rFonts w:asciiTheme="majorHAnsi" w:hAnsiTheme="majorHAnsi" w:cstheme="majorHAnsi"/>
          <w:b/>
          <w:bCs/>
          <w:color w:val="000000" w:themeColor="text1"/>
          <w:highlight w:val="green"/>
          <w:u w:val="single"/>
        </w:rPr>
        <w:t>implies prohibition of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AD4C5F">
        <w:rPr>
          <w:rFonts w:asciiTheme="majorHAnsi" w:hAnsiTheme="majorHAnsi" w:cstheme="majorHAnsi"/>
          <w:color w:val="000000" w:themeColor="text1"/>
          <w:sz w:val="14"/>
        </w:rPr>
        <w:t>that three basic principles</w:t>
      </w:r>
      <w:proofErr w:type="gramEnd"/>
      <w:r w:rsidRPr="00AD4C5F">
        <w:rPr>
          <w:rFonts w:asciiTheme="majorHAnsi" w:hAnsiTheme="majorHAnsi" w:cstheme="majorHAnsi"/>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9636D3">
        <w:rPr>
          <w:rFonts w:asciiTheme="majorHAnsi" w:hAnsiTheme="majorHAnsi" w:cstheme="majorHAnsi"/>
          <w:b/>
          <w:bCs/>
          <w:color w:val="000000" w:themeColor="text1"/>
          <w:highlight w:val="green"/>
          <w:u w:val="single"/>
        </w:rPr>
        <w:t>prohibition of appropriation of outer space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9636D3">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9636D3">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9636D3">
        <w:rPr>
          <w:rFonts w:asciiTheme="majorHAnsi" w:hAnsiTheme="majorHAnsi" w:cstheme="majorHAnsi"/>
          <w:b/>
          <w:bCs/>
          <w:color w:val="000000" w:themeColor="text1"/>
          <w:highlight w:val="green"/>
          <w:u w:val="single"/>
        </w:rPr>
        <w:t>space emerges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F242816" w14:textId="77777777" w:rsidR="00D75249" w:rsidRPr="00AD4C5F" w:rsidRDefault="00D75249" w:rsidP="00D75249">
      <w:pPr>
        <w:rPr>
          <w:rFonts w:asciiTheme="majorHAnsi" w:hAnsiTheme="majorHAnsi" w:cstheme="majorHAnsi"/>
          <w:color w:val="000000" w:themeColor="text1"/>
          <w:sz w:val="14"/>
        </w:rPr>
      </w:pPr>
    </w:p>
    <w:p w14:paraId="2922D864" w14:textId="77777777" w:rsidR="00D75249" w:rsidRPr="00AD4C5F" w:rsidRDefault="00D75249" w:rsidP="00D75249">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38D44CAB" w14:textId="77777777" w:rsidR="00D75249" w:rsidRPr="00355308" w:rsidRDefault="00D75249" w:rsidP="00D75249">
      <w:pPr>
        <w:pStyle w:val="Heading4"/>
        <w:rPr>
          <w:rFonts w:cs="Calibr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438E1BE1" w14:textId="77777777" w:rsidR="00D75249" w:rsidRPr="00355308" w:rsidRDefault="00D75249" w:rsidP="00D75249">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3DD065D3" w14:textId="77777777" w:rsidR="00D75249" w:rsidRPr="00355308" w:rsidRDefault="00D75249" w:rsidP="00D75249">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lastRenderedPageBreak/>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EDF1662" w14:textId="77777777" w:rsidR="00D75249" w:rsidRPr="00355308" w:rsidRDefault="00D75249" w:rsidP="00D75249">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F6A996C" w14:textId="77777777" w:rsidR="00D75249" w:rsidRPr="00355308" w:rsidRDefault="00D75249" w:rsidP="00D75249">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478CACC2" w14:textId="77777777" w:rsidR="00D75249" w:rsidRPr="00355308" w:rsidRDefault="00D75249" w:rsidP="00D75249">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w:t>
      </w:r>
      <w:r w:rsidRPr="00355308">
        <w:rPr>
          <w:rStyle w:val="StyleUnderline"/>
        </w:rPr>
        <w:lastRenderedPageBreak/>
        <w:t>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ACC7739" w14:textId="77777777" w:rsidR="00D75249" w:rsidRPr="00355308" w:rsidRDefault="00D75249" w:rsidP="00D75249">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1106C35D" w14:textId="77777777" w:rsidR="00D75249" w:rsidRPr="00355308" w:rsidRDefault="00D75249" w:rsidP="00D75249">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B8191CA" w14:textId="77777777" w:rsidR="00D75249" w:rsidRPr="00355308" w:rsidRDefault="00D75249" w:rsidP="00D75249">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w:t>
      </w:r>
      <w:r w:rsidRPr="00355308">
        <w:rPr>
          <w:color w:val="000000" w:themeColor="text1"/>
          <w:sz w:val="16"/>
        </w:rPr>
        <w:lastRenderedPageBreak/>
        <w:t>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lastRenderedPageBreak/>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xml:space="preserve">, growing technological adeptness has made space mining inevitable and, therefore, the question is no </w:t>
      </w:r>
      <w:r w:rsidRPr="00355308">
        <w:rPr>
          <w:rStyle w:val="StyleUnderline"/>
          <w:color w:val="000000" w:themeColor="text1"/>
        </w:rPr>
        <w:lastRenderedPageBreak/>
        <w:t>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lastRenderedPageBreak/>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4C2C567" w14:textId="77777777" w:rsidR="00D75249" w:rsidRPr="00AD4C5F" w:rsidRDefault="00D75249" w:rsidP="00D7524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F1BE425" w14:textId="77777777" w:rsidR="00D75249" w:rsidRPr="00AD4C5F" w:rsidRDefault="00D75249" w:rsidP="00D75249">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C0C5693" w14:textId="77777777" w:rsidR="00D75249" w:rsidRPr="00AD4C5F" w:rsidRDefault="00D75249" w:rsidP="00D75249">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 xml:space="preserve">Those corporations will be looking to the nation-state to </w:t>
      </w:r>
      <w:r w:rsidRPr="00AD4C5F">
        <w:rPr>
          <w:rStyle w:val="StyleUnderline"/>
          <w:rFonts w:asciiTheme="majorHAnsi" w:hAnsiTheme="majorHAnsi" w:cstheme="majorHAnsi"/>
          <w:color w:val="000000" w:themeColor="text1"/>
        </w:rPr>
        <w:lastRenderedPageBreak/>
        <w:t>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30623E6A" w14:textId="77777777" w:rsidR="00D75249" w:rsidRPr="00AD4C5F" w:rsidRDefault="00D75249" w:rsidP="00D7524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4012979" w14:textId="77777777" w:rsidR="00D75249" w:rsidRPr="00AD4C5F" w:rsidRDefault="00D75249" w:rsidP="00D75249">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BA0CCF0" w14:textId="77777777" w:rsidR="00D75249" w:rsidRDefault="00D75249" w:rsidP="00D75249">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w:t>
      </w:r>
      <w:r w:rsidRPr="00AD4C5F">
        <w:rPr>
          <w:rStyle w:val="StyleUnderline"/>
          <w:rFonts w:asciiTheme="majorHAnsi" w:hAnsiTheme="majorHAnsi" w:cstheme="majorHAnsi"/>
        </w:rPr>
        <w:lastRenderedPageBreak/>
        <w:t xml:space="preserve">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2E3060D" w14:textId="77777777" w:rsidR="00D75249" w:rsidRDefault="00D75249" w:rsidP="00D75249">
      <w:pPr>
        <w:pStyle w:val="Heading4"/>
      </w:pPr>
      <w:r>
        <w:t>Competition -- Resources in space explodes geopolitical tensions, escalates through satellite use and posturing, and detracts from public interest</w:t>
      </w:r>
    </w:p>
    <w:p w14:paraId="3A6C0C18" w14:textId="77777777" w:rsidR="00D75249" w:rsidRPr="00ED23DB" w:rsidRDefault="00D75249" w:rsidP="00D75249">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5E18D9B8" w14:textId="77777777" w:rsidR="00D75249" w:rsidRPr="007B1BF6" w:rsidRDefault="00D75249" w:rsidP="00D75249">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7A656259" w14:textId="77777777" w:rsidR="00D75249" w:rsidRDefault="00D75249" w:rsidP="00D75249">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1E7AEFDD" w14:textId="77777777" w:rsidR="00D75249" w:rsidRPr="007B1BF6" w:rsidRDefault="00D75249" w:rsidP="00D75249">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6D50AAC1" w14:textId="77777777" w:rsidR="00D75249" w:rsidRPr="007B1BF6" w:rsidRDefault="00D75249" w:rsidP="00D75249">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4AB3942A" w14:textId="77777777" w:rsidR="00D75249" w:rsidRPr="007B1BF6" w:rsidRDefault="00D75249" w:rsidP="00D75249">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6647F861" w14:textId="77777777" w:rsidR="00D75249" w:rsidRPr="007B1BF6" w:rsidRDefault="00D75249" w:rsidP="00D75249">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72109B5E" w14:textId="77777777" w:rsidR="00D75249" w:rsidRPr="007B1BF6" w:rsidRDefault="00D75249" w:rsidP="00D75249">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02256834" w14:textId="77777777" w:rsidR="00D75249" w:rsidRPr="007B1BF6" w:rsidRDefault="00D75249" w:rsidP="00D75249">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701B3A86" w14:textId="77777777" w:rsidR="00D75249" w:rsidRDefault="00D75249" w:rsidP="00D75249">
      <w:pPr>
        <w:spacing w:after="0" w:line="240" w:lineRule="auto"/>
      </w:pPr>
    </w:p>
    <w:p w14:paraId="5FA12A41" w14:textId="77777777" w:rsidR="00D75249" w:rsidRDefault="00D75249" w:rsidP="00D75249">
      <w:pPr>
        <w:pStyle w:val="Heading4"/>
        <w:rPr>
          <w:u w:val="single"/>
        </w:rPr>
      </w:pPr>
      <w:r>
        <w:t>Independently, that checks any of their mining good offense</w:t>
      </w:r>
    </w:p>
    <w:p w14:paraId="44DEEF08" w14:textId="77777777" w:rsidR="00D75249" w:rsidRPr="009F0BBF" w:rsidRDefault="00D75249" w:rsidP="00D75249">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3784E391" w14:textId="77777777" w:rsidR="00D75249" w:rsidRPr="00B63AB5" w:rsidRDefault="00D75249" w:rsidP="00D75249">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001B0D78" w14:textId="77777777" w:rsidR="00D75249" w:rsidRDefault="00D75249" w:rsidP="00D75249">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lastRenderedPageBreak/>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8E05544" w14:textId="77777777" w:rsidR="00D75249" w:rsidRPr="00AD4C5F" w:rsidRDefault="00D75249" w:rsidP="00D7524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133CCAC" w14:textId="77777777" w:rsidR="00D75249" w:rsidRPr="00AD4C5F" w:rsidRDefault="00D75249" w:rsidP="00D7524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7B3FC8D5" w14:textId="77777777" w:rsidR="00D75249" w:rsidRPr="00AD4C5F" w:rsidRDefault="00D75249" w:rsidP="00D7524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 xml:space="preserve">inherent difficulty of determining the </w:t>
      </w:r>
      <w:r w:rsidRPr="00AD4C5F">
        <w:rPr>
          <w:rStyle w:val="Style13ptBold"/>
          <w:rFonts w:asciiTheme="majorHAnsi" w:hAnsiTheme="majorHAnsi" w:cstheme="majorHAnsi"/>
          <w:color w:val="000000" w:themeColor="text1"/>
          <w:sz w:val="22"/>
        </w:rPr>
        <w:lastRenderedPageBreak/>
        <w:t>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w:t>
      </w:r>
      <w:r w:rsidRPr="00AD4C5F">
        <w:rPr>
          <w:rFonts w:asciiTheme="majorHAnsi" w:hAnsiTheme="majorHAnsi" w:cstheme="majorHAnsi"/>
          <w:color w:val="000000" w:themeColor="text1"/>
          <w:sz w:val="16"/>
        </w:rPr>
        <w:lastRenderedPageBreak/>
        <w:t xml:space="preserve">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908983A" w14:textId="77777777" w:rsidR="00D75249" w:rsidRPr="00AD4C5F" w:rsidRDefault="00D75249" w:rsidP="00D75249">
      <w:pPr>
        <w:rPr>
          <w:rFonts w:asciiTheme="majorHAnsi" w:hAnsiTheme="majorHAnsi" w:cstheme="majorHAnsi"/>
          <w:color w:val="000000" w:themeColor="text1"/>
          <w:sz w:val="16"/>
        </w:rPr>
      </w:pPr>
    </w:p>
    <w:p w14:paraId="39C4C4DC" w14:textId="77777777" w:rsidR="00D75249" w:rsidRPr="00AD4C5F" w:rsidRDefault="00D75249" w:rsidP="00D7524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4CC0F2F4" w14:textId="77777777" w:rsidR="00D75249" w:rsidRPr="00AD4C5F" w:rsidRDefault="00D75249" w:rsidP="00D7524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21355BFA" w14:textId="77777777" w:rsidR="00D75249" w:rsidRDefault="00D75249" w:rsidP="00D75249">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 xml:space="preserve">double the </w:t>
      </w:r>
      <w:r w:rsidRPr="0098474F">
        <w:rPr>
          <w:rFonts w:asciiTheme="majorHAnsi" w:eastAsia="Calibri" w:hAnsiTheme="majorHAnsi" w:cstheme="majorHAnsi"/>
          <w:u w:val="single"/>
        </w:rPr>
        <w:lastRenderedPageBreak/>
        <w:t>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716376D" w14:textId="77777777" w:rsidR="00D75249" w:rsidRPr="0098474F" w:rsidRDefault="00D75249" w:rsidP="00D75249">
      <w:pPr>
        <w:rPr>
          <w:rFonts w:asciiTheme="majorHAnsi" w:eastAsia="Calibri" w:hAnsiTheme="majorHAnsi" w:cstheme="majorHAnsi"/>
          <w:sz w:val="14"/>
        </w:rPr>
      </w:pPr>
    </w:p>
    <w:p w14:paraId="4A590D84" w14:textId="77777777" w:rsidR="00D75249" w:rsidRPr="00AD4C5F" w:rsidRDefault="00D75249" w:rsidP="00D75249">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Framework</w:t>
      </w:r>
    </w:p>
    <w:p w14:paraId="55684E47" w14:textId="77777777" w:rsidR="00D75249" w:rsidRDefault="00D75249" w:rsidP="00D75249">
      <w:pPr>
        <w:pStyle w:val="Heading4"/>
      </w:pPr>
      <w:r>
        <w:t>The</w:t>
      </w:r>
      <w:r w:rsidRPr="00C77255">
        <w:t xml:space="preserve"> standard is maximizing expected well-bein</w:t>
      </w:r>
      <w:r>
        <w:t>g. Prefer –</w:t>
      </w:r>
    </w:p>
    <w:p w14:paraId="1D8FE505" w14:textId="77777777" w:rsidR="00D75249" w:rsidRPr="00466EB8" w:rsidRDefault="00D75249" w:rsidP="00D75249">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3451A185" w14:textId="77777777" w:rsidR="00D75249" w:rsidRPr="00466EB8" w:rsidRDefault="00D75249" w:rsidP="00D75249">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AAE47B4" w14:textId="77777777" w:rsidR="00D75249" w:rsidRPr="009636D3" w:rsidRDefault="00D75249" w:rsidP="00D75249">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t xml:space="preserve"> </w:t>
      </w:r>
    </w:p>
    <w:p w14:paraId="4B019CCE" w14:textId="77777777" w:rsidR="00D75249" w:rsidRPr="003C3C98" w:rsidRDefault="00D75249" w:rsidP="00D75249">
      <w:pPr>
        <w:keepNext/>
        <w:keepLines/>
        <w:tabs>
          <w:tab w:val="left" w:pos="2250"/>
        </w:tabs>
        <w:spacing w:before="40" w:after="0" w:line="240" w:lineRule="auto"/>
        <w:outlineLvl w:val="3"/>
        <w:rPr>
          <w:rFonts w:eastAsia="Times New Roman"/>
          <w:b/>
          <w:iCs/>
          <w:szCs w:val="26"/>
        </w:rPr>
      </w:pPr>
      <w:r w:rsidRPr="003C3C98">
        <w:rPr>
          <w:rFonts w:eastAsia="Times New Roman"/>
          <w:b/>
          <w:iCs/>
          <w:szCs w:val="26"/>
        </w:rPr>
        <w:lastRenderedPageBreak/>
        <w:t>2 -- Lexical pre-req: Threats to bodily security and life preclude the ability for moral actors to effectively utilize and act upon other moral theories since they are in a constant state of crisis that inhibit the ideal moral conditions which other theories presuppose</w:t>
      </w:r>
    </w:p>
    <w:p w14:paraId="17E97191" w14:textId="77777777" w:rsidR="00D75249" w:rsidRPr="003C3C98" w:rsidRDefault="00D75249" w:rsidP="00D75249">
      <w:pPr>
        <w:pStyle w:val="Heading4"/>
        <w:rPr>
          <w:rFonts w:cstheme="minorHAnsi"/>
        </w:rPr>
      </w:pPr>
      <w:r w:rsidRPr="003C3C98">
        <w:rPr>
          <w:rFonts w:cstheme="minorHAnsi"/>
        </w:rPr>
        <w:t>3 -- Actor-specificity -</w:t>
      </w:r>
    </w:p>
    <w:p w14:paraId="71B67C46" w14:textId="77777777" w:rsidR="00D75249" w:rsidRPr="003C3C98" w:rsidRDefault="00D75249" w:rsidP="00D75249">
      <w:pPr>
        <w:pStyle w:val="Heading4"/>
        <w:rPr>
          <w:rFonts w:cstheme="minorHAnsi"/>
        </w:rPr>
      </w:pPr>
      <w:r w:rsidRPr="003C3C98">
        <w:rPr>
          <w:rFonts w:cstheme="minorHAnsi"/>
        </w:rPr>
        <w:t>a. Aggregation – every policy benefits some and harms others, which also means side constraints freeze action.</w:t>
      </w:r>
    </w:p>
    <w:p w14:paraId="00CA76E7" w14:textId="77777777" w:rsidR="00D75249" w:rsidRPr="003C3C98" w:rsidRDefault="00D75249" w:rsidP="00D75249">
      <w:pPr>
        <w:pStyle w:val="Heading4"/>
        <w:rPr>
          <w:rFonts w:cstheme="minorHAnsi"/>
        </w:rPr>
      </w:pPr>
      <w:r w:rsidRPr="003C3C98">
        <w:rPr>
          <w:rFonts w:cstheme="minorHAnsi"/>
        </w:rPr>
        <w:t xml:space="preserve">b. No act-omission distinction – choosing to omit is an act itself – governments decide not to act which means being presented with the </w:t>
      </w:r>
      <w:proofErr w:type="spellStart"/>
      <w:r w:rsidRPr="003C3C98">
        <w:rPr>
          <w:rFonts w:cstheme="minorHAnsi"/>
        </w:rPr>
        <w:t>aff</w:t>
      </w:r>
      <w:proofErr w:type="spellEnd"/>
      <w:r w:rsidRPr="003C3C98">
        <w:rPr>
          <w:rFonts w:cstheme="minorHAnsi"/>
        </w:rPr>
        <w:t xml:space="preserve"> creates a choice between two actions, neither of which is an omission</w:t>
      </w:r>
    </w:p>
    <w:p w14:paraId="72403DED" w14:textId="77777777" w:rsidR="00D75249" w:rsidRPr="003C3C98" w:rsidRDefault="00D75249" w:rsidP="00D75249">
      <w:pPr>
        <w:pStyle w:val="Heading4"/>
        <w:rPr>
          <w:rFonts w:cs="Calibri"/>
        </w:rPr>
      </w:pPr>
      <w:r w:rsidRPr="003C3C98">
        <w:rPr>
          <w:rFonts w:cs="Calibri"/>
        </w:rPr>
        <w:t>c. No intent-foresight distinction –</w:t>
      </w:r>
      <w:r w:rsidRPr="003C3C98">
        <w:rPr>
          <w:rFonts w:eastAsia="Calibri" w:cs="Calibri"/>
        </w:rPr>
        <w:t xml:space="preserve"> If</w:t>
      </w:r>
      <w:r w:rsidRPr="003C3C98">
        <w:rPr>
          <w:rFonts w:cs="Calibri"/>
        </w:rPr>
        <w:t xml:space="preserve"> </w:t>
      </w:r>
      <w:r w:rsidRPr="003C3C98">
        <w:rPr>
          <w:rFonts w:eastAsia="Calibri" w:cs="Calibri"/>
        </w:rPr>
        <w:t>we</w:t>
      </w:r>
      <w:r w:rsidRPr="003C3C98">
        <w:rPr>
          <w:rFonts w:cs="Calibri"/>
        </w:rPr>
        <w:t xml:space="preserve"> </w:t>
      </w:r>
      <w:r w:rsidRPr="003C3C98">
        <w:rPr>
          <w:rFonts w:eastAsia="Calibri" w:cs="Calibri"/>
        </w:rPr>
        <w:t>foresee</w:t>
      </w:r>
      <w:r w:rsidRPr="003C3C98">
        <w:rPr>
          <w:rFonts w:cs="Calibri"/>
        </w:rPr>
        <w:t xml:space="preserve"> </w:t>
      </w:r>
      <w:r w:rsidRPr="003C3C98">
        <w:rPr>
          <w:rFonts w:eastAsia="Calibri" w:cs="Calibri"/>
        </w:rPr>
        <w:t>a</w:t>
      </w:r>
      <w:r w:rsidRPr="003C3C98">
        <w:rPr>
          <w:rFonts w:cs="Calibri"/>
        </w:rPr>
        <w:t xml:space="preserve"> </w:t>
      </w:r>
      <w:r w:rsidRPr="003C3C98">
        <w:rPr>
          <w:rFonts w:eastAsia="Calibri" w:cs="Calibri"/>
        </w:rPr>
        <w:t>consequence</w:t>
      </w:r>
      <w:r w:rsidRPr="003C3C98">
        <w:rPr>
          <w:rFonts w:cs="Calibri"/>
        </w:rPr>
        <w:t xml:space="preserve">, </w:t>
      </w:r>
      <w:r w:rsidRPr="003C3C98">
        <w:rPr>
          <w:rFonts w:eastAsia="Calibri" w:cs="Calibri"/>
        </w:rPr>
        <w:t>then</w:t>
      </w:r>
      <w:r w:rsidRPr="003C3C98">
        <w:rPr>
          <w:rFonts w:cs="Calibri"/>
        </w:rPr>
        <w:t xml:space="preserve"> </w:t>
      </w:r>
      <w:r w:rsidRPr="003C3C98">
        <w:rPr>
          <w:rFonts w:eastAsia="Calibri" w:cs="Calibri"/>
        </w:rPr>
        <w:t>it</w:t>
      </w:r>
      <w:r w:rsidRPr="003C3C98">
        <w:rPr>
          <w:rFonts w:cs="Calibri"/>
        </w:rPr>
        <w:t xml:space="preserve"> </w:t>
      </w:r>
      <w:r w:rsidRPr="003C3C98">
        <w:rPr>
          <w:rFonts w:eastAsia="Calibri" w:cs="Calibri"/>
        </w:rPr>
        <w:t>becomes</w:t>
      </w:r>
      <w:r w:rsidRPr="003C3C98">
        <w:rPr>
          <w:rFonts w:cs="Calibri"/>
        </w:rPr>
        <w:t xml:space="preserve"> </w:t>
      </w:r>
      <w:r w:rsidRPr="003C3C98">
        <w:rPr>
          <w:rFonts w:eastAsia="Calibri" w:cs="Calibri"/>
        </w:rPr>
        <w:t>part</w:t>
      </w:r>
      <w:r w:rsidRPr="003C3C98">
        <w:rPr>
          <w:rFonts w:cs="Calibri"/>
        </w:rPr>
        <w:t xml:space="preserve"> </w:t>
      </w:r>
      <w:r w:rsidRPr="003C3C98">
        <w:rPr>
          <w:rFonts w:eastAsia="Calibri" w:cs="Calibri"/>
        </w:rPr>
        <w:t>of</w:t>
      </w:r>
      <w:r w:rsidRPr="003C3C98">
        <w:rPr>
          <w:rFonts w:cs="Calibri"/>
        </w:rPr>
        <w:t xml:space="preserve"> </w:t>
      </w:r>
      <w:r w:rsidRPr="003C3C98">
        <w:rPr>
          <w:rFonts w:eastAsia="Calibri" w:cs="Calibri"/>
        </w:rPr>
        <w:t>our</w:t>
      </w:r>
      <w:r w:rsidRPr="003C3C98">
        <w:rPr>
          <w:rFonts w:cs="Calibri"/>
        </w:rPr>
        <w:t xml:space="preserve"> </w:t>
      </w:r>
      <w:r w:rsidRPr="003C3C98">
        <w:rPr>
          <w:rFonts w:eastAsia="Calibri" w:cs="Calibri"/>
        </w:rPr>
        <w:t>deliberation</w:t>
      </w:r>
      <w:r w:rsidRPr="003C3C98">
        <w:rPr>
          <w:rFonts w:cs="Calibri"/>
        </w:rPr>
        <w:t xml:space="preserve"> </w:t>
      </w:r>
      <w:r w:rsidRPr="003C3C98">
        <w:rPr>
          <w:rFonts w:eastAsia="Calibri" w:cs="Calibri"/>
        </w:rPr>
        <w:t>which</w:t>
      </w:r>
      <w:r w:rsidRPr="003C3C98">
        <w:rPr>
          <w:rFonts w:cs="Calibri"/>
        </w:rPr>
        <w:t xml:space="preserve"> </w:t>
      </w:r>
      <w:r w:rsidRPr="003C3C98">
        <w:rPr>
          <w:rFonts w:eastAsia="Calibri" w:cs="Calibri"/>
        </w:rPr>
        <w:t>makes</w:t>
      </w:r>
      <w:r w:rsidRPr="003C3C98">
        <w:rPr>
          <w:rFonts w:cs="Calibri"/>
        </w:rPr>
        <w:t xml:space="preserve"> </w:t>
      </w:r>
      <w:r w:rsidRPr="003C3C98">
        <w:rPr>
          <w:rFonts w:eastAsia="Calibri" w:cs="Calibri"/>
        </w:rPr>
        <w:t>it</w:t>
      </w:r>
      <w:r w:rsidRPr="003C3C98">
        <w:rPr>
          <w:rFonts w:cs="Calibri"/>
        </w:rPr>
        <w:t xml:space="preserve"> </w:t>
      </w:r>
      <w:r w:rsidRPr="003C3C98">
        <w:rPr>
          <w:rFonts w:eastAsia="Calibri" w:cs="Calibri"/>
        </w:rPr>
        <w:t>intrinsic</w:t>
      </w:r>
      <w:r w:rsidRPr="003C3C98">
        <w:rPr>
          <w:rFonts w:cs="Calibri"/>
        </w:rPr>
        <w:t xml:space="preserve"> </w:t>
      </w:r>
      <w:r w:rsidRPr="003C3C98">
        <w:rPr>
          <w:rFonts w:eastAsia="Calibri" w:cs="Calibri"/>
        </w:rPr>
        <w:t>to</w:t>
      </w:r>
      <w:r w:rsidRPr="003C3C98">
        <w:rPr>
          <w:rFonts w:cs="Calibri"/>
        </w:rPr>
        <w:t xml:space="preserve"> </w:t>
      </w:r>
      <w:r w:rsidRPr="003C3C98">
        <w:rPr>
          <w:rFonts w:eastAsia="Calibri" w:cs="Calibri"/>
        </w:rPr>
        <w:t>our</w:t>
      </w:r>
      <w:r w:rsidRPr="003C3C98">
        <w:rPr>
          <w:rFonts w:cs="Calibri"/>
        </w:rPr>
        <w:t xml:space="preserve"> </w:t>
      </w:r>
      <w:r w:rsidRPr="003C3C98">
        <w:rPr>
          <w:rFonts w:eastAsia="Calibri" w:cs="Calibri"/>
        </w:rPr>
        <w:t>action</w:t>
      </w:r>
      <w:r w:rsidRPr="003C3C98">
        <w:rPr>
          <w:rFonts w:cs="Calibri"/>
        </w:rPr>
        <w:t xml:space="preserve"> </w:t>
      </w:r>
      <w:r w:rsidRPr="003C3C98">
        <w:rPr>
          <w:rFonts w:eastAsia="Calibri" w:cs="Calibri"/>
        </w:rPr>
        <w:t>since</w:t>
      </w:r>
      <w:r w:rsidRPr="003C3C98">
        <w:rPr>
          <w:rFonts w:cs="Calibri"/>
        </w:rPr>
        <w:t xml:space="preserve"> </w:t>
      </w:r>
      <w:r w:rsidRPr="003C3C98">
        <w:rPr>
          <w:rFonts w:eastAsia="Calibri" w:cs="Calibri"/>
        </w:rPr>
        <w:t>we</w:t>
      </w:r>
      <w:r w:rsidRPr="003C3C98">
        <w:rPr>
          <w:rFonts w:cs="Calibri"/>
        </w:rPr>
        <w:t xml:space="preserve"> </w:t>
      </w:r>
      <w:r w:rsidRPr="003C3C98">
        <w:rPr>
          <w:rFonts w:eastAsia="Calibri" w:cs="Calibri"/>
        </w:rPr>
        <w:t>intend</w:t>
      </w:r>
      <w:r w:rsidRPr="003C3C98">
        <w:rPr>
          <w:rFonts w:cs="Calibri"/>
        </w:rPr>
        <w:t xml:space="preserve"> </w:t>
      </w:r>
      <w:r w:rsidRPr="003C3C98">
        <w:rPr>
          <w:rFonts w:eastAsia="Calibri" w:cs="Calibri"/>
        </w:rPr>
        <w:t>it</w:t>
      </w:r>
      <w:r w:rsidRPr="003C3C98">
        <w:rPr>
          <w:rFonts w:cs="Calibri"/>
        </w:rPr>
        <w:t xml:space="preserve"> </w:t>
      </w:r>
      <w:r w:rsidRPr="003C3C98">
        <w:rPr>
          <w:rFonts w:eastAsia="Calibri" w:cs="Calibri"/>
        </w:rPr>
        <w:t>to</w:t>
      </w:r>
      <w:r w:rsidRPr="003C3C98">
        <w:rPr>
          <w:rFonts w:cs="Calibri"/>
        </w:rPr>
        <w:t xml:space="preserve"> </w:t>
      </w:r>
      <w:r w:rsidRPr="003C3C98">
        <w:rPr>
          <w:rFonts w:eastAsia="Calibri" w:cs="Calibri"/>
        </w:rPr>
        <w:t>happen</w:t>
      </w:r>
    </w:p>
    <w:p w14:paraId="2594AE47" w14:textId="77777777" w:rsidR="00D75249" w:rsidRPr="003C3C98" w:rsidRDefault="00D75249" w:rsidP="00D75249">
      <w:pPr>
        <w:pStyle w:val="Heading4"/>
        <w:rPr>
          <w:rFonts w:cs="Calibri"/>
        </w:rPr>
      </w:pPr>
      <w:r w:rsidRPr="003C3C98">
        <w:t>4 -- Degrees of wrongness—if I break a promise to meet up for lunch, that is not as bad as breaking a promise to take a dying person to the hospital. Only the consequences of breaking the promise explain why the second one is much worse than the first. Intuitions outweigh</w:t>
      </w:r>
      <w:r w:rsidRPr="003C3C98">
        <w:rPr>
          <w:rFonts w:cs="Calibri"/>
        </w:rPr>
        <w:t>—they’re the foundational basis for any argument and theories that contradict our intuitions are most likely false even if we can’t deductively determine why.</w:t>
      </w:r>
    </w:p>
    <w:p w14:paraId="53EE9E80" w14:textId="77777777" w:rsidR="00D75249" w:rsidRPr="003C3C98" w:rsidRDefault="00D75249" w:rsidP="00D75249">
      <w:pPr>
        <w:pStyle w:val="Heading4"/>
        <w:rPr>
          <w:rFonts w:cs="Calibri"/>
        </w:rPr>
      </w:pPr>
      <w:r w:rsidRPr="003C3C98">
        <w:rPr>
          <w:rFonts w:cs="Calibri"/>
        </w:rPr>
        <w:t>5 -- Reject calc indicts and util triggers permissibility arguments:</w:t>
      </w:r>
    </w:p>
    <w:p w14:paraId="044383FF" w14:textId="77777777" w:rsidR="00D75249" w:rsidRPr="003C3C98" w:rsidRDefault="00D75249" w:rsidP="00D75249">
      <w:pPr>
        <w:pStyle w:val="Heading4"/>
        <w:rPr>
          <w:rFonts w:cs="Calibri"/>
        </w:rPr>
      </w:pPr>
      <w:r w:rsidRPr="003C3C98">
        <w:rPr>
          <w:rFonts w:cs="Calibri"/>
        </w:rPr>
        <w:t>a. Empirically denied—both individuals and policymakers carry out effective cost-benefit analysis which means even if decisions aren’t always perfect it’s still better than not acting at all</w:t>
      </w:r>
    </w:p>
    <w:p w14:paraId="2D2B8BE7" w14:textId="77777777" w:rsidR="00D75249" w:rsidRPr="003C3C98" w:rsidRDefault="00D75249" w:rsidP="00D75249">
      <w:pPr>
        <w:pStyle w:val="Heading4"/>
      </w:pPr>
      <w:r>
        <w:rPr>
          <w:rFonts w:cs="Calibri"/>
        </w:rPr>
        <w:t>b</w:t>
      </w:r>
      <w:r w:rsidRPr="003C3C98">
        <w:t>. They prove utilizing util is hard, not impossible</w:t>
      </w:r>
    </w:p>
    <w:p w14:paraId="588DE5E6" w14:textId="32117F83" w:rsidR="00D75249" w:rsidRPr="003C3C98" w:rsidRDefault="002E1A7C" w:rsidP="00D75249">
      <w:pPr>
        <w:keepNext/>
        <w:keepLines/>
        <w:spacing w:before="40" w:after="0"/>
        <w:outlineLvl w:val="3"/>
        <w:rPr>
          <w:rFonts w:eastAsia="Times New Roman"/>
          <w:b/>
          <w:bCs/>
          <w:iCs/>
          <w:szCs w:val="26"/>
        </w:rPr>
      </w:pPr>
      <w:r>
        <w:rPr>
          <w:rFonts w:eastAsia="Times New Roman"/>
          <w:b/>
          <w:bCs/>
          <w:iCs/>
          <w:szCs w:val="26"/>
        </w:rPr>
        <w:t xml:space="preserve">6 </w:t>
      </w:r>
      <w:r w:rsidR="00D75249" w:rsidRPr="003C3C98">
        <w:rPr>
          <w:rFonts w:eastAsia="Times New Roman"/>
          <w:b/>
          <w:bCs/>
          <w:iCs/>
          <w:szCs w:val="26"/>
        </w:rPr>
        <w:t xml:space="preserve">-- Use epistemic modesty: that means compare the probability of the framework times the magnitude of the impact under a framework. Prefer: </w:t>
      </w:r>
    </w:p>
    <w:p w14:paraId="56B98670" w14:textId="77777777" w:rsidR="00D75249" w:rsidRPr="003C3C98" w:rsidRDefault="00D75249" w:rsidP="00D75249">
      <w:pPr>
        <w:keepNext/>
        <w:keepLines/>
        <w:spacing w:before="40" w:after="0"/>
        <w:jc w:val="both"/>
        <w:outlineLvl w:val="3"/>
        <w:rPr>
          <w:rFonts w:eastAsia="Times New Roman"/>
          <w:b/>
          <w:iCs/>
          <w:szCs w:val="26"/>
        </w:rPr>
      </w:pPr>
      <w:r w:rsidRPr="003C3C98">
        <w:rPr>
          <w:rFonts w:eastAsia="Times New Roman"/>
          <w:b/>
          <w:iCs/>
          <w:szCs w:val="26"/>
        </w:rPr>
        <w:t xml:space="preserve">a. Substantively true: it maximizes the probability of achieving net most moral value—beating a </w:t>
      </w:r>
      <w:proofErr w:type="gramStart"/>
      <w:r w:rsidRPr="003C3C98">
        <w:rPr>
          <w:rFonts w:eastAsia="Times New Roman"/>
          <w:b/>
          <w:iCs/>
          <w:szCs w:val="26"/>
        </w:rPr>
        <w:t>framework acts</w:t>
      </w:r>
      <w:proofErr w:type="gramEnd"/>
      <w:r w:rsidRPr="003C3C98">
        <w:rPr>
          <w:rFonts w:eastAsia="Times New Roman"/>
          <w:b/>
          <w:iCs/>
          <w:szCs w:val="26"/>
        </w:rPr>
        <w:t xml:space="preserve"> as mitigation to their impacts but the strength of that mitigation is contingent. </w:t>
      </w:r>
    </w:p>
    <w:p w14:paraId="26676762" w14:textId="77777777" w:rsidR="00D75249" w:rsidRPr="003C3C98" w:rsidRDefault="00D75249" w:rsidP="00D75249">
      <w:pPr>
        <w:keepNext/>
        <w:keepLines/>
        <w:spacing w:before="40" w:after="0"/>
        <w:outlineLvl w:val="3"/>
        <w:rPr>
          <w:rFonts w:eastAsia="Times New Roman"/>
          <w:b/>
          <w:bCs/>
          <w:iCs/>
          <w:szCs w:val="26"/>
        </w:rPr>
      </w:pPr>
      <w:r w:rsidRPr="003C3C98">
        <w:rPr>
          <w:rFonts w:eastAsia="Times New Roman"/>
          <w:b/>
          <w:bCs/>
          <w:iCs/>
          <w:szCs w:val="26"/>
        </w:rPr>
        <w:t>b. Clash: we don’t know if our frameworks are true, but we can debate the topical question. That incentivizes debating both layers instead of solely focusing on framework.</w:t>
      </w:r>
    </w:p>
    <w:p w14:paraId="5D039A85" w14:textId="425E42A2" w:rsidR="00D75249" w:rsidRPr="003C3C98" w:rsidRDefault="002E1A7C" w:rsidP="00D75249">
      <w:pPr>
        <w:pStyle w:val="Heading4"/>
        <w:rPr>
          <w:rFonts w:asciiTheme="majorHAnsi" w:hAnsiTheme="majorHAnsi" w:cstheme="majorHAnsi"/>
          <w:color w:val="000000" w:themeColor="text1"/>
        </w:rPr>
      </w:pPr>
      <w:r>
        <w:rPr>
          <w:rFonts w:asciiTheme="majorHAnsi" w:hAnsiTheme="majorHAnsi" w:cstheme="majorHAnsi"/>
          <w:color w:val="000000" w:themeColor="text1"/>
        </w:rPr>
        <w:t>7</w:t>
      </w:r>
      <w:r w:rsidR="00D75249" w:rsidRPr="003C3C98">
        <w:rPr>
          <w:rFonts w:asciiTheme="majorHAnsi" w:hAnsiTheme="majorHAnsi" w:cstheme="majorHAnsi"/>
          <w:color w:val="000000" w:themeColor="text1"/>
        </w:rPr>
        <w:t xml:space="preserve"> -- Extinction comes first!</w:t>
      </w:r>
    </w:p>
    <w:p w14:paraId="6E4BD414" w14:textId="77777777" w:rsidR="00D75249" w:rsidRPr="00AD4C5F" w:rsidRDefault="00D75249" w:rsidP="00D75249">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6E13F574" w14:textId="77777777" w:rsidR="00D75249" w:rsidRDefault="00D75249" w:rsidP="00D75249">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lastRenderedPageBreak/>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w:t>
      </w:r>
      <w:r w:rsidRPr="00AD4C5F">
        <w:rPr>
          <w:rFonts w:asciiTheme="majorHAnsi" w:hAnsiTheme="majorHAnsi" w:cstheme="majorHAnsi"/>
          <w:color w:val="000000" w:themeColor="text1"/>
        </w:rPr>
        <w:lastRenderedPageBreak/>
        <w:t xml:space="preserve">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 xml:space="preserve">there’s agreement among minimally plausible ethical views that we have strong reason to reduce existential risk – not only consequentialists, but also </w:t>
      </w:r>
      <w:r w:rsidRPr="00AD4C5F">
        <w:rPr>
          <w:rStyle w:val="Style13ptBold"/>
          <w:rFonts w:asciiTheme="majorHAnsi" w:hAnsiTheme="majorHAnsi" w:cstheme="majorHAnsi"/>
          <w:color w:val="000000" w:themeColor="text1"/>
        </w:rPr>
        <w:lastRenderedPageBreak/>
        <w:t>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they would have pretty strong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seem to be fairly implausible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02C8D457" w14:textId="77777777" w:rsidR="00191879" w:rsidRPr="00B35DA5" w:rsidRDefault="00191879" w:rsidP="00191879">
      <w:pPr>
        <w:pStyle w:val="Heading4"/>
      </w:pPr>
      <w:r>
        <w:lastRenderedPageBreak/>
        <w:t xml:space="preserve">8 -- Science proves non util ethics are impossible </w:t>
      </w:r>
    </w:p>
    <w:p w14:paraId="6D86D263" w14:textId="77777777" w:rsidR="00191879" w:rsidRPr="00B35DA5" w:rsidRDefault="00191879" w:rsidP="00191879">
      <w:r w:rsidRPr="00C648B7">
        <w:rPr>
          <w:rStyle w:val="Style13ptBold"/>
        </w:rPr>
        <w:t>Greene 10</w:t>
      </w:r>
      <w:r w:rsidRPr="00B35DA5">
        <w:t xml:space="preserve"> – Joshua, Associate Professor of Social science in the Department of Psychology at Harvard University </w:t>
      </w:r>
    </w:p>
    <w:p w14:paraId="6842166D" w14:textId="77777777" w:rsidR="00191879" w:rsidRPr="00B35DA5" w:rsidRDefault="00191879" w:rsidP="00191879">
      <w:r w:rsidRPr="00B35DA5">
        <w:t>(The Secret Joke of Kant’s Soul published in Moral Psychology: Historical and Contemporary Readings, accessed: www.fed.cuhk.edu.hk/~lchang/material/Evolutionary/Developmental/Greene-KantSoul.pdf)</w:t>
      </w:r>
    </w:p>
    <w:p w14:paraId="4A634B1C" w14:textId="77777777" w:rsidR="00191879" w:rsidRPr="00D75249" w:rsidRDefault="00191879" w:rsidP="00191879">
      <w:pPr>
        <w:rPr>
          <w:sz w:val="16"/>
        </w:rPr>
      </w:pPr>
      <w:r w:rsidRPr="00B35DA5">
        <w:rPr>
          <w:b/>
          <w:u w:val="single"/>
        </w:rPr>
        <w:t xml:space="preserve">What </w:t>
      </w:r>
      <w:r w:rsidRPr="00B11307">
        <w:rPr>
          <w:b/>
          <w:iCs/>
          <w:u w:val="single"/>
          <w:bdr w:val="single" w:sz="8" w:space="0" w:color="auto"/>
        </w:rPr>
        <w:t xml:space="preserve">turn-of-the-millennium </w:t>
      </w:r>
      <w:r w:rsidRPr="009636D3">
        <w:rPr>
          <w:b/>
          <w:iCs/>
          <w:highlight w:val="green"/>
          <w:u w:val="single"/>
          <w:bdr w:val="single" w:sz="8" w:space="0" w:color="auto"/>
        </w:rPr>
        <w:t>science</w:t>
      </w:r>
      <w:r w:rsidRPr="009636D3">
        <w:rPr>
          <w:sz w:val="16"/>
          <w:highlight w:val="green"/>
        </w:rPr>
        <w:t xml:space="preserve"> </w:t>
      </w:r>
      <w:r w:rsidRPr="009636D3">
        <w:rPr>
          <w:b/>
          <w:highlight w:val="green"/>
          <w:u w:val="single"/>
        </w:rPr>
        <w:t>is telling us</w:t>
      </w:r>
      <w:r w:rsidRPr="00B35DA5">
        <w:rPr>
          <w:b/>
          <w:u w:val="single"/>
        </w:rPr>
        <w:t xml:space="preserve"> is that </w:t>
      </w:r>
      <w:r w:rsidRPr="009636D3">
        <w:rPr>
          <w:b/>
          <w:highlight w:val="green"/>
          <w:u w:val="single"/>
        </w:rPr>
        <w:t xml:space="preserve">human </w:t>
      </w:r>
      <w:r w:rsidRPr="009636D3">
        <w:rPr>
          <w:rFonts w:eastAsia="Malgun Gothic"/>
          <w:b/>
          <w:iCs/>
          <w:highlight w:val="green"/>
          <w:u w:val="single"/>
          <w:bdr w:val="single" w:sz="8" w:space="0" w:color="auto"/>
        </w:rPr>
        <w:t>mo</w:t>
      </w:r>
      <w:r w:rsidRPr="009636D3">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9636D3">
        <w:rPr>
          <w:b/>
          <w:highlight w:val="green"/>
          <w:u w:val="single"/>
        </w:rPr>
        <w:t>judgments are driven by a hodgepodge of emotional dispositions</w:t>
      </w:r>
      <w:r w:rsidRPr="00B35DA5">
        <w:rPr>
          <w:b/>
          <w:u w:val="single"/>
        </w:rPr>
        <w:t xml:space="preserve">, which themselves were </w:t>
      </w:r>
      <w:r w:rsidRPr="009636D3">
        <w:rPr>
          <w:b/>
          <w:highlight w:val="green"/>
          <w:u w:val="single"/>
        </w:rPr>
        <w:t>shaped by a hodgepodge of evolutionary forces,</w:t>
      </w:r>
      <w:r w:rsidRPr="00B35DA5">
        <w:rPr>
          <w:b/>
          <w:u w:val="single"/>
        </w:rPr>
        <w:t xml:space="preserve"> both </w:t>
      </w:r>
      <w:r w:rsidRPr="009636D3">
        <w:rPr>
          <w:b/>
          <w:highlight w:val="green"/>
          <w:u w:val="single"/>
        </w:rPr>
        <w:t>biological and cultural</w:t>
      </w:r>
      <w:r w:rsidRPr="00B35DA5">
        <w:rPr>
          <w:sz w:val="16"/>
        </w:rPr>
        <w:t xml:space="preserve">. </w:t>
      </w:r>
      <w:r w:rsidRPr="00B35DA5">
        <w:rPr>
          <w:b/>
          <w:u w:val="single"/>
        </w:rPr>
        <w:t xml:space="preserve">Because of this, </w:t>
      </w:r>
      <w:r w:rsidRPr="009636D3">
        <w:rPr>
          <w:b/>
          <w:highlight w:val="green"/>
          <w:u w:val="single"/>
        </w:rPr>
        <w:t xml:space="preserve">it is </w:t>
      </w:r>
      <w:r w:rsidRPr="009636D3">
        <w:rPr>
          <w:b/>
          <w:iCs/>
          <w:highlight w:val="green"/>
          <w:u w:val="single"/>
          <w:bdr w:val="single" w:sz="8" w:space="0" w:color="auto"/>
        </w:rPr>
        <w:t>exceedingly unlikely</w:t>
      </w:r>
      <w:r w:rsidRPr="00B35DA5">
        <w:rPr>
          <w:b/>
          <w:iCs/>
          <w:u w:val="single"/>
          <w:bdr w:val="single" w:sz="8" w:space="0" w:color="auto"/>
        </w:rPr>
        <w:t xml:space="preserve"> that </w:t>
      </w:r>
      <w:r w:rsidRPr="009636D3">
        <w:rPr>
          <w:b/>
          <w:iCs/>
          <w:highlight w:val="green"/>
          <w:u w:val="single"/>
          <w:bdr w:val="single" w:sz="8" w:space="0" w:color="auto"/>
        </w:rPr>
        <w:t>there is any</w:t>
      </w:r>
      <w:r w:rsidRPr="00B35DA5">
        <w:rPr>
          <w:b/>
          <w:iCs/>
          <w:u w:val="single"/>
          <w:bdr w:val="single" w:sz="8" w:space="0" w:color="auto"/>
        </w:rPr>
        <w:t xml:space="preserve"> rationally </w:t>
      </w:r>
      <w:r w:rsidRPr="009636D3">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9636D3">
        <w:rPr>
          <w:b/>
          <w:highlight w:val="green"/>
          <w:u w:val="single"/>
        </w:rPr>
        <w:t>deontologists</w:t>
      </w:r>
      <w:r w:rsidRPr="00B35DA5">
        <w:rPr>
          <w:b/>
          <w:u w:val="single"/>
        </w:rPr>
        <w:t xml:space="preserve"> see deontology. But this </w:t>
      </w:r>
      <w:r w:rsidRPr="009636D3">
        <w:rPr>
          <w:b/>
          <w:highlight w:val="green"/>
          <w:u w:val="single"/>
        </w:rPr>
        <w:t>insider's view</w:t>
      </w:r>
      <w:r w:rsidRPr="00B35DA5">
        <w:rPr>
          <w:sz w:val="16"/>
        </w:rPr>
        <w:t xml:space="preserve">, as I've suggested, </w:t>
      </w:r>
      <w:r w:rsidRPr="009636D3">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9636D3">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t>
      </w:r>
      <w:r w:rsidRPr="00B35DA5">
        <w:rPr>
          <w:sz w:val="16"/>
        </w:rPr>
        <w:lastRenderedPageBreak/>
        <w:t xml:space="preserve">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9636D3">
        <w:rPr>
          <w:b/>
          <w:highlight w:val="green"/>
          <w:u w:val="single"/>
        </w:rPr>
        <w:t>deontological/</w:t>
      </w:r>
      <w:r w:rsidRPr="00B35DA5">
        <w:rPr>
          <w:b/>
          <w:u w:val="single"/>
        </w:rPr>
        <w:t xml:space="preserve">Kantian </w:t>
      </w:r>
      <w:r w:rsidRPr="009636D3">
        <w:rPr>
          <w:b/>
          <w:highlight w:val="green"/>
          <w:u w:val="single"/>
        </w:rPr>
        <w:t>self-</w:t>
      </w:r>
      <w:proofErr w:type="spellStart"/>
      <w:r w:rsidRPr="009636D3">
        <w:rPr>
          <w:b/>
          <w:highlight w:val="green"/>
          <w:u w:val="single"/>
        </w:rPr>
        <w:t>characterizatons</w:t>
      </w:r>
      <w:proofErr w:type="spellEnd"/>
      <w:r w:rsidRPr="009636D3">
        <w:rPr>
          <w:b/>
          <w:highlight w:val="green"/>
          <w:u w:val="single"/>
        </w:rPr>
        <w:t xml:space="preserve"> </w:t>
      </w:r>
      <w:r w:rsidRPr="009636D3">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9636D3">
        <w:rPr>
          <w:b/>
          <w:highlight w:val="green"/>
          <w:u w:val="single"/>
        </w:rPr>
        <w:t>consequentialists</w:t>
      </w:r>
      <w:r w:rsidRPr="009636D3">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9636D3">
        <w:rPr>
          <w:b/>
          <w:highlight w:val="green"/>
          <w:u w:val="single"/>
        </w:rPr>
        <w:t xml:space="preserve">are </w:t>
      </w:r>
      <w:r w:rsidRPr="009636D3">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w:t>
      </w:r>
      <w:r>
        <w:rPr>
          <w:b/>
          <w:iCs/>
          <w:u w:val="single"/>
          <w:bdr w:val="single" w:sz="8" w:space="0" w:color="auto"/>
        </w:rPr>
        <w:t xml:space="preserve"> </w:t>
      </w:r>
      <w:r w:rsidRPr="00B35DA5">
        <w:rPr>
          <w:b/>
          <w:iCs/>
          <w:u w:val="single"/>
          <w:bdr w:val="single" w:sz="8" w:space="0" w:color="auto"/>
        </w:rPr>
        <w:t>for reasons that rational creatures can share</w:t>
      </w:r>
      <w:r w:rsidRPr="00B35DA5">
        <w:rPr>
          <w:b/>
          <w:u w:val="single"/>
        </w:rPr>
        <w:t>, etc</w:t>
      </w:r>
      <w:r w:rsidRPr="00B35DA5">
        <w:rPr>
          <w:sz w:val="16"/>
        </w:rPr>
        <w:t xml:space="preserve">. </w:t>
      </w:r>
      <w:r w:rsidRPr="009636D3">
        <w:rPr>
          <w:b/>
          <w:highlight w:val="green"/>
          <w:u w:val="single"/>
        </w:rPr>
        <w:t xml:space="preserve">A </w:t>
      </w:r>
      <w:proofErr w:type="gramStart"/>
      <w:r w:rsidRPr="009636D3">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9636D3">
        <w:rPr>
          <w:b/>
          <w:highlight w:val="green"/>
          <w:u w:val="single"/>
        </w:rPr>
        <w:t xml:space="preserve">refrains from treating them as mere objects, by </w:t>
      </w:r>
      <w:r w:rsidRPr="009636D3">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9636D3">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9636D3">
        <w:rPr>
          <w:b/>
          <w:highlight w:val="green"/>
          <w:u w:val="single"/>
        </w:rPr>
        <w:t>answers</w:t>
      </w:r>
      <w:r w:rsidRPr="00B35DA5">
        <w:rPr>
          <w:sz w:val="16"/>
        </w:rPr>
        <w:t xml:space="preserve">. Some </w:t>
      </w:r>
      <w:r w:rsidRPr="009636D3">
        <w:rPr>
          <w:b/>
          <w:iCs/>
          <w:highlight w:val="green"/>
          <w:u w:val="single"/>
          <w:bdr w:val="single" w:sz="8" w:space="0" w:color="auto"/>
        </w:rPr>
        <w:t xml:space="preserve">will be </w:t>
      </w:r>
      <w:r w:rsidRPr="009636D3">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9636D3">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5E454025" w14:textId="77777777" w:rsidR="00191879" w:rsidRDefault="00191879" w:rsidP="00191879">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1AC – </w:t>
      </w:r>
      <w:proofErr w:type="spellStart"/>
      <w:r>
        <w:rPr>
          <w:rFonts w:asciiTheme="majorHAnsi" w:hAnsiTheme="majorHAnsi" w:cstheme="majorHAnsi"/>
          <w:color w:val="000000" w:themeColor="text1"/>
        </w:rPr>
        <w:t>Underview</w:t>
      </w:r>
      <w:proofErr w:type="spellEnd"/>
    </w:p>
    <w:p w14:paraId="21BAB684" w14:textId="77777777" w:rsidR="00191879" w:rsidRPr="00355308" w:rsidRDefault="00191879" w:rsidP="00191879">
      <w:pPr>
        <w:pStyle w:val="Heading4"/>
        <w:rPr>
          <w:rFonts w:cs="Calibri"/>
        </w:rPr>
      </w:pPr>
      <w:r>
        <w:rPr>
          <w:rFonts w:cs="Calibri"/>
        </w:rPr>
        <w:t xml:space="preserve">1 -- </w:t>
      </w:r>
      <w:r w:rsidRPr="00355308">
        <w:rPr>
          <w:rFonts w:cs="Calibri"/>
        </w:rPr>
        <w:t>Debating political solutions is an iterative process that uses the academy as a site of movement building that creates a bulwark against Trump’s fascism.</w:t>
      </w:r>
    </w:p>
    <w:p w14:paraId="12F8AF16" w14:textId="77777777" w:rsidR="00191879" w:rsidRPr="00355308" w:rsidRDefault="00191879" w:rsidP="00191879">
      <w:r w:rsidRPr="00355308">
        <w:t xml:space="preserve">Keeanga-Yamahtta </w:t>
      </w:r>
      <w:r w:rsidRPr="00355308">
        <w:rPr>
          <w:b/>
        </w:rPr>
        <w:t>Taylor 17</w:t>
      </w:r>
      <w:r w:rsidRPr="00355308">
        <w:t xml:space="preserve">, assistant professor of African American studies at Princeton University [“Home Is the Crucible of Struggle,” </w:t>
      </w:r>
      <w:r w:rsidRPr="00355308">
        <w:rPr>
          <w:i/>
        </w:rPr>
        <w:t>American Quarterly</w:t>
      </w:r>
      <w:r w:rsidRPr="00355308">
        <w:t>, Vol. 69, No. 2, June 2017, p. 229-233, Accessed Online through Emory Libraries]</w:t>
      </w:r>
    </w:p>
    <w:p w14:paraId="69619D41" w14:textId="77777777" w:rsidR="00191879" w:rsidRPr="00355308" w:rsidRDefault="00191879" w:rsidP="00191879">
      <w:bookmarkStart w:id="2" w:name="_heading=h.26in1rg" w:colFirst="0" w:colLast="0"/>
      <w:bookmarkEnd w:id="2"/>
      <w:r w:rsidRPr="00355308">
        <w:rPr>
          <w:b/>
          <w:u w:val="single"/>
        </w:rPr>
        <w:t>Creating home</w:t>
      </w:r>
      <w:r w:rsidRPr="00355308">
        <w:t xml:space="preserve">, or what may also be described as a struggle to belong, </w:t>
      </w:r>
      <w:r w:rsidRPr="00355308">
        <w:rPr>
          <w:b/>
          <w:u w:val="single"/>
        </w:rPr>
        <w:t>has always been political in the U</w:t>
      </w:r>
      <w:r w:rsidRPr="00355308">
        <w:t xml:space="preserve">nited </w:t>
      </w:r>
      <w:r w:rsidRPr="00355308">
        <w:rPr>
          <w:b/>
          <w:u w:val="single"/>
        </w:rPr>
        <w:t>S</w:t>
      </w:r>
      <w:r w:rsidRPr="00355308">
        <w:t xml:space="preserve">tates. </w:t>
      </w:r>
      <w:r w:rsidRPr="00355308">
        <w:rPr>
          <w:b/>
          <w:u w:val="single"/>
        </w:rPr>
        <w:t>In a country founded on</w:t>
      </w:r>
      <w:r w:rsidRPr="00355308">
        <w:t xml:space="preserve"> the </w:t>
      </w:r>
      <w:r w:rsidRPr="00355308">
        <w:rPr>
          <w:b/>
          <w:u w:val="single"/>
        </w:rPr>
        <w:t>extermination</w:t>
      </w:r>
      <w:r w:rsidRPr="00355308">
        <w:t xml:space="preserve"> of its indigenous population, </w:t>
      </w:r>
      <w:r w:rsidRPr="00355308">
        <w:rPr>
          <w:b/>
          <w:u w:val="single"/>
        </w:rPr>
        <w:t>whose wealth was derived from</w:t>
      </w:r>
      <w:r w:rsidRPr="00355308">
        <w:t xml:space="preserve"> the forced labor of </w:t>
      </w:r>
      <w:r w:rsidRPr="00355308">
        <w:rPr>
          <w:b/>
          <w:u w:val="single"/>
        </w:rPr>
        <w:t>the enslaved</w:t>
      </w:r>
      <w:r w:rsidRPr="00355308">
        <w:t>, and for whom that wealth was multiplied a trillion times over through the violent expropriation of waves upon waves of immigrant labor—</w:t>
      </w:r>
      <w:r w:rsidRPr="00355308">
        <w:rPr>
          <w:b/>
          <w:u w:val="single"/>
        </w:rPr>
        <w:t>to stay or belong has been brutally contested</w:t>
      </w:r>
      <w:r w:rsidRPr="00355308">
        <w:t xml:space="preserve"> and valiantly fought to achieve. In other words, </w:t>
      </w:r>
      <w:r w:rsidRPr="00355308">
        <w:rPr>
          <w:b/>
          <w:u w:val="single"/>
        </w:rPr>
        <w:t>we share a history of repression and resistance in the</w:t>
      </w:r>
      <w:r w:rsidRPr="00355308">
        <w:t xml:space="preserve"> elemental, human </w:t>
      </w:r>
      <w:r w:rsidRPr="00355308">
        <w:rPr>
          <w:b/>
          <w:u w:val="single"/>
        </w:rPr>
        <w:t>struggle</w:t>
      </w:r>
      <w:r w:rsidRPr="00355308">
        <w:t xml:space="preserve"> to belong, </w:t>
      </w:r>
      <w:r w:rsidRPr="00355308">
        <w:rPr>
          <w:b/>
          <w:u w:val="single"/>
        </w:rPr>
        <w:t>to be home. Those various battles over land rights and citizenship; the right to work and housing; the right to vote, speak, and organize have all been in an effort to reshape</w:t>
      </w:r>
      <w:r w:rsidRPr="00355308">
        <w:t xml:space="preserve"> or reform </w:t>
      </w:r>
      <w:r w:rsidRPr="00355308">
        <w:rPr>
          <w:b/>
          <w:u w:val="single"/>
        </w:rPr>
        <w:t>the</w:t>
      </w:r>
      <w:r w:rsidRPr="00355308">
        <w:t xml:space="preserve"> injustice and </w:t>
      </w:r>
      <w:r w:rsidRPr="00355308">
        <w:rPr>
          <w:b/>
          <w:u w:val="single"/>
        </w:rPr>
        <w:t>oppression that shapes the</w:t>
      </w:r>
      <w:r w:rsidRPr="00355308">
        <w:t xml:space="preserve"> daily </w:t>
      </w:r>
      <w:r w:rsidRPr="00355308">
        <w:rPr>
          <w:b/>
          <w:u w:val="single"/>
        </w:rPr>
        <w:t>lives of most people</w:t>
      </w:r>
      <w:r w:rsidRPr="00355308">
        <w:t xml:space="preserve"> in this country. In this persistent quest, </w:t>
      </w:r>
      <w:r w:rsidRPr="00355308">
        <w:rPr>
          <w:b/>
          <w:highlight w:val="green"/>
          <w:u w:val="single"/>
        </w:rPr>
        <w:t>we</w:t>
      </w:r>
      <w:r w:rsidRPr="00355308">
        <w:rPr>
          <w:b/>
          <w:u w:val="single"/>
        </w:rPr>
        <w:t xml:space="preserve"> now </w:t>
      </w:r>
      <w:r w:rsidRPr="00355308">
        <w:rPr>
          <w:b/>
          <w:highlight w:val="green"/>
          <w:u w:val="single"/>
        </w:rPr>
        <w:t xml:space="preserve">enter </w:t>
      </w:r>
      <w:r w:rsidRPr="00355308">
        <w:rPr>
          <w:b/>
          <w:u w:val="single"/>
        </w:rPr>
        <w:t xml:space="preserve">into </w:t>
      </w:r>
      <w:r w:rsidRPr="00355308">
        <w:rPr>
          <w:b/>
          <w:highlight w:val="green"/>
          <w:u w:val="single"/>
        </w:rPr>
        <w:t>a period of</w:t>
      </w:r>
      <w:r w:rsidRPr="00355308">
        <w:t xml:space="preserve"> both certainty and </w:t>
      </w:r>
      <w:r w:rsidRPr="00355308">
        <w:rPr>
          <w:b/>
          <w:highlight w:val="green"/>
          <w:u w:val="single"/>
        </w:rPr>
        <w:t>uncertainty</w:t>
      </w:r>
      <w:r w:rsidRPr="00355308">
        <w:t xml:space="preserve">. We can be certain that the administration of Donald </w:t>
      </w:r>
      <w:r w:rsidRPr="00355308">
        <w:rPr>
          <w:b/>
          <w:highlight w:val="green"/>
          <w:u w:val="single"/>
        </w:rPr>
        <w:t>Trump</w:t>
      </w:r>
      <w:r w:rsidRPr="00355308">
        <w:rPr>
          <w:b/>
          <w:u w:val="single"/>
        </w:rPr>
        <w:t xml:space="preserve"> will pursue </w:t>
      </w:r>
      <w:r w:rsidRPr="00355308">
        <w:rPr>
          <w:b/>
          <w:highlight w:val="green"/>
          <w:u w:val="single"/>
        </w:rPr>
        <w:t>policies</w:t>
      </w:r>
      <w:r w:rsidRPr="00355308">
        <w:rPr>
          <w:b/>
          <w:u w:val="single"/>
        </w:rPr>
        <w:t xml:space="preserve"> that </w:t>
      </w:r>
      <w:r w:rsidRPr="00355308">
        <w:rPr>
          <w:b/>
          <w:highlight w:val="green"/>
          <w:u w:val="single"/>
        </w:rPr>
        <w:t>will make</w:t>
      </w:r>
      <w:r w:rsidRPr="00355308">
        <w:rPr>
          <w:b/>
          <w:u w:val="single"/>
        </w:rPr>
        <w:t xml:space="preserve"> the </w:t>
      </w:r>
      <w:r w:rsidRPr="00355308">
        <w:rPr>
          <w:b/>
          <w:highlight w:val="green"/>
          <w:u w:val="single"/>
        </w:rPr>
        <w:t>lives</w:t>
      </w:r>
      <w:r w:rsidRPr="00355308">
        <w:rPr>
          <w:b/>
          <w:u w:val="single"/>
        </w:rPr>
        <w:t xml:space="preserve"> of</w:t>
      </w:r>
      <w:r w:rsidRPr="00355308">
        <w:t xml:space="preserve"> ordinary </w:t>
      </w:r>
      <w:r w:rsidRPr="00355308">
        <w:rPr>
          <w:b/>
          <w:u w:val="single"/>
        </w:rPr>
        <w:t xml:space="preserve">people </w:t>
      </w:r>
      <w:r w:rsidRPr="00355308">
        <w:rPr>
          <w:b/>
          <w:highlight w:val="green"/>
          <w:u w:val="single"/>
        </w:rPr>
        <w:t>substantially harder</w:t>
      </w:r>
      <w:r w:rsidRPr="00355308">
        <w:t xml:space="preserve">. We can be certain that </w:t>
      </w:r>
      <w:r w:rsidRPr="00355308">
        <w:rPr>
          <w:b/>
          <w:highlight w:val="green"/>
          <w:u w:val="single"/>
        </w:rPr>
        <w:t>his administration will attack immigrants</w:t>
      </w:r>
      <w:r w:rsidRPr="00355308">
        <w:rPr>
          <w:b/>
          <w:u w:val="single"/>
        </w:rPr>
        <w:t>. He has promised</w:t>
      </w:r>
      <w:r w:rsidRPr="00355308">
        <w:t xml:space="preserve"> to restore </w:t>
      </w:r>
      <w:r w:rsidRPr="00355308">
        <w:rPr>
          <w:b/>
          <w:u w:val="single"/>
        </w:rPr>
        <w:t xml:space="preserve">law and order, which appears to be an invitation for the police to </w:t>
      </w:r>
      <w:r w:rsidRPr="00355308">
        <w:rPr>
          <w:b/>
          <w:highlight w:val="green"/>
          <w:u w:val="single"/>
        </w:rPr>
        <w:t xml:space="preserve">continue </w:t>
      </w:r>
      <w:r w:rsidRPr="00355308">
        <w:rPr>
          <w:b/>
          <w:u w:val="single"/>
        </w:rPr>
        <w:t xml:space="preserve">their </w:t>
      </w:r>
      <w:r w:rsidRPr="00355308">
        <w:rPr>
          <w:b/>
          <w:highlight w:val="green"/>
          <w:u w:val="single"/>
        </w:rPr>
        <w:t>assaults on Black and Brown communities</w:t>
      </w:r>
      <w:r w:rsidRPr="00355308">
        <w:rPr>
          <w:b/>
          <w:u w:val="single"/>
        </w:rPr>
        <w:t>. Trump has bragged about sexually assaulting women while decrying</w:t>
      </w:r>
      <w:r w:rsidRPr="00355308">
        <w:t xml:space="preserve"> their rights to </w:t>
      </w:r>
      <w:r w:rsidRPr="00355308">
        <w:rPr>
          <w:b/>
          <w:u w:val="single"/>
        </w:rPr>
        <w:t>reproductive freedom</w:t>
      </w:r>
      <w:r w:rsidRPr="00355308">
        <w:t xml:space="preserve">. Trump and </w:t>
      </w:r>
      <w:r w:rsidRPr="00355308">
        <w:rPr>
          <w:b/>
          <w:highlight w:val="green"/>
          <w:u w:val="single"/>
        </w:rPr>
        <w:t>his cohort</w:t>
      </w:r>
      <w:r w:rsidRPr="00355308">
        <w:rPr>
          <w:b/>
          <w:u w:val="single"/>
        </w:rPr>
        <w:t xml:space="preserve"> have all but </w:t>
      </w:r>
      <w:r w:rsidRPr="00355308">
        <w:rPr>
          <w:b/>
          <w:highlight w:val="green"/>
          <w:u w:val="single"/>
        </w:rPr>
        <w:t>declared war on Muslims</w:t>
      </w:r>
      <w:r w:rsidRPr="00355308">
        <w:t xml:space="preserve"> in the United States and beyond. </w:t>
      </w:r>
      <w:r w:rsidRPr="00355308">
        <w:rPr>
          <w:b/>
          <w:highlight w:val="green"/>
          <w:u w:val="single"/>
        </w:rPr>
        <w:t>We have seen a revival of the white supremacist Right</w:t>
      </w:r>
      <w:r w:rsidRPr="00355308">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355308">
        <w:rPr>
          <w:b/>
          <w:highlight w:val="green"/>
          <w:u w:val="single"/>
        </w:rPr>
        <w:t xml:space="preserve">What is uncertain is the extent to which Trump will </w:t>
      </w:r>
      <w:r w:rsidRPr="00355308">
        <w:rPr>
          <w:b/>
          <w:u w:val="single"/>
        </w:rPr>
        <w:t xml:space="preserve">be able to </w:t>
      </w:r>
      <w:r w:rsidRPr="00355308">
        <w:rPr>
          <w:b/>
          <w:highlight w:val="green"/>
          <w:u w:val="single"/>
        </w:rPr>
        <w:t>follow through</w:t>
      </w:r>
      <w:r w:rsidRPr="00355308">
        <w:rPr>
          <w:b/>
          <w:u w:val="single"/>
        </w:rPr>
        <w:t xml:space="preserve"> on his threats</w:t>
      </w:r>
      <w:r w:rsidRPr="00355308">
        <w:t xml:space="preserve"> against a variety of communities. </w:t>
      </w:r>
      <w:r w:rsidRPr="00355308">
        <w:rPr>
          <w:b/>
          <w:highlight w:val="green"/>
          <w:u w:val="single"/>
        </w:rPr>
        <w:t>This uncertainty is</w:t>
      </w:r>
      <w:r w:rsidRPr="00355308">
        <w:rPr>
          <w:b/>
          <w:u w:val="single"/>
        </w:rPr>
        <w:t xml:space="preserve"> not with Trump's intention</w:t>
      </w:r>
      <w:r w:rsidRPr="00355308">
        <w:t xml:space="preserve"> to inflict as much pain and harm on the most vulnerable people in the United States; </w:t>
      </w:r>
      <w:r w:rsidRPr="00355308">
        <w:rPr>
          <w:b/>
          <w:u w:val="single"/>
        </w:rPr>
        <w:t xml:space="preserve">rather, it is </w:t>
      </w:r>
      <w:r w:rsidRPr="00355308">
        <w:rPr>
          <w:b/>
          <w:highlight w:val="green"/>
          <w:u w:val="single"/>
        </w:rPr>
        <w:t>based on a calculation that our ability to</w:t>
      </w:r>
      <w:r w:rsidRPr="00355308">
        <w:rPr>
          <w:b/>
          <w:u w:val="single"/>
        </w:rPr>
        <w:t xml:space="preserve"> organize and </w:t>
      </w:r>
      <w:r w:rsidRPr="00355308">
        <w:rPr>
          <w:b/>
          <w:highlight w:val="green"/>
          <w:u w:val="single"/>
        </w:rPr>
        <w:t>build movements will</w:t>
      </w:r>
      <w:r w:rsidRPr="00355308">
        <w:rPr>
          <w:b/>
          <w:u w:val="single"/>
        </w:rPr>
        <w:t xml:space="preserve"> complicate, blunt, and</w:t>
      </w:r>
      <w:r w:rsidRPr="00355308">
        <w:t xml:space="preserve">, in some cases, </w:t>
      </w:r>
      <w:r w:rsidRPr="00355308">
        <w:rPr>
          <w:b/>
          <w:highlight w:val="green"/>
          <w:u w:val="single"/>
        </w:rPr>
        <w:t>thwart the</w:t>
      </w:r>
      <w:r w:rsidRPr="00355308">
        <w:rPr>
          <w:b/>
          <w:u w:val="single"/>
        </w:rPr>
        <w:t xml:space="preserve"> Trump </w:t>
      </w:r>
      <w:r w:rsidRPr="00355308">
        <w:rPr>
          <w:b/>
          <w:highlight w:val="green"/>
          <w:u w:val="single"/>
        </w:rPr>
        <w:t>agenda</w:t>
      </w:r>
      <w:r w:rsidRPr="00355308">
        <w:t xml:space="preserve">. [End Page 229] </w:t>
      </w:r>
      <w:r w:rsidRPr="00355308">
        <w:rPr>
          <w:b/>
          <w:u w:val="single"/>
        </w:rPr>
        <w:t>The challenge is</w:t>
      </w:r>
      <w:r w:rsidRPr="00355308">
        <w:t xml:space="preserve"> in </w:t>
      </w:r>
      <w:r w:rsidRPr="00355308">
        <w:rPr>
          <w:b/>
          <w:u w:val="single"/>
        </w:rPr>
        <w:t>using the spaces we occupy in the academy to approach this task</w:t>
      </w:r>
      <w:r w:rsidRPr="00355308">
        <w:t xml:space="preserve">. There will be many </w:t>
      </w:r>
      <w:r w:rsidRPr="00355308">
        <w:lastRenderedPageBreak/>
        <w:t xml:space="preserve">different kinds of organizing spaces developed in the coming years, but </w:t>
      </w:r>
      <w:r w:rsidRPr="00355308">
        <w:rPr>
          <w:b/>
          <w:u w:val="single"/>
        </w:rPr>
        <w:t>there is a particular role we can play</w:t>
      </w:r>
      <w:r w:rsidRPr="00355308">
        <w:t xml:space="preserve"> in this moment. </w:t>
      </w:r>
      <w:r w:rsidRPr="00355308">
        <w:rPr>
          <w:b/>
          <w:highlight w:val="green"/>
          <w:u w:val="single"/>
        </w:rPr>
        <w:t xml:space="preserve">This </w:t>
      </w:r>
      <w:r w:rsidRPr="00355308">
        <w:rPr>
          <w:b/>
          <w:u w:val="single"/>
        </w:rPr>
        <w:t xml:space="preserve">organizing </w:t>
      </w:r>
      <w:r w:rsidRPr="00355308">
        <w:rPr>
          <w:b/>
          <w:highlight w:val="green"/>
          <w:u w:val="single"/>
        </w:rPr>
        <w:t>possibility exists only when we recognize the academy</w:t>
      </w:r>
      <w:r w:rsidRPr="00355308">
        <w:t xml:space="preserve">, itself, </w:t>
      </w:r>
      <w:r w:rsidRPr="00355308">
        <w:rPr>
          <w:b/>
          <w:highlight w:val="green"/>
          <w:u w:val="single"/>
        </w:rPr>
        <w:t>as a site of politics and struggle</w:t>
      </w:r>
      <w:r w:rsidRPr="00355308">
        <w:rPr>
          <w:b/>
          <w:u w:val="single"/>
        </w:rPr>
        <w:t>. Those who ignore that reality do so because they have the luxury to</w:t>
      </w:r>
      <w:r w:rsidRPr="00355308">
        <w:t xml:space="preserve"> or because they are so constrained by compartmentalization that they ignore the very world they are living in. </w:t>
      </w:r>
      <w:r w:rsidRPr="00355308">
        <w:rPr>
          <w:b/>
          <w:u w:val="single"/>
        </w:rPr>
        <w:t>In the last two years we have seen the flowering of campus struggles against racism, rape, and sexual violence, amid campaigns for union recognition and the right of faculty to control</w:t>
      </w:r>
      <w:r w:rsidRPr="00355308">
        <w:t xml:space="preserve"> the atmosphere of </w:t>
      </w:r>
      <w:r w:rsidRPr="00355308">
        <w:rPr>
          <w:b/>
          <w:u w:val="single"/>
        </w:rPr>
        <w:t xml:space="preserve">their classrooms. </w:t>
      </w:r>
      <w:r w:rsidRPr="00355308">
        <w:rPr>
          <w:b/>
          <w:highlight w:val="green"/>
          <w:u w:val="single"/>
        </w:rPr>
        <w:t>Whether or not we</w:t>
      </w:r>
      <w:r w:rsidRPr="00355308">
        <w:rPr>
          <w:b/>
          <w:u w:val="single"/>
        </w:rPr>
        <w:t xml:space="preserve"> on campus </w:t>
      </w:r>
      <w:r w:rsidRPr="00355308">
        <w:rPr>
          <w:b/>
          <w:highlight w:val="green"/>
          <w:u w:val="single"/>
        </w:rPr>
        <w:t xml:space="preserve">see them as political </w:t>
      </w:r>
      <w:r w:rsidRPr="00355308">
        <w:rPr>
          <w:b/>
          <w:u w:val="single"/>
        </w:rPr>
        <w:t xml:space="preserve">spaces, </w:t>
      </w:r>
      <w:r w:rsidRPr="00355308">
        <w:rPr>
          <w:b/>
          <w:highlight w:val="green"/>
          <w:u w:val="single"/>
        </w:rPr>
        <w:t>the right wing certainly does</w:t>
      </w:r>
      <w:r w:rsidRPr="00355308">
        <w:rPr>
          <w:b/>
          <w:u w:val="single"/>
        </w:rPr>
        <w:t>. They have raged against "safe spaces"</w:t>
      </w:r>
      <w:r w:rsidRPr="00355308">
        <w:t xml:space="preserve"> and what they refer to as "political correctness." </w:t>
      </w:r>
      <w:r w:rsidRPr="00355308">
        <w:rPr>
          <w:b/>
          <w:u w:val="single"/>
        </w:rPr>
        <w:t>While reasonable people may debate</w:t>
      </w:r>
      <w:r w:rsidRPr="00355308">
        <w:t xml:space="preserve"> the merits and meaning of </w:t>
      </w:r>
      <w:r w:rsidRPr="00355308">
        <w:rPr>
          <w:b/>
          <w:u w:val="single"/>
        </w:rPr>
        <w:t>concepts like safe spaces, we should not confuse those discussions with an attack from the right</w:t>
      </w:r>
      <w:r w:rsidRPr="00355308">
        <w:t xml:space="preserve"> that is intended </w:t>
      </w:r>
      <w:r w:rsidRPr="00355308">
        <w:rPr>
          <w:b/>
          <w:u w:val="single"/>
        </w:rPr>
        <w:t>to create "unsafe spaces" where racial antagonism, sexual predation, and homophobia are considered rites of passage</w:t>
      </w:r>
      <w:r w:rsidRPr="00355308">
        <w:t xml:space="preserve"> or, as the new president describes as it, "locker room" behavior. </w:t>
      </w:r>
      <w:r w:rsidRPr="00355308">
        <w:rPr>
          <w:b/>
          <w:u w:val="single"/>
        </w:rPr>
        <w:t>These</w:t>
      </w:r>
      <w:r w:rsidRPr="00355308">
        <w:t xml:space="preserve">, unfortunately, </w:t>
      </w:r>
      <w:r w:rsidRPr="00355308">
        <w:rPr>
          <w:b/>
          <w:u w:val="single"/>
        </w:rPr>
        <w:t>are only smaller battles happening within the larger transformation of colleges and universities into the leading edge of various neoliberal practices</w:t>
      </w:r>
      <w:r w:rsidRPr="00355308">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355308">
        <w:rPr>
          <w:b/>
          <w:u w:val="single"/>
        </w:rPr>
        <w:t>universities will "never be engines for social transformation," but they are places that often reflect, and</w:t>
      </w:r>
      <w:r w:rsidRPr="00355308">
        <w:t xml:space="preserve"> in some situations </w:t>
      </w:r>
      <w:r w:rsidRPr="00355308">
        <w:rPr>
          <w:b/>
          <w:u w:val="single"/>
        </w:rPr>
        <w:t>magnify, the tensions that exist in society</w:t>
      </w:r>
      <w:r w:rsidRPr="00355308">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r w:rsidRPr="00355308">
        <w:rPr>
          <w:b/>
          <w:highlight w:val="green"/>
          <w:u w:val="single"/>
        </w:rPr>
        <w:t>Scholarship alone is not politics</w:t>
      </w:r>
      <w:r w:rsidRPr="00355308">
        <w:rPr>
          <w:b/>
          <w:u w:val="single"/>
        </w:rPr>
        <w:t xml:space="preserve">, but the study of history, theory, and politics can imbue our political practice with depth and confidence. Today </w:t>
      </w:r>
      <w:r w:rsidRPr="00355308">
        <w:rPr>
          <w:b/>
          <w:highlight w:val="green"/>
          <w:u w:val="single"/>
        </w:rPr>
        <w:t>there is a</w:t>
      </w:r>
      <w:r w:rsidRPr="00355308">
        <w:t xml:space="preserve"> [End Page 230] </w:t>
      </w:r>
      <w:r w:rsidRPr="00355308">
        <w:rPr>
          <w:b/>
          <w:highlight w:val="green"/>
          <w:u w:val="single"/>
        </w:rPr>
        <w:t xml:space="preserve">need to connect </w:t>
      </w:r>
      <w:r w:rsidRPr="00355308">
        <w:rPr>
          <w:b/>
          <w:u w:val="single"/>
        </w:rPr>
        <w:t xml:space="preserve">the </w:t>
      </w:r>
      <w:r w:rsidRPr="00355308">
        <w:rPr>
          <w:b/>
          <w:u w:val="single"/>
        </w:rPr>
        <w:lastRenderedPageBreak/>
        <w:t xml:space="preserve">legacy of </w:t>
      </w:r>
      <w:r w:rsidRPr="00355308">
        <w:rPr>
          <w:b/>
          <w:highlight w:val="green"/>
          <w:u w:val="single"/>
        </w:rPr>
        <w:t xml:space="preserve">resistance, struggle, and transformation with </w:t>
      </w:r>
      <w:r w:rsidRPr="00355308">
        <w:rPr>
          <w:b/>
          <w:u w:val="single"/>
        </w:rPr>
        <w:t xml:space="preserve">a new generation of </w:t>
      </w:r>
      <w:r w:rsidRPr="00355308">
        <w:rPr>
          <w:b/>
          <w:highlight w:val="green"/>
          <w:u w:val="single"/>
        </w:rPr>
        <w:t>students</w:t>
      </w:r>
      <w:r w:rsidRPr="00355308">
        <w:rPr>
          <w:b/>
          <w:u w:val="single"/>
        </w:rPr>
        <w:t xml:space="preserve"> and activists who are </w:t>
      </w:r>
      <w:r w:rsidRPr="00355308">
        <w:rPr>
          <w:b/>
          <w:highlight w:val="green"/>
          <w:u w:val="single"/>
        </w:rPr>
        <w:t>desperately looking for hope</w:t>
      </w:r>
      <w:r w:rsidRPr="00355308">
        <w:rPr>
          <w:b/>
          <w:u w:val="single"/>
        </w:rPr>
        <w:t xml:space="preserve"> that their world is not coming to an end</w:t>
      </w:r>
      <w:r w:rsidRPr="00355308">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355308">
        <w:rPr>
          <w:b/>
          <w:u w:val="single"/>
        </w:rPr>
        <w:t xml:space="preserve">we should not underestimate the obstacles that confront a political Left that is deeply fractured and politically divided. But we should also remember that </w:t>
      </w:r>
      <w:r w:rsidRPr="00355308">
        <w:rPr>
          <w:b/>
          <w:highlight w:val="green"/>
          <w:u w:val="single"/>
        </w:rPr>
        <w:t>the future is not already written</w:t>
      </w:r>
      <w:r w:rsidRPr="00355308">
        <w:rPr>
          <w:b/>
          <w:u w:val="single"/>
        </w:rPr>
        <w:t>. It has yet to be cast in stone. The stories of our demise have been predicted over and over again</w:t>
      </w:r>
      <w:r w:rsidRPr="00355308">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355308">
        <w:rPr>
          <w:b/>
          <w:highlight w:val="green"/>
          <w:u w:val="single"/>
        </w:rPr>
        <w:t>we have already seen</w:t>
      </w:r>
      <w:r w:rsidRPr="00355308">
        <w:rPr>
          <w:b/>
          <w:u w:val="single"/>
        </w:rPr>
        <w:t xml:space="preserve"> in the last decade </w:t>
      </w:r>
      <w:r w:rsidRPr="00355308">
        <w:rPr>
          <w:b/>
          <w:highlight w:val="green"/>
          <w:u w:val="single"/>
        </w:rPr>
        <w:t>the eruption of mass struggle</w:t>
      </w:r>
      <w:r w:rsidRPr="00355308">
        <w:rPr>
          <w:b/>
          <w:u w:val="single"/>
        </w:rPr>
        <w:t xml:space="preserve"> embodied </w:t>
      </w:r>
      <w:r w:rsidRPr="00355308">
        <w:rPr>
          <w:b/>
          <w:highlight w:val="green"/>
          <w:u w:val="single"/>
        </w:rPr>
        <w:t>in</w:t>
      </w:r>
      <w:r w:rsidRPr="00355308">
        <w:t xml:space="preserve"> the </w:t>
      </w:r>
      <w:r w:rsidRPr="00355308">
        <w:rPr>
          <w:b/>
          <w:highlight w:val="green"/>
          <w:u w:val="single"/>
        </w:rPr>
        <w:t>Occupy</w:t>
      </w:r>
      <w:r w:rsidRPr="00355308">
        <w:t xml:space="preserve"> movement </w:t>
      </w:r>
      <w:r w:rsidRPr="00355308">
        <w:rPr>
          <w:b/>
          <w:highlight w:val="green"/>
          <w:u w:val="single"/>
        </w:rPr>
        <w:t>and</w:t>
      </w:r>
      <w:r w:rsidRPr="00355308">
        <w:t xml:space="preserve"> most recently the rise of </w:t>
      </w:r>
      <w:r w:rsidRPr="00355308">
        <w:rPr>
          <w:b/>
          <w:highlight w:val="green"/>
          <w:u w:val="single"/>
        </w:rPr>
        <w:t>B</w:t>
      </w:r>
      <w:r w:rsidRPr="00355308">
        <w:rPr>
          <w:b/>
          <w:u w:val="single"/>
        </w:rPr>
        <w:t xml:space="preserve">lack </w:t>
      </w:r>
      <w:r w:rsidRPr="00355308">
        <w:rPr>
          <w:b/>
          <w:highlight w:val="green"/>
          <w:u w:val="single"/>
        </w:rPr>
        <w:t>L</w:t>
      </w:r>
      <w:r w:rsidRPr="00355308">
        <w:rPr>
          <w:b/>
          <w:u w:val="single"/>
        </w:rPr>
        <w:t xml:space="preserve">ives </w:t>
      </w:r>
      <w:r w:rsidRPr="00355308">
        <w:rPr>
          <w:b/>
          <w:highlight w:val="green"/>
          <w:u w:val="single"/>
        </w:rPr>
        <w:t>M</w:t>
      </w:r>
      <w:r w:rsidRPr="00355308">
        <w:rPr>
          <w:b/>
          <w:u w:val="single"/>
        </w:rPr>
        <w:t>atter</w:t>
      </w:r>
      <w:r w:rsidRPr="00355308">
        <w:t xml:space="preserve">. </w:t>
      </w:r>
      <w:r w:rsidRPr="00355308">
        <w:rPr>
          <w:b/>
          <w:u w:val="single"/>
        </w:rPr>
        <w:t xml:space="preserve">The challenge to </w:t>
      </w:r>
      <w:r w:rsidRPr="00355308">
        <w:rPr>
          <w:b/>
          <w:highlight w:val="green"/>
          <w:u w:val="single"/>
        </w:rPr>
        <w:t>Trump</w:t>
      </w:r>
      <w:r w:rsidRPr="00355308">
        <w:t xml:space="preserve">, however, </w:t>
      </w:r>
      <w:r w:rsidRPr="00355308">
        <w:rPr>
          <w:b/>
          <w:highlight w:val="green"/>
          <w:u w:val="single"/>
        </w:rPr>
        <w:t xml:space="preserve">will demand more than </w:t>
      </w:r>
      <w:r w:rsidRPr="00355308">
        <w:rPr>
          <w:b/>
          <w:u w:val="single"/>
        </w:rPr>
        <w:t xml:space="preserve">moral </w:t>
      </w:r>
      <w:r w:rsidRPr="00355308">
        <w:rPr>
          <w:b/>
          <w:highlight w:val="green"/>
          <w:u w:val="single"/>
        </w:rPr>
        <w:t>outrage</w:t>
      </w:r>
      <w:r w:rsidRPr="00355308">
        <w:rPr>
          <w:b/>
          <w:u w:val="single"/>
        </w:rPr>
        <w:t xml:space="preserve">. </w:t>
      </w:r>
      <w:r w:rsidRPr="00355308">
        <w:rPr>
          <w:b/>
          <w:highlight w:val="green"/>
          <w:u w:val="single"/>
        </w:rPr>
        <w:t>It requires a strategy</w:t>
      </w:r>
      <w:r w:rsidRPr="00355308">
        <w:rPr>
          <w:b/>
          <w:u w:val="single"/>
        </w:rPr>
        <w:t>, and strategy can be developed only when we have political clarity on the nature of Trumpism</w:t>
      </w:r>
      <w:r w:rsidRPr="00355308">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355308">
        <w:rPr>
          <w:b/>
          <w:u w:val="single"/>
        </w:rPr>
        <w:t xml:space="preserve">while action is always necessary, </w:t>
      </w:r>
      <w:r w:rsidRPr="00355308">
        <w:rPr>
          <w:b/>
          <w:highlight w:val="green"/>
          <w:u w:val="single"/>
        </w:rPr>
        <w:t>we must</w:t>
      </w:r>
      <w:r w:rsidRPr="00355308">
        <w:rPr>
          <w:b/>
          <w:u w:val="single"/>
        </w:rPr>
        <w:t xml:space="preserve"> also </w:t>
      </w:r>
      <w:r w:rsidRPr="00355308">
        <w:rPr>
          <w:b/>
          <w:highlight w:val="green"/>
          <w:u w:val="single"/>
        </w:rPr>
        <w:t xml:space="preserve">create the </w:t>
      </w:r>
      <w:r w:rsidRPr="00355308">
        <w:rPr>
          <w:b/>
          <w:u w:val="single"/>
        </w:rPr>
        <w:t xml:space="preserve">political and intellectual </w:t>
      </w:r>
      <w:r w:rsidRPr="00355308">
        <w:rPr>
          <w:b/>
          <w:highlight w:val="green"/>
          <w:u w:val="single"/>
        </w:rPr>
        <w:t>spaces</w:t>
      </w:r>
      <w:r w:rsidRPr="00355308">
        <w:rPr>
          <w:b/>
          <w:u w:val="single"/>
        </w:rPr>
        <w:t xml:space="preserve"> necessary </w:t>
      </w:r>
      <w:r w:rsidRPr="00355308">
        <w:rPr>
          <w:b/>
          <w:highlight w:val="green"/>
          <w:u w:val="single"/>
        </w:rPr>
        <w:t>for debate</w:t>
      </w:r>
      <w:r w:rsidRPr="00355308">
        <w:rPr>
          <w:b/>
          <w:u w:val="single"/>
        </w:rPr>
        <w:t>, argument, and discussion. We cannot act in intelligent ways without understanding why we are acting and what we are acting against</w:t>
      </w:r>
      <w:r w:rsidRPr="00355308">
        <w:t xml:space="preserve">. In other words, </w:t>
      </w:r>
      <w:r w:rsidRPr="00355308">
        <w:rPr>
          <w:b/>
          <w:highlight w:val="green"/>
          <w:u w:val="single"/>
        </w:rPr>
        <w:t xml:space="preserve">politics and ideas matter </w:t>
      </w:r>
      <w:r w:rsidRPr="00355308">
        <w:rPr>
          <w:b/>
          <w:u w:val="single"/>
        </w:rPr>
        <w:t>as much as the action necessary to transform conditions we abhor</w:t>
      </w:r>
      <w:r w:rsidRPr="00355308">
        <w:t xml:space="preserve">. This may seem like a minor or even self-evident point, but </w:t>
      </w:r>
      <w:r w:rsidRPr="00355308">
        <w:rPr>
          <w:b/>
          <w:u w:val="single"/>
        </w:rPr>
        <w:t>there is a constant critique that we are often "preaching to the choir"</w:t>
      </w:r>
      <w:r w:rsidRPr="00355308">
        <w:t xml:space="preserve"> or a question about the usefulness of sitting in yet "another" meeting. But </w:t>
      </w:r>
      <w:r w:rsidRPr="00355308">
        <w:rPr>
          <w:b/>
          <w:u w:val="single"/>
        </w:rPr>
        <w:t xml:space="preserve">this most recent electoral season has also shown that the choir has different pitches and cadences. The choir can be off-key. </w:t>
      </w:r>
      <w:r w:rsidRPr="00355308">
        <w:rPr>
          <w:b/>
          <w:highlight w:val="green"/>
          <w:u w:val="single"/>
        </w:rPr>
        <w:t>This is not to suggest that we should</w:t>
      </w:r>
      <w:r w:rsidRPr="00355308">
        <w:rPr>
          <w:b/>
          <w:u w:val="single"/>
        </w:rPr>
        <w:t xml:space="preserve"> all agree or </w:t>
      </w:r>
      <w:r w:rsidRPr="00355308">
        <w:rPr>
          <w:b/>
          <w:highlight w:val="green"/>
          <w:u w:val="single"/>
        </w:rPr>
        <w:t>mute</w:t>
      </w:r>
      <w:r w:rsidRPr="00355308">
        <w:rPr>
          <w:b/>
          <w:u w:val="single"/>
        </w:rPr>
        <w:t xml:space="preserve"> the areas of </w:t>
      </w:r>
      <w:r w:rsidRPr="00355308">
        <w:rPr>
          <w:b/>
          <w:highlight w:val="green"/>
          <w:u w:val="single"/>
        </w:rPr>
        <w:t>disagreement</w:t>
      </w:r>
      <w:r w:rsidRPr="00355308">
        <w:rPr>
          <w:b/>
          <w:u w:val="single"/>
        </w:rPr>
        <w:t xml:space="preserve"> and tension, </w:t>
      </w:r>
      <w:r w:rsidRPr="00355308">
        <w:rPr>
          <w:b/>
          <w:highlight w:val="green"/>
          <w:u w:val="single"/>
        </w:rPr>
        <w:t>but</w:t>
      </w:r>
      <w:r w:rsidRPr="00355308">
        <w:rPr>
          <w:b/>
          <w:u w:val="single"/>
        </w:rPr>
        <w:t xml:space="preserve"> we should </w:t>
      </w:r>
      <w:r w:rsidRPr="00355308">
        <w:rPr>
          <w:b/>
          <w:highlight w:val="green"/>
          <w:u w:val="single"/>
        </w:rPr>
        <w:t>be clear about</w:t>
      </w:r>
      <w:r w:rsidRPr="00355308">
        <w:rPr>
          <w:b/>
          <w:u w:val="single"/>
        </w:rPr>
        <w:t xml:space="preserve"> those </w:t>
      </w:r>
      <w:r w:rsidRPr="00355308">
        <w:rPr>
          <w:b/>
          <w:highlight w:val="green"/>
          <w:u w:val="single"/>
        </w:rPr>
        <w:t>differences</w:t>
      </w:r>
      <w:r w:rsidRPr="00355308">
        <w:rPr>
          <w:b/>
          <w:u w:val="single"/>
        </w:rPr>
        <w:t xml:space="preserve">. Just as we should be clear on what is agreed on and what are the bases on which we can overcome differences and unite. These various position s cannot be intuited; they are </w:t>
      </w:r>
      <w:r w:rsidRPr="00355308">
        <w:rPr>
          <w:b/>
          <w:highlight w:val="green"/>
          <w:u w:val="single"/>
        </w:rPr>
        <w:t>discovered through</w:t>
      </w:r>
      <w:r w:rsidRPr="00355308">
        <w:rPr>
          <w:b/>
          <w:u w:val="single"/>
        </w:rPr>
        <w:t xml:space="preserve"> patient </w:t>
      </w:r>
      <w:r w:rsidRPr="00355308">
        <w:rPr>
          <w:b/>
          <w:highlight w:val="green"/>
          <w:u w:val="single"/>
        </w:rPr>
        <w:t>debate</w:t>
      </w:r>
      <w:r w:rsidRPr="00355308">
        <w:t xml:space="preserve">. </w:t>
      </w:r>
      <w:r w:rsidRPr="00355308">
        <w:rPr>
          <w:b/>
          <w:u w:val="single"/>
        </w:rPr>
        <w:t>Beyond the culture of respectful</w:t>
      </w:r>
      <w:r w:rsidRPr="00355308">
        <w:t xml:space="preserve"> internal </w:t>
      </w:r>
      <w:r w:rsidRPr="00355308">
        <w:rPr>
          <w:b/>
          <w:u w:val="single"/>
        </w:rPr>
        <w:t>debate</w:t>
      </w:r>
      <w:r w:rsidRPr="00355308">
        <w:t xml:space="preserve"> and discussion, </w:t>
      </w:r>
      <w:r w:rsidRPr="00355308">
        <w:rPr>
          <w:b/>
          <w:u w:val="single"/>
        </w:rPr>
        <w:t>academics</w:t>
      </w:r>
      <w:r w:rsidRPr="00355308">
        <w:t xml:space="preserve"> also </w:t>
      </w:r>
      <w:r w:rsidRPr="00355308">
        <w:rPr>
          <w:b/>
          <w:u w:val="single"/>
        </w:rPr>
        <w:t xml:space="preserve">have something to </w:t>
      </w:r>
      <w:r w:rsidRPr="00355308">
        <w:rPr>
          <w:b/>
          <w:u w:val="single"/>
        </w:rPr>
        <w:lastRenderedPageBreak/>
        <w:t>contribute. The confidence necessary to effectively</w:t>
      </w:r>
      <w:r w:rsidRPr="00355308">
        <w:t xml:space="preserve"> [End Page 231] engage in </w:t>
      </w:r>
      <w:r w:rsidRPr="00355308">
        <w:rPr>
          <w:b/>
          <w:highlight w:val="green"/>
          <w:u w:val="single"/>
        </w:rPr>
        <w:t>struggle is not easily attained in an atmosphere of defeat</w:t>
      </w:r>
      <w:r w:rsidRPr="00355308">
        <w:t xml:space="preserve"> and defensiveness. </w:t>
      </w:r>
      <w:r w:rsidRPr="00355308">
        <w:rPr>
          <w:b/>
          <w:u w:val="single"/>
        </w:rPr>
        <w:t>Those are the moments to draw on the history of resistance</w:t>
      </w:r>
      <w:r w:rsidRPr="00355308">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355308">
        <w:t>is</w:t>
      </w:r>
      <w:proofErr w:type="gramEnd"/>
      <w:r w:rsidRPr="00355308">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355308">
        <w:rPr>
          <w:b/>
          <w:u w:val="single"/>
        </w:rPr>
        <w:t xml:space="preserve">Not only does </w:t>
      </w:r>
      <w:r w:rsidRPr="00355308">
        <w:rPr>
          <w:b/>
          <w:highlight w:val="green"/>
          <w:u w:val="single"/>
        </w:rPr>
        <w:t>the political establishment want to punish</w:t>
      </w:r>
      <w:r w:rsidRPr="00355308">
        <w:rPr>
          <w:b/>
          <w:u w:val="single"/>
        </w:rPr>
        <w:t xml:space="preserve"> and demonize </w:t>
      </w:r>
      <w:r w:rsidRPr="00355308">
        <w:rPr>
          <w:b/>
          <w:highlight w:val="green"/>
          <w:u w:val="single"/>
        </w:rPr>
        <w:t>the voices for Black liberation, but</w:t>
      </w:r>
      <w:r w:rsidRPr="00355308">
        <w:t xml:space="preserve"> more important, </w:t>
      </w:r>
      <w:r w:rsidRPr="00355308">
        <w:rPr>
          <w:b/>
          <w:highlight w:val="green"/>
          <w:u w:val="single"/>
        </w:rPr>
        <w:t>they want to bury the legacy</w:t>
      </w:r>
      <w:r w:rsidRPr="00355308">
        <w:rPr>
          <w:b/>
          <w:u w:val="single"/>
        </w:rPr>
        <w:t xml:space="preserve">, the </w:t>
      </w:r>
      <w:r w:rsidRPr="00355308">
        <w:rPr>
          <w:b/>
          <w:highlight w:val="green"/>
          <w:u w:val="single"/>
        </w:rPr>
        <w:t>history, and politics of the movement</w:t>
      </w:r>
      <w:r w:rsidRPr="00355308">
        <w:rPr>
          <w:b/>
          <w:u w:val="single"/>
        </w:rPr>
        <w:t xml:space="preserve"> itself</w:t>
      </w:r>
      <w:r w:rsidRPr="00355308">
        <w:t xml:space="preserve">. </w:t>
      </w:r>
      <w:r w:rsidRPr="00355308">
        <w:rPr>
          <w:b/>
          <w:u w:val="single"/>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355308">
        <w:t xml:space="preserve">. Only a cursory knowledge of Black history—and the history of indigenous people in this land—shatters the United States' obsession with its own self-idealization as an "exceptional" society. In doing so, </w:t>
      </w:r>
      <w:r w:rsidRPr="00355308">
        <w:rPr>
          <w:b/>
          <w:highlight w:val="green"/>
          <w:u w:val="single"/>
        </w:rPr>
        <w:t xml:space="preserve">Black struggles </w:t>
      </w:r>
      <w:r w:rsidRPr="00355308">
        <w:rPr>
          <w:b/>
          <w:u w:val="single"/>
        </w:rPr>
        <w:t xml:space="preserve">are examples of how the "margins" </w:t>
      </w:r>
      <w:r w:rsidRPr="00355308">
        <w:rPr>
          <w:b/>
          <w:highlight w:val="green"/>
          <w:u w:val="single"/>
        </w:rPr>
        <w:t>can upend and destabilize the supposed center</w:t>
      </w:r>
      <w:r w:rsidRPr="00355308">
        <w:t xml:space="preserve">. And </w:t>
      </w:r>
      <w:r w:rsidRPr="00342D51">
        <w:rPr>
          <w:b/>
          <w:u w:val="single"/>
        </w:rPr>
        <w:t>perhaps even more important is how those struggles within the various iterations of the Black Freedom movement become a platform for other liberation struggles to emerge. This was the legacy of the Black insurgency of the 1960s. As a result, the political establishment distorts this history and distorts its radical content</w:t>
      </w:r>
      <w:r w:rsidRPr="00342D51">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w:t>
      </w:r>
      <w:r w:rsidRPr="00342D51">
        <w:lastRenderedPageBreak/>
        <w:t xml:space="preserve">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342D51">
        <w:t>respect</w:t>
      </w:r>
      <w:proofErr w:type="gramEnd"/>
      <w:r w:rsidRPr="00342D51">
        <w:t xml:space="preserve"> and honor connect our searching present with a previous moment of insurgency and struggle. In our lifetimes, </w:t>
      </w:r>
      <w:r w:rsidRPr="00342D51">
        <w:rPr>
          <w:b/>
          <w:u w:val="single"/>
        </w:rPr>
        <w:t>we have never been more in need of the inspiration, the lessons, and the strength of those who have bequeathed to us the certainties and uncertainties of home today. The challenge continues to lie in our abilities to transcend, through argument, debate, and struggle, the many paths that crisscross and potentially divide our resistance to hatred, bigotry, and oppression. This is a call for solidarity, but not on the basis of papering over the different experiences that create different levels of consciousness within our society. Solidarity is most palpable when there is recognition that our fates are connected and that an injury to one is an injury to all. Another world is truly possible, but only if we are willing to struggle for it</w:t>
      </w:r>
      <w:r w:rsidRPr="00342D51">
        <w:t>.</w:t>
      </w:r>
    </w:p>
    <w:p w14:paraId="60DAC4A4" w14:textId="77777777" w:rsidR="00191879" w:rsidRPr="00355308" w:rsidRDefault="00191879" w:rsidP="00191879">
      <w:pPr>
        <w:pStyle w:val="Heading4"/>
        <w:rPr>
          <w:rFonts w:cs="Calibri"/>
        </w:rPr>
      </w:pPr>
      <w:r>
        <w:rPr>
          <w:rFonts w:cs="Calibri"/>
        </w:rPr>
        <w:t>2 --</w:t>
      </w:r>
      <w:r w:rsidRPr="0007258F">
        <w:rPr>
          <w:rFonts w:cs="Calibri"/>
        </w:rPr>
        <w:t xml:space="preserve"> </w:t>
      </w:r>
      <w:r w:rsidRPr="00355308">
        <w:rPr>
          <w:rFonts w:cs="Calibri"/>
        </w:rPr>
        <w:t xml:space="preserve">Extinction isn’t white paranoia and apocalyptic reps are good </w:t>
      </w:r>
    </w:p>
    <w:p w14:paraId="43B6B559" w14:textId="77777777" w:rsidR="00191879" w:rsidRPr="00355308" w:rsidRDefault="00191879" w:rsidP="00191879">
      <w:r w:rsidRPr="00355308">
        <w:rPr>
          <w:b/>
        </w:rPr>
        <w:t>Thompson 18</w:t>
      </w:r>
      <w:r w:rsidRPr="00355308">
        <w:t xml:space="preserve"> [Nicole </w:t>
      </w:r>
      <w:proofErr w:type="spellStart"/>
      <w:r w:rsidRPr="00355308">
        <w:t>Akoukou</w:t>
      </w:r>
      <w:proofErr w:type="spellEnd"/>
      <w:r w:rsidRPr="00355308">
        <w:t xml:space="preserve">. Chicago-based creative writer. 4-6-2018. "Why I will not allow the fear of a nuclear attack to be white-washed." </w:t>
      </w:r>
      <w:proofErr w:type="spellStart"/>
      <w:r w:rsidRPr="00355308">
        <w:t>RaceBaitR</w:t>
      </w:r>
      <w:proofErr w:type="spellEnd"/>
      <w:r w:rsidRPr="00355308">
        <w:t>. http://racebaitr.com/2018/04/06/2087/#]</w:t>
      </w:r>
    </w:p>
    <w:p w14:paraId="5357F524" w14:textId="77777777" w:rsidR="00191879" w:rsidRPr="0007258F" w:rsidRDefault="00191879" w:rsidP="00191879">
      <w:pPr>
        <w:rPr>
          <w:u w:val="single"/>
        </w:rPr>
      </w:pPr>
      <w:r w:rsidRPr="00355308">
        <w:rPr>
          <w:b/>
          <w:u w:val="single"/>
        </w:rPr>
        <w:lastRenderedPageBreak/>
        <w:t>I couldn’t spare empathy for a white</w:t>
      </w:r>
      <w:r w:rsidRPr="00355308">
        <w:t xml:space="preserve"> woman </w:t>
      </w:r>
      <w:r w:rsidRPr="00355308">
        <w:rPr>
          <w:b/>
          <w:u w:val="single"/>
        </w:rPr>
        <w:t>whose biggest fear was something that hadn’t happened yet and might not. Meanwhile, my most significant fears were in motion</w:t>
      </w:r>
      <w:r w:rsidRPr="00355308">
        <w:t xml:space="preserve">: </w:t>
      </w:r>
      <w:r w:rsidRPr="00355308">
        <w:rPr>
          <w:b/>
          <w:u w:val="single"/>
        </w:rPr>
        <w:t>women and men dying in cells</w:t>
      </w:r>
      <w:r w:rsidRPr="00355308">
        <w:t xml:space="preserve"> after being wrongly imprisoned, </w:t>
      </w:r>
      <w:r w:rsidRPr="00355308">
        <w:rPr>
          <w:b/>
          <w:u w:val="single"/>
        </w:rPr>
        <w:t>choked out for peddling cigarettes, or shot to death</w:t>
      </w:r>
      <w:r w:rsidRPr="00355308">
        <w:t xml:space="preserve"> during ‘routine’ traffic stops. I twitch when my partner is late, worried that a cantankerous cop has brutalized or shot him because he wouldn’t prostrate himself. </w:t>
      </w:r>
      <w:r w:rsidRPr="00355308">
        <w:rPr>
          <w:b/>
          <w:u w:val="single"/>
        </w:rPr>
        <w:t>As a woman of color, I am aware of</w:t>
      </w:r>
      <w:r w:rsidRPr="00355308">
        <w:t xml:space="preserve"> the </w:t>
      </w:r>
      <w:r w:rsidRPr="00355308">
        <w:rPr>
          <w:b/>
          <w:u w:val="single"/>
        </w:rPr>
        <w:t>multiple types of violence that threaten me currently—not theoretically. Street harassment</w:t>
      </w:r>
      <w:r w:rsidRPr="00355308">
        <w:t xml:space="preserve">, excessively affecting me as a Black woman, has blindsided me since I was eleven. A premature body meant </w:t>
      </w:r>
      <w:r w:rsidRPr="00355308">
        <w:rPr>
          <w:b/>
          <w:u w:val="single"/>
        </w:rPr>
        <w:t>being</w:t>
      </w:r>
      <w:r w:rsidRPr="00355308">
        <w:t xml:space="preserve"> </w:t>
      </w:r>
      <w:r w:rsidRPr="00355308">
        <w:rPr>
          <w:b/>
          <w:u w:val="single"/>
        </w:rPr>
        <w:t>catcalled</w:t>
      </w:r>
      <w:r w:rsidRPr="00355308">
        <w:t xml:space="preserve"> before I’d discussed the birds and the bees. It meant being </w:t>
      </w:r>
      <w:r w:rsidRPr="00355308">
        <w:rPr>
          <w:b/>
          <w:u w:val="single"/>
        </w:rPr>
        <w:t>followed, whistled at, or groped</w:t>
      </w:r>
      <w:r w:rsidRPr="00355308">
        <w:t xml:space="preserve">. As an adult, while navigating through neighborhoods with extinguished </w:t>
      </w:r>
      <w:proofErr w:type="gramStart"/>
      <w:r w:rsidRPr="00355308">
        <w:t>street lights</w:t>
      </w:r>
      <w:proofErr w:type="gramEnd"/>
      <w:r w:rsidRPr="00355308">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355308">
        <w:t>Ever</w:t>
      </w:r>
      <w:proofErr w:type="spellEnd"/>
      <w:r w:rsidRPr="00355308">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355308">
        <w:t>to</w:t>
      </w:r>
      <w:proofErr w:type="gramEnd"/>
      <w:r w:rsidRPr="00355308">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355308">
        <w:rPr>
          <w:b/>
          <w:u w:val="single"/>
        </w:rPr>
        <w:t>I departed thinking, “fear of nuclear demolition is just some white shit</w:t>
      </w:r>
      <w:r w:rsidRPr="00355308">
        <w:t xml:space="preserve">.” Sadly, that thought would not last long. </w:t>
      </w:r>
      <w:r w:rsidRPr="00355308">
        <w:rPr>
          <w:b/>
          <w:u w:val="single"/>
        </w:rPr>
        <w:t>I still vibe with Harriot’s statement, “Black people have lived under the specter of having our existence erased on a white man’s whim since we stepped on</w:t>
      </w:r>
      <w:r w:rsidRPr="00355308">
        <w:t xml:space="preserve">to the </w:t>
      </w:r>
      <w:r w:rsidRPr="00355308">
        <w:rPr>
          <w:b/>
          <w:u w:val="single"/>
        </w:rPr>
        <w:t>shore</w:t>
      </w:r>
      <w:r w:rsidRPr="00355308">
        <w:t xml:space="preserve"> at Jamestown Landing.” </w:t>
      </w:r>
      <w:r w:rsidRPr="00355308">
        <w:rPr>
          <w:b/>
          <w:u w:val="single"/>
        </w:rPr>
        <w:t>However</w:t>
      </w:r>
      <w:r w:rsidRPr="00355308">
        <w:t xml:space="preserve">, a friend—a Black friend—ignited my nuclear paranoia by sharing theories about when it might happen and who faced the greatest threat. In an attempt to ease my friend’s fear, I leaned in to listen but </w:t>
      </w:r>
      <w:r w:rsidRPr="00355308">
        <w:lastRenderedPageBreak/>
        <w:t xml:space="preserve">accidentally toppled down the rabbit hole too. I forked through curated news feeds. I sifted through “fake news,” “actual news,” and foreign news sources. Suddenly, an idea took root: </w:t>
      </w:r>
      <w:r w:rsidRPr="00355308">
        <w:rPr>
          <w:b/>
          <w:highlight w:val="green"/>
          <w:u w:val="single"/>
        </w:rPr>
        <w:t>nuclear strike would disproportionately impact Black</w:t>
      </w:r>
      <w:r w:rsidRPr="00355308">
        <w:rPr>
          <w:b/>
          <w:u w:val="single"/>
        </w:rPr>
        <w:t xml:space="preserve"> people, </w:t>
      </w:r>
      <w:r w:rsidRPr="00355308">
        <w:rPr>
          <w:b/>
          <w:highlight w:val="green"/>
          <w:u w:val="single"/>
        </w:rPr>
        <w:t>brown</w:t>
      </w:r>
      <w:r w:rsidRPr="00355308">
        <w:rPr>
          <w:b/>
          <w:u w:val="single"/>
        </w:rPr>
        <w:t xml:space="preserve"> people, </w:t>
      </w:r>
      <w:r w:rsidRPr="00355308">
        <w:rPr>
          <w:b/>
          <w:highlight w:val="green"/>
          <w:u w:val="single"/>
        </w:rPr>
        <w:t xml:space="preserve">and low-income individuals. </w:t>
      </w:r>
      <w:r w:rsidRPr="00355308">
        <w:rPr>
          <w:b/>
          <w:u w:val="single"/>
        </w:rPr>
        <w:t>North Korea won’t target the plain sight racists of Portland</w:t>
      </w:r>
      <w:r w:rsidRPr="00355308">
        <w:t xml:space="preserve">, Oregon, </w:t>
      </w:r>
      <w:r w:rsidRPr="00355308">
        <w:rPr>
          <w:b/>
          <w:u w:val="single"/>
        </w:rPr>
        <w:t xml:space="preserve">the violently </w:t>
      </w:r>
      <w:proofErr w:type="spellStart"/>
      <w:r w:rsidRPr="00355308">
        <w:rPr>
          <w:b/>
          <w:u w:val="single"/>
        </w:rPr>
        <w:t>microaggressive</w:t>
      </w:r>
      <w:proofErr w:type="spellEnd"/>
      <w:r w:rsidRPr="00355308">
        <w:rPr>
          <w:b/>
          <w:u w:val="single"/>
        </w:rPr>
        <w:t xml:space="preserve"> liberals of the rural Northwest, or the white-hooded </w:t>
      </w:r>
      <w:proofErr w:type="spellStart"/>
      <w:r w:rsidRPr="00355308">
        <w:rPr>
          <w:b/>
          <w:u w:val="single"/>
        </w:rPr>
        <w:t>klansmen</w:t>
      </w:r>
      <w:proofErr w:type="spellEnd"/>
      <w:r w:rsidRPr="00355308">
        <w:t xml:space="preserve"> </w:t>
      </w:r>
      <w:r w:rsidRPr="00355308">
        <w:rPr>
          <w:b/>
          <w:u w:val="single"/>
        </w:rPr>
        <w:t>of</w:t>
      </w:r>
      <w:r w:rsidRPr="00355308">
        <w:t xml:space="preserve"> Diamondhead, </w:t>
      </w:r>
      <w:r w:rsidRPr="00355308">
        <w:rPr>
          <w:b/>
          <w:u w:val="single"/>
        </w:rPr>
        <w:t xml:space="preserve">Mississippi. No, under the instruction of the supreme leader Kim Jong-un, North Korea will likely </w:t>
      </w:r>
      <w:r w:rsidRPr="00355308">
        <w:rPr>
          <w:b/>
          <w:highlight w:val="green"/>
          <w:u w:val="single"/>
        </w:rPr>
        <w:t>strike densely populated urban areas</w:t>
      </w:r>
      <w:r w:rsidRPr="00355308">
        <w:t xml:space="preserve">, such as Los Angeles, Chicago, Washington D.C., and New York City. </w:t>
      </w:r>
      <w:r w:rsidRPr="00355308">
        <w:rPr>
          <w:b/>
          <w:u w:val="single"/>
        </w:rPr>
        <w:t xml:space="preserve">These locations stand-out as targets </w:t>
      </w:r>
      <w:r w:rsidRPr="00355308">
        <w:rPr>
          <w:b/>
          <w:highlight w:val="green"/>
          <w:u w:val="single"/>
        </w:rPr>
        <w:t>for</w:t>
      </w:r>
      <w:r w:rsidRPr="00355308">
        <w:rPr>
          <w:b/>
          <w:u w:val="single"/>
        </w:rPr>
        <w:t xml:space="preserve"> a nuclear strike because they are densely populated</w:t>
      </w:r>
      <w:r w:rsidRPr="00355308">
        <w:t xml:space="preserve"> U.S. population centers. </w:t>
      </w:r>
      <w:r w:rsidRPr="00355308">
        <w:rPr>
          <w:b/>
          <w:u w:val="single"/>
        </w:rPr>
        <w:t xml:space="preserve">Attacking the heart of the nation or populous cities would translate to </w:t>
      </w:r>
      <w:r w:rsidRPr="00355308">
        <w:rPr>
          <w:b/>
          <w:highlight w:val="green"/>
          <w:u w:val="single"/>
        </w:rPr>
        <w:t>more casualties</w:t>
      </w:r>
      <w:r w:rsidRPr="00355308">
        <w:t xml:space="preserve">. With that in mind, it’s not lost on me that </w:t>
      </w:r>
      <w:r w:rsidRPr="00355308">
        <w:rPr>
          <w:b/>
          <w:u w:val="single"/>
        </w:rPr>
        <w:t xml:space="preserve">the most populous </w:t>
      </w:r>
      <w:r w:rsidRPr="00355308">
        <w:rPr>
          <w:b/>
          <w:highlight w:val="green"/>
          <w:u w:val="single"/>
        </w:rPr>
        <w:t>cities</w:t>
      </w:r>
      <w:r w:rsidRPr="00355308">
        <w:rPr>
          <w:b/>
          <w:u w:val="single"/>
        </w:rPr>
        <w:t xml:space="preserve"> in the United States </w:t>
      </w:r>
      <w:r w:rsidRPr="00355308">
        <w:rPr>
          <w:b/>
          <w:highlight w:val="green"/>
          <w:u w:val="single"/>
        </w:rPr>
        <w:t>boast sizeable</w:t>
      </w:r>
      <w:r w:rsidRPr="00355308">
        <w:rPr>
          <w:b/>
          <w:u w:val="single"/>
        </w:rPr>
        <w:t xml:space="preserve"> diverse populations, or more plainly put: </w:t>
      </w:r>
      <w:r w:rsidRPr="00355308">
        <w:rPr>
          <w:b/>
          <w:highlight w:val="green"/>
          <w:u w:val="single"/>
        </w:rPr>
        <w:t>Black populations</w:t>
      </w:r>
      <w:r w:rsidRPr="00355308">
        <w:rPr>
          <w:b/>
          <w:u w:val="single"/>
        </w:rPr>
        <w:t xml:space="preserve">. </w:t>
      </w:r>
      <w:proofErr w:type="gramStart"/>
      <w:r w:rsidRPr="00355308">
        <w:t>This shit</w:t>
      </w:r>
      <w:proofErr w:type="gramEnd"/>
      <w:r w:rsidRPr="00355308">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355308">
        <w:rPr>
          <w:b/>
          <w:u w:val="single"/>
        </w:rPr>
        <w:t>The practice of preparing for a nuclear holocaust sometimes feels comical, particularly when acknowledging that there has long been a war on Black people in this country</w:t>
      </w:r>
      <w:r w:rsidRPr="0035530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355308">
        <w:rPr>
          <w:b/>
          <w:u w:val="single"/>
        </w:rPr>
        <w:t xml:space="preserve"> In light of this homecoming, we now flirt with a new, larger fear of a Black genocide</w:t>
      </w:r>
      <w:r w:rsidRPr="00355308">
        <w:t xml:space="preserve">. </w:t>
      </w:r>
      <w:r w:rsidRPr="00355308">
        <w:rPr>
          <w:b/>
          <w:u w:val="single"/>
        </w:rPr>
        <w:t xml:space="preserve">America has always worked towards Black eradication through a steady stream of life-threatening inequality, but </w:t>
      </w:r>
      <w:r w:rsidRPr="00355308">
        <w:rPr>
          <w:b/>
          <w:highlight w:val="green"/>
          <w:u w:val="single"/>
        </w:rPr>
        <w:t xml:space="preserve">nuclear war on American soil </w:t>
      </w:r>
      <w:r w:rsidRPr="00355308">
        <w:rPr>
          <w:b/>
          <w:highlight w:val="green"/>
          <w:u w:val="single"/>
        </w:rPr>
        <w:lastRenderedPageBreak/>
        <w:t>would be swift</w:t>
      </w:r>
      <w:r w:rsidRPr="00355308">
        <w:rPr>
          <w:highlight w:val="green"/>
        </w:rPr>
        <w:t>.</w:t>
      </w:r>
      <w:r w:rsidRPr="00355308">
        <w:t xml:space="preserve"> And </w:t>
      </w:r>
      <w:r w:rsidRPr="00355308">
        <w:rPr>
          <w:b/>
          <w:highlight w:val="green"/>
          <w:u w:val="single"/>
        </w:rPr>
        <w:t xml:space="preserve">for this </w:t>
      </w:r>
      <w:proofErr w:type="gramStart"/>
      <w:r w:rsidRPr="00355308">
        <w:rPr>
          <w:b/>
          <w:highlight w:val="green"/>
          <w:u w:val="single"/>
        </w:rPr>
        <w:t>reason</w:t>
      </w:r>
      <w:proofErr w:type="gramEnd"/>
      <w:r w:rsidRPr="00355308">
        <w:rPr>
          <w:b/>
          <w:highlight w:val="green"/>
          <w:u w:val="single"/>
        </w:rPr>
        <w:t xml:space="preserve"> I’ve grown tired of whiteness</w:t>
      </w:r>
      <w:r w:rsidRPr="00355308">
        <w:rPr>
          <w:highlight w:val="green"/>
        </w:rPr>
        <w:t xml:space="preserve"> </w:t>
      </w:r>
      <w:r w:rsidRPr="00355308">
        <w:rPr>
          <w:b/>
          <w:highlight w:val="green"/>
          <w:u w:val="single"/>
        </w:rPr>
        <w:t>being at the center of the nuclear conversation. The race-neutral approach</w:t>
      </w:r>
      <w:r w:rsidRPr="00355308">
        <w:rPr>
          <w:b/>
          <w:u w:val="single"/>
        </w:rPr>
        <w:t xml:space="preserve"> to the dialogue, and a tendency to continue to promote the idea that missiles will land in suburban and rural backyards, instead of inner-city playgrounds, </w:t>
      </w:r>
      <w:r w:rsidRPr="00355308">
        <w:rPr>
          <w:b/>
          <w:highlight w:val="green"/>
          <w:u w:val="single"/>
        </w:rPr>
        <w:t>is false</w:t>
      </w:r>
      <w:r w:rsidRPr="00355308">
        <w:rPr>
          <w:b/>
          <w:u w:val="single"/>
        </w:rPr>
        <w:t xml:space="preserve">. </w:t>
      </w:r>
      <w:r w:rsidRPr="0035530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w:t>
      </w:r>
      <w:r w:rsidRPr="0007775E">
        <w:t xml:space="preserve">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07775E">
        <w:rPr>
          <w:b/>
          <w:u w:val="single"/>
        </w:rPr>
        <w:t xml:space="preserve">devastation from the attack is completely </w:t>
      </w:r>
      <w:proofErr w:type="gramStart"/>
      <w:r w:rsidRPr="0007775E">
        <w:rPr>
          <w:b/>
          <w:u w:val="single"/>
        </w:rPr>
        <w:t>white-washed</w:t>
      </w:r>
      <w:proofErr w:type="gramEnd"/>
      <w:r w:rsidRPr="0007775E">
        <w:rPr>
          <w:b/>
          <w:u w:val="single"/>
        </w:rPr>
        <w:t>, leaving out the more likely victims which are the more densely populated (Black) areas</w:t>
      </w:r>
      <w:r w:rsidRPr="0007775E">
        <w:t xml:space="preserve">. </w:t>
      </w:r>
      <w:r w:rsidRPr="0007775E">
        <w:rPr>
          <w:b/>
          <w:u w:val="single"/>
        </w:rPr>
        <w:t>Death tolls would be high for white populations, yes, but large-scale losses of Black and brown folks would outpace that number, due to placement and poverty. That number would be pushed higher by limited access to premium health care, wealth, and resources. The effects of radiation sickness, burns, compounded injuries, and malnutrition would throttle Black and brown communities and would mark us for generations. It’s for that reason that we have to do more to foster</w:t>
      </w:r>
      <w:r w:rsidRPr="0007775E">
        <w:t xml:space="preserve"> disaster </w:t>
      </w:r>
      <w:r w:rsidRPr="0007775E">
        <w:rPr>
          <w:b/>
          <w:u w:val="single"/>
        </w:rPr>
        <w:t>preparedness among Black people where we can. Black people deserve the space to explore nuclear unease, even if we have competing threats, anxieties</w:t>
      </w:r>
      <w:r w:rsidRPr="0007775E">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w:t>
      </w:r>
      <w:r w:rsidRPr="00355308">
        <w:t xml:space="preserve"> representation in lower quality housing stock, and our relative lack of mobility, etc.</w:t>
      </w:r>
    </w:p>
    <w:p w14:paraId="70644FCD" w14:textId="77777777" w:rsidR="00191879" w:rsidRPr="00355308" w:rsidRDefault="00191879" w:rsidP="00191879">
      <w:pPr>
        <w:pStyle w:val="Heading4"/>
        <w:rPr>
          <w:rFonts w:cs="Calibri"/>
        </w:rPr>
      </w:pPr>
      <w:r>
        <w:rPr>
          <w:rFonts w:cs="Calibri"/>
        </w:rPr>
        <w:t xml:space="preserve">3 -- </w:t>
      </w:r>
      <w:r w:rsidRPr="00355308">
        <w:rPr>
          <w:rFonts w:cs="Calibri"/>
        </w:rPr>
        <w:t>Methodological pluralism is a necessary aspect of critique.</w:t>
      </w:r>
    </w:p>
    <w:p w14:paraId="535650A0" w14:textId="77777777" w:rsidR="00191879" w:rsidRPr="00355308" w:rsidRDefault="00191879" w:rsidP="00191879">
      <w:pPr>
        <w:spacing w:after="120"/>
      </w:pPr>
      <w:proofErr w:type="spellStart"/>
      <w:r w:rsidRPr="00355308">
        <w:rPr>
          <w:b/>
        </w:rPr>
        <w:t>Bleiker</w:t>
      </w:r>
      <w:proofErr w:type="spellEnd"/>
      <w:r w:rsidRPr="00355308">
        <w:rPr>
          <w:b/>
        </w:rPr>
        <w:t xml:space="preserve"> ’14</w:t>
      </w:r>
      <w:r w:rsidRPr="00355308">
        <w:rPr>
          <w:sz w:val="24"/>
        </w:rPr>
        <w:t xml:space="preserve"> </w:t>
      </w:r>
      <w:r w:rsidRPr="00355308">
        <w:t>[Roland, professor of international relations at the university of Queensland. “International Theory Between Reification and Self-Reflective Critique” International Studies Review, Volume 16, Issue 2. June 17, 2014]</w:t>
      </w:r>
    </w:p>
    <w:p w14:paraId="315FEC5B" w14:textId="77777777" w:rsidR="00191879" w:rsidRPr="00355308" w:rsidRDefault="00191879" w:rsidP="00191879">
      <w:pPr>
        <w:rPr>
          <w:sz w:val="14"/>
          <w:szCs w:val="14"/>
        </w:rPr>
      </w:pPr>
      <w:r w:rsidRPr="00355308">
        <w:rPr>
          <w:sz w:val="14"/>
          <w:szCs w:val="14"/>
        </w:rPr>
        <w:t xml:space="preserve">This book is part of an increasing trend of scholarly works that have embraced </w:t>
      </w:r>
      <w:proofErr w:type="spellStart"/>
      <w:r w:rsidRPr="00355308">
        <w:rPr>
          <w:sz w:val="14"/>
          <w:szCs w:val="14"/>
        </w:rPr>
        <w:t>poststructural</w:t>
      </w:r>
      <w:proofErr w:type="spellEnd"/>
      <w:r w:rsidRPr="00355308">
        <w:rPr>
          <w:sz w:val="14"/>
          <w:szCs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355308">
        <w:rPr>
          <w:b/>
          <w:u w:val="single"/>
        </w:rPr>
        <w:t>IR</w:t>
      </w:r>
      <w:r w:rsidRPr="00355308">
        <w:rPr>
          <w:sz w:val="14"/>
          <w:szCs w:val="14"/>
        </w:rPr>
        <w:t xml:space="preserve">) scholarship </w:t>
      </w:r>
      <w:r w:rsidRPr="00355308">
        <w:rPr>
          <w:b/>
          <w:u w:val="single"/>
        </w:rPr>
        <w:t>is</w:t>
      </w:r>
      <w:r w:rsidRPr="00355308">
        <w:rPr>
          <w:sz w:val="14"/>
          <w:szCs w:val="14"/>
        </w:rPr>
        <w:t xml:space="preserve"> what he calls “unchecked reification”: the widespread and</w:t>
      </w:r>
      <w:r w:rsidRPr="00355308">
        <w:rPr>
          <w:b/>
          <w:u w:val="single"/>
        </w:rPr>
        <w:t xml:space="preserve"> dangerous </w:t>
      </w:r>
      <w:r w:rsidRPr="00355308">
        <w:rPr>
          <w:sz w:val="14"/>
          <w:szCs w:val="14"/>
        </w:rPr>
        <w:t xml:space="preserve">process of forgetting “the distinction between theoretical concepts and the real-world things they mean to describe or to which they refer” (p. 15). The dangers are real, Levine stresses, </w:t>
      </w:r>
      <w:r w:rsidRPr="00355308">
        <w:rPr>
          <w:b/>
          <w:u w:val="single"/>
        </w:rPr>
        <w:lastRenderedPageBreak/>
        <w:t>because IR deals with some of the most difficult issues</w:t>
      </w:r>
      <w:r w:rsidRPr="00355308">
        <w:rPr>
          <w:sz w:val="14"/>
          <w:szCs w:val="14"/>
        </w:rPr>
        <w:t xml:space="preserve">, </w:t>
      </w:r>
      <w:r w:rsidRPr="00355308">
        <w:rPr>
          <w:b/>
          <w:u w:val="single"/>
        </w:rPr>
        <w:t xml:space="preserve">from genocides to war. </w:t>
      </w:r>
      <w:r w:rsidRPr="00355308">
        <w:rPr>
          <w:b/>
          <w:highlight w:val="green"/>
          <w:u w:val="single"/>
        </w:rPr>
        <w:t>Upholding one subjective position without critical scrutiny can</w:t>
      </w:r>
      <w:r w:rsidRPr="00355308">
        <w:rPr>
          <w:sz w:val="14"/>
          <w:szCs w:val="14"/>
          <w:highlight w:val="green"/>
        </w:rPr>
        <w:t xml:space="preserve"> </w:t>
      </w:r>
      <w:r w:rsidRPr="00355308">
        <w:rPr>
          <w:sz w:val="14"/>
          <w:szCs w:val="14"/>
        </w:rPr>
        <w:t xml:space="preserve">thus </w:t>
      </w:r>
      <w:r w:rsidRPr="00355308">
        <w:rPr>
          <w:b/>
          <w:highlight w:val="green"/>
          <w:u w:val="single"/>
        </w:rPr>
        <w:t>have far-reaching consequences</w:t>
      </w:r>
      <w:r w:rsidRPr="00355308">
        <w:rPr>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355308">
        <w:rPr>
          <w:sz w:val="14"/>
          <w:szCs w:val="14"/>
        </w:rPr>
        <w:t>or,</w:t>
      </w:r>
      <w:proofErr w:type="gramEnd"/>
      <w:r w:rsidRPr="00355308">
        <w:rPr>
          <w:sz w:val="14"/>
          <w:szCs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355308">
        <w:rPr>
          <w:sz w:val="14"/>
          <w:szCs w:val="14"/>
        </w:rPr>
        <w:t>Carr</w:t>
      </w:r>
      <w:proofErr w:type="spellEnd"/>
      <w:r w:rsidRPr="00355308">
        <w:rPr>
          <w:sz w:val="14"/>
          <w:szCs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55308">
        <w:rPr>
          <w:b/>
          <w:highlight w:val="green"/>
          <w:u w:val="single"/>
        </w:rPr>
        <w:t>Methodological pluralism lies at the heart of</w:t>
      </w:r>
      <w:r w:rsidRPr="00355308">
        <w:rPr>
          <w:b/>
          <w:u w:val="single"/>
        </w:rPr>
        <w:t xml:space="preserve"> Levine's </w:t>
      </w:r>
      <w:r w:rsidRPr="00355308">
        <w:rPr>
          <w:b/>
          <w:highlight w:val="green"/>
          <w:u w:val="single"/>
        </w:rPr>
        <w:t>sustainable critique</w:t>
      </w:r>
      <w:r w:rsidRPr="00355308">
        <w:rPr>
          <w:sz w:val="14"/>
          <w:szCs w:val="14"/>
        </w:rPr>
        <w:t xml:space="preserve">. He borrows from what Adorno calls a “constellation”: an attempt to juxtapose, rather than integrate, different perspectives. It is in this spirit that Levine advocates </w:t>
      </w:r>
      <w:r w:rsidRPr="00355308">
        <w:rPr>
          <w:b/>
          <w:highlight w:val="green"/>
          <w:u w:val="single"/>
        </w:rPr>
        <w:t>multiple methods to understand the same event or phenomena</w:t>
      </w:r>
      <w:r w:rsidRPr="00355308">
        <w:rPr>
          <w:sz w:val="14"/>
          <w:szCs w:val="14"/>
          <w:highlight w:val="green"/>
        </w:rPr>
        <w:t>.</w:t>
      </w:r>
      <w:r w:rsidRPr="00355308">
        <w:rPr>
          <w:sz w:val="14"/>
          <w:szCs w:val="14"/>
        </w:rPr>
        <w:t xml:space="preserve"> He writes of the need to validate “multiple and mutually incompatible ways of seeing” (p. 63, see also pp. 101–102). In this model, </w:t>
      </w:r>
      <w:r w:rsidRPr="00355308">
        <w:rPr>
          <w:b/>
          <w:highlight w:val="green"/>
          <w:u w:val="single"/>
        </w:rPr>
        <w:t>a scholar oscillates back and forth between different methods</w:t>
      </w:r>
      <w:r w:rsidRPr="00355308">
        <w:rPr>
          <w:b/>
          <w:u w:val="single"/>
        </w:rPr>
        <w:t xml:space="preserve"> and paradigms, trying to understand the event in question from multiple perspectives. </w:t>
      </w:r>
      <w:r w:rsidRPr="00355308">
        <w:rPr>
          <w:b/>
          <w:highlight w:val="green"/>
          <w:u w:val="single"/>
        </w:rPr>
        <w:t>No single method can</w:t>
      </w:r>
      <w:r w:rsidRPr="00355308">
        <w:rPr>
          <w:b/>
          <w:u w:val="single"/>
        </w:rPr>
        <w:t xml:space="preserve"> ever adequately represent the event or should </w:t>
      </w:r>
      <w:r w:rsidRPr="00355308">
        <w:rPr>
          <w:b/>
          <w:highlight w:val="green"/>
          <w:u w:val="single"/>
        </w:rPr>
        <w:t>gain the upper hand. But each should</w:t>
      </w:r>
      <w:r w:rsidRPr="00355308">
        <w:rPr>
          <w:sz w:val="14"/>
          <w:szCs w:val="14"/>
        </w:rPr>
        <w:t xml:space="preserve">, in a </w:t>
      </w:r>
      <w:r w:rsidRPr="00355308">
        <w:rPr>
          <w:b/>
          <w:u w:val="single"/>
        </w:rPr>
        <w:t xml:space="preserve">way, </w:t>
      </w:r>
      <w:r w:rsidRPr="00355308">
        <w:rPr>
          <w:b/>
          <w:highlight w:val="green"/>
          <w:u w:val="single"/>
        </w:rPr>
        <w:t>recognize and capture details or perspectives that the others cannot</w:t>
      </w:r>
      <w:r w:rsidRPr="00355308">
        <w:rPr>
          <w:sz w:val="14"/>
          <w:szCs w:val="14"/>
        </w:rPr>
        <w:t xml:space="preserve"> (p. 102). </w:t>
      </w:r>
      <w:r w:rsidRPr="00355308">
        <w:rPr>
          <w:b/>
          <w:highlight w:val="green"/>
          <w:u w:val="single"/>
        </w:rPr>
        <w:t>In practical terms, this means combining</w:t>
      </w:r>
      <w:r w:rsidRPr="00355308">
        <w:rPr>
          <w:b/>
          <w:u w:val="single"/>
        </w:rPr>
        <w:t xml:space="preserve"> a range of </w:t>
      </w:r>
      <w:r w:rsidRPr="00355308">
        <w:rPr>
          <w:b/>
          <w:highlight w:val="green"/>
          <w:u w:val="single"/>
        </w:rPr>
        <w:t>methods</w:t>
      </w:r>
      <w:r w:rsidRPr="00355308">
        <w:rPr>
          <w:b/>
          <w:u w:val="single"/>
        </w:rPr>
        <w:t xml:space="preserve"> </w:t>
      </w:r>
      <w:r w:rsidRPr="00355308">
        <w:rPr>
          <w:sz w:val="14"/>
          <w:szCs w:val="14"/>
        </w:rPr>
        <w:t>even when—</w:t>
      </w:r>
      <w:r w:rsidRPr="00355308">
        <w:rPr>
          <w:b/>
          <w:u w:val="single"/>
        </w:rPr>
        <w:t xml:space="preserve">or, rather, </w:t>
      </w:r>
      <w:r w:rsidRPr="00355308">
        <w:rPr>
          <w:b/>
          <w:highlight w:val="green"/>
          <w:u w:val="single"/>
        </w:rPr>
        <w:t>precisely when</w:t>
      </w:r>
      <w:r w:rsidRPr="00355308">
        <w:rPr>
          <w:b/>
          <w:u w:val="single"/>
        </w:rPr>
        <w:t>—</w:t>
      </w:r>
      <w:r w:rsidRPr="00355308">
        <w:rPr>
          <w:b/>
          <w:highlight w:val="green"/>
          <w:u w:val="single"/>
        </w:rPr>
        <w:t>they are deemed incompatible.</w:t>
      </w:r>
      <w:r w:rsidRPr="00355308">
        <w:rPr>
          <w:b/>
          <w:u w:val="single"/>
        </w:rPr>
        <w:t xml:space="preserve"> They can range from </w:t>
      </w:r>
      <w:proofErr w:type="spellStart"/>
      <w:r w:rsidRPr="00355308">
        <w:rPr>
          <w:b/>
          <w:u w:val="single"/>
        </w:rPr>
        <w:t>poststructual</w:t>
      </w:r>
      <w:proofErr w:type="spellEnd"/>
      <w:r w:rsidRPr="00355308">
        <w:rPr>
          <w:b/>
          <w:u w:val="single"/>
        </w:rPr>
        <w:t xml:space="preserve"> deconstruction to </w:t>
      </w:r>
      <w:r w:rsidRPr="00355308">
        <w:rPr>
          <w:sz w:val="14"/>
          <w:szCs w:val="14"/>
        </w:rPr>
        <w:t xml:space="preserve">the tools pioneered and championed by </w:t>
      </w:r>
      <w:r w:rsidRPr="00355308">
        <w:rPr>
          <w:b/>
          <w:u w:val="single"/>
        </w:rPr>
        <w:t>positivist social sciences</w:t>
      </w:r>
      <w:r w:rsidRPr="00355308">
        <w:rPr>
          <w:sz w:val="14"/>
          <w:szCs w:val="14"/>
        </w:rPr>
        <w:t xml:space="preserve">. </w:t>
      </w:r>
      <w:r w:rsidRPr="00355308">
        <w:rPr>
          <w:b/>
          <w:u w:val="single"/>
        </w:rPr>
        <w:t>The benefit of</w:t>
      </w:r>
      <w:r w:rsidRPr="00355308">
        <w:rPr>
          <w:sz w:val="14"/>
          <w:szCs w:val="14"/>
        </w:rPr>
        <w:t xml:space="preserve"> such a </w:t>
      </w:r>
      <w:r w:rsidRPr="00355308">
        <w:rPr>
          <w:b/>
          <w:u w:val="single"/>
        </w:rPr>
        <w:t>methodological polyphony is not just the opportunity to bring out nuances and new perspectives</w:t>
      </w:r>
      <w:r w:rsidRPr="00355308">
        <w:rPr>
          <w:sz w:val="14"/>
          <w:szCs w:val="14"/>
        </w:rPr>
        <w:t xml:space="preserve">. Once the false hope of a smooth synthesis has been abandoned, the very incompatibility of the respective perspectives can then be used to identify the reifying tendencies in each of them. For Levine, this is how </w:t>
      </w:r>
      <w:r w:rsidRPr="00355308">
        <w:rPr>
          <w:b/>
          <w:u w:val="single"/>
        </w:rPr>
        <w:t>reification may be “checked at the source”</w:t>
      </w:r>
      <w:r w:rsidRPr="00355308">
        <w:rPr>
          <w:sz w:val="14"/>
          <w:szCs w:val="14"/>
        </w:rPr>
        <w:t xml:space="preserve"> and this is how a “critically reflexive moment might thus be rendered sustainable” (p. 103). It is in this sense that Levine's approach is not really post-foundational but, rather, an attempt to “balance </w:t>
      </w:r>
      <w:proofErr w:type="spellStart"/>
      <w:r w:rsidRPr="00355308">
        <w:rPr>
          <w:sz w:val="14"/>
          <w:szCs w:val="14"/>
        </w:rPr>
        <w:t>foundationalisms</w:t>
      </w:r>
      <w:proofErr w:type="spellEnd"/>
      <w:r w:rsidRPr="00355308">
        <w:rPr>
          <w:sz w:val="14"/>
          <w:szCs w:val="14"/>
        </w:rPr>
        <w:t xml:space="preserve"> against one another” (p. 14). There are strong parallels here with arguments advanced by assemblage thinking and complexity theory—links that could have been explored in more detail.</w:t>
      </w:r>
    </w:p>
    <w:p w14:paraId="47FB3DEB" w14:textId="77777777" w:rsidR="00191879" w:rsidRPr="00AB5B63" w:rsidRDefault="00191879" w:rsidP="00191879">
      <w:pPr>
        <w:rPr>
          <w:sz w:val="12"/>
        </w:rPr>
      </w:pPr>
    </w:p>
    <w:p w14:paraId="0C833891" w14:textId="77777777" w:rsidR="00191879" w:rsidRPr="00AB5B63" w:rsidRDefault="00191879" w:rsidP="00191879">
      <w:pPr>
        <w:rPr>
          <w:sz w:val="12"/>
        </w:rPr>
      </w:pPr>
    </w:p>
    <w:p w14:paraId="211DBE23" w14:textId="77777777" w:rsidR="00191879" w:rsidRPr="00F601E6" w:rsidRDefault="00191879" w:rsidP="00191879"/>
    <w:p w14:paraId="0D1405AE" w14:textId="77777777" w:rsidR="00191879" w:rsidRPr="00F601E6" w:rsidRDefault="00191879" w:rsidP="00191879"/>
    <w:p w14:paraId="542AAA31" w14:textId="77777777" w:rsidR="00191879" w:rsidRPr="00F601E6" w:rsidRDefault="00191879" w:rsidP="00191879"/>
    <w:p w14:paraId="04B324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207EA"/>
    <w:multiLevelType w:val="hybridMultilevel"/>
    <w:tmpl w:val="462ED0E0"/>
    <w:lvl w:ilvl="0" w:tplc="14F444D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8541B"/>
    <w:multiLevelType w:val="hybridMultilevel"/>
    <w:tmpl w:val="E75078F4"/>
    <w:lvl w:ilvl="0" w:tplc="CE701D7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EA1102"/>
    <w:multiLevelType w:val="hybridMultilevel"/>
    <w:tmpl w:val="DCF66090"/>
    <w:lvl w:ilvl="0" w:tplc="E48ECF24">
      <w:start w:val="1"/>
      <w:numFmt w:val="decimal"/>
      <w:lvlText w:val="%1."/>
      <w:lvlJc w:val="left"/>
      <w:pPr>
        <w:ind w:left="720" w:hanging="360"/>
      </w:pPr>
      <w:rPr>
        <w:rFonts w:asciiTheme="majorHAnsi" w:eastAsiaTheme="majorEastAsia"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F09EA"/>
    <w:multiLevelType w:val="hybridMultilevel"/>
    <w:tmpl w:val="6A269200"/>
    <w:lvl w:ilvl="0" w:tplc="5AAE2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966249"/>
    <w:multiLevelType w:val="hybridMultilevel"/>
    <w:tmpl w:val="8794D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5C73A4"/>
    <w:multiLevelType w:val="hybridMultilevel"/>
    <w:tmpl w:val="B4F804BA"/>
    <w:lvl w:ilvl="0" w:tplc="E3D6474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D471A6"/>
    <w:multiLevelType w:val="hybridMultilevel"/>
    <w:tmpl w:val="8632C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B013F1"/>
    <w:multiLevelType w:val="hybridMultilevel"/>
    <w:tmpl w:val="4E547E7E"/>
    <w:lvl w:ilvl="0" w:tplc="DF1A855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84E67"/>
    <w:multiLevelType w:val="hybridMultilevel"/>
    <w:tmpl w:val="95B4C2DE"/>
    <w:lvl w:ilvl="0" w:tplc="CB227F0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4E6AD4"/>
    <w:multiLevelType w:val="hybridMultilevel"/>
    <w:tmpl w:val="F3E8BC52"/>
    <w:lvl w:ilvl="0" w:tplc="39803F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D10B9F"/>
    <w:multiLevelType w:val="hybridMultilevel"/>
    <w:tmpl w:val="1E724526"/>
    <w:lvl w:ilvl="0" w:tplc="92843AB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B5BF7"/>
    <w:multiLevelType w:val="hybridMultilevel"/>
    <w:tmpl w:val="530A2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E47338"/>
    <w:multiLevelType w:val="hybridMultilevel"/>
    <w:tmpl w:val="97063058"/>
    <w:lvl w:ilvl="0" w:tplc="2D3A751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6"/>
  </w:num>
  <w:num w:numId="14">
    <w:abstractNumId w:val="13"/>
  </w:num>
  <w:num w:numId="15">
    <w:abstractNumId w:val="15"/>
  </w:num>
  <w:num w:numId="16">
    <w:abstractNumId w:val="22"/>
  </w:num>
  <w:num w:numId="17">
    <w:abstractNumId w:val="17"/>
  </w:num>
  <w:num w:numId="18">
    <w:abstractNumId w:val="14"/>
  </w:num>
  <w:num w:numId="19">
    <w:abstractNumId w:val="20"/>
  </w:num>
  <w:num w:numId="20">
    <w:abstractNumId w:val="21"/>
  </w:num>
  <w:num w:numId="21">
    <w:abstractNumId w:val="19"/>
  </w:num>
  <w:num w:numId="22">
    <w:abstractNumId w:val="12"/>
  </w:num>
  <w:num w:numId="23">
    <w:abstractNumId w:val="24"/>
  </w:num>
  <w:num w:numId="24">
    <w:abstractNumId w:val="1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249"/>
    <w:rsid w:val="00000690"/>
    <w:rsid w:val="000029E3"/>
    <w:rsid w:val="000029E8"/>
    <w:rsid w:val="00004225"/>
    <w:rsid w:val="000066CA"/>
    <w:rsid w:val="00007264"/>
    <w:rsid w:val="000076A9"/>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F3A"/>
    <w:rsid w:val="00117316"/>
    <w:rsid w:val="001209B4"/>
    <w:rsid w:val="001761FC"/>
    <w:rsid w:val="00182655"/>
    <w:rsid w:val="001840F2"/>
    <w:rsid w:val="00185134"/>
    <w:rsid w:val="001856C6"/>
    <w:rsid w:val="0019187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E59"/>
    <w:rsid w:val="002E0643"/>
    <w:rsid w:val="002E1A7C"/>
    <w:rsid w:val="002E392E"/>
    <w:rsid w:val="002E6BBC"/>
    <w:rsid w:val="002F1BA9"/>
    <w:rsid w:val="002F6E74"/>
    <w:rsid w:val="003106B3"/>
    <w:rsid w:val="0031385D"/>
    <w:rsid w:val="003171AB"/>
    <w:rsid w:val="003223B2"/>
    <w:rsid w:val="00322A67"/>
    <w:rsid w:val="00330E13"/>
    <w:rsid w:val="00335A23"/>
    <w:rsid w:val="00340707"/>
    <w:rsid w:val="00341C61"/>
    <w:rsid w:val="00342D5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F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7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9B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257"/>
    <w:rsid w:val="00BC0ABE"/>
    <w:rsid w:val="00BC30DB"/>
    <w:rsid w:val="00BC64FF"/>
    <w:rsid w:val="00BC7C37"/>
    <w:rsid w:val="00BD2244"/>
    <w:rsid w:val="00BE6472"/>
    <w:rsid w:val="00BF29B8"/>
    <w:rsid w:val="00BF46EA"/>
    <w:rsid w:val="00C0436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79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249"/>
    <w:rsid w:val="00D77956"/>
    <w:rsid w:val="00D80F0C"/>
    <w:rsid w:val="00D92077"/>
    <w:rsid w:val="00D951E2"/>
    <w:rsid w:val="00D9565A"/>
    <w:rsid w:val="00DB2337"/>
    <w:rsid w:val="00DB5F87"/>
    <w:rsid w:val="00DB699B"/>
    <w:rsid w:val="00DC00CD"/>
    <w:rsid w:val="00DC0376"/>
    <w:rsid w:val="00DC099B"/>
    <w:rsid w:val="00DC2BE5"/>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158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58C"/>
    <w:rsid w:val="00F201E7"/>
    <w:rsid w:val="00F204E0"/>
    <w:rsid w:val="00F20B16"/>
    <w:rsid w:val="00F21C79"/>
    <w:rsid w:val="00F238C9"/>
    <w:rsid w:val="00F23CA5"/>
    <w:rsid w:val="00F277AA"/>
    <w:rsid w:val="00F31955"/>
    <w:rsid w:val="00F34C06"/>
    <w:rsid w:val="00F43EA3"/>
    <w:rsid w:val="00F50C55"/>
    <w:rsid w:val="00F57FFB"/>
    <w:rsid w:val="00F601E6"/>
    <w:rsid w:val="00F60787"/>
    <w:rsid w:val="00F64BC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DE32A8"/>
  <w14:defaultImageDpi w14:val="300"/>
  <w15:docId w15:val="{34245F31-304A-5743-9A2E-23516806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524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752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52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752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D75249"/>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D7524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D752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249"/>
  </w:style>
  <w:style w:type="character" w:customStyle="1" w:styleId="Heading1Char">
    <w:name w:val="Heading 1 Char"/>
    <w:aliases w:val="Pocket Char"/>
    <w:basedOn w:val="DefaultParagraphFont"/>
    <w:link w:val="Heading1"/>
    <w:uiPriority w:val="9"/>
    <w:rsid w:val="00D752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524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7524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D752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75249"/>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75249"/>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D7524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7524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75249"/>
    <w:rPr>
      <w:color w:val="auto"/>
      <w:u w:val="none"/>
    </w:rPr>
  </w:style>
  <w:style w:type="paragraph" w:styleId="DocumentMap">
    <w:name w:val="Document Map"/>
    <w:basedOn w:val="Normal"/>
    <w:link w:val="DocumentMapChar"/>
    <w:uiPriority w:val="99"/>
    <w:semiHidden/>
    <w:unhideWhenUsed/>
    <w:rsid w:val="00D752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5249"/>
    <w:rPr>
      <w:rFonts w:ascii="Lucida Grande" w:hAnsi="Lucida Grande" w:cs="Lucida Grande"/>
    </w:rPr>
  </w:style>
  <w:style w:type="character" w:customStyle="1" w:styleId="Heading5Char">
    <w:name w:val="Heading 5 Char"/>
    <w:basedOn w:val="DefaultParagraphFont"/>
    <w:link w:val="Heading5"/>
    <w:uiPriority w:val="9"/>
    <w:rsid w:val="00D75249"/>
    <w:rPr>
      <w:rFonts w:asciiTheme="majorHAnsi" w:eastAsiaTheme="majorEastAsia" w:hAnsiTheme="majorHAnsi" w:cstheme="majorBidi"/>
      <w:color w:val="243F60" w:themeColor="accent1" w:themeShade="7F"/>
      <w:sz w:val="26"/>
    </w:rPr>
  </w:style>
  <w:style w:type="paragraph" w:customStyle="1" w:styleId="textbold">
    <w:name w:val="text bold"/>
    <w:basedOn w:val="Normal"/>
    <w:link w:val="Emphasis"/>
    <w:uiPriority w:val="20"/>
    <w:qFormat/>
    <w:rsid w:val="00D7524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752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BoldUnderline">
    <w:name w:val="Bold.Underline"/>
    <w:uiPriority w:val="1"/>
    <w:qFormat/>
    <w:rsid w:val="00D75249"/>
    <w:rPr>
      <w:b/>
      <w:u w:val="single"/>
    </w:rPr>
  </w:style>
  <w:style w:type="character" w:customStyle="1" w:styleId="Minimize">
    <w:name w:val="Minimize"/>
    <w:uiPriority w:val="1"/>
    <w:qFormat/>
    <w:rsid w:val="00D75249"/>
    <w:rPr>
      <w:rFonts w:asciiTheme="minorHAnsi" w:hAnsiTheme="minorHAnsi"/>
      <w:sz w:val="16"/>
    </w:rPr>
  </w:style>
  <w:style w:type="paragraph" w:styleId="Revision">
    <w:name w:val="Revision"/>
    <w:hidden/>
    <w:uiPriority w:val="99"/>
    <w:semiHidden/>
    <w:rsid w:val="00D75249"/>
    <w:rPr>
      <w:rFonts w:ascii="Calibri" w:hAnsi="Calibri" w:cs="Calibri"/>
      <w:sz w:val="26"/>
    </w:rPr>
  </w:style>
  <w:style w:type="paragraph" w:customStyle="1" w:styleId="UnderlinePara">
    <w:name w:val="Underline Para"/>
    <w:basedOn w:val="Normal"/>
    <w:uiPriority w:val="1"/>
    <w:qFormat/>
    <w:rsid w:val="00D75249"/>
    <w:pPr>
      <w:widowControl w:val="0"/>
      <w:suppressAutoHyphens/>
      <w:spacing w:after="200"/>
      <w:contextualSpacing/>
    </w:pPr>
    <w:rPr>
      <w:rFonts w:asciiTheme="minorHAnsi" w:hAnsiTheme="minorHAnsi"/>
      <w:b/>
      <w:u w:val="single"/>
    </w:rPr>
  </w:style>
  <w:style w:type="paragraph" w:styleId="ListParagraph">
    <w:name w:val="List Paragraph"/>
    <w:aliases w:val="6 font"/>
    <w:basedOn w:val="Normal"/>
    <w:uiPriority w:val="34"/>
    <w:qFormat/>
    <w:rsid w:val="00D752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50</Pages>
  <Words>24995</Words>
  <Characters>142474</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167135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9</cp:revision>
  <dcterms:created xsi:type="dcterms:W3CDTF">2022-02-19T15:12:00Z</dcterms:created>
  <dcterms:modified xsi:type="dcterms:W3CDTF">2022-02-19T15:56:00Z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