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B9379" w14:textId="1961A0F7" w:rsidR="009D7E29" w:rsidRDefault="009D7E29" w:rsidP="009D7E29">
      <w:pPr>
        <w:pStyle w:val="Heading1"/>
      </w:pPr>
      <w:r>
        <w:t>1AC</w:t>
      </w:r>
    </w:p>
    <w:p w14:paraId="07E568DE" w14:textId="77777777" w:rsidR="009D7E29" w:rsidRDefault="009D7E29" w:rsidP="009D7E29">
      <w:pPr>
        <w:pStyle w:val="Heading3"/>
      </w:pPr>
      <w:r>
        <w:lastRenderedPageBreak/>
        <w:t>Plan</w:t>
      </w:r>
    </w:p>
    <w:p w14:paraId="06F4D34F" w14:textId="77777777" w:rsidR="009D7E29" w:rsidRPr="00355308" w:rsidRDefault="009D7E29" w:rsidP="009D7E29">
      <w:pPr>
        <w:pStyle w:val="Heading4"/>
        <w:rPr>
          <w:rFonts w:cs="Calibri"/>
        </w:rPr>
      </w:pPr>
      <w:r w:rsidRPr="00355308">
        <w:rPr>
          <w:rFonts w:cs="Calibri"/>
        </w:rPr>
        <w:t>Plan: The appropriation of outer space through asteroid mining by private entities should be banned.</w:t>
      </w:r>
    </w:p>
    <w:p w14:paraId="795B3C30" w14:textId="77777777" w:rsidR="009D7E29" w:rsidRPr="00355308" w:rsidRDefault="009D7E29" w:rsidP="009D7E29"/>
    <w:p w14:paraId="3C20EA02" w14:textId="77777777" w:rsidR="009D7E29" w:rsidRPr="00355308" w:rsidRDefault="009D7E29" w:rsidP="009D7E29">
      <w:pPr>
        <w:pStyle w:val="Heading4"/>
        <w:rPr>
          <w:rFonts w:cs="Calibri"/>
        </w:rPr>
      </w:pPr>
      <w:r w:rsidRPr="00355308">
        <w:rPr>
          <w:rFonts w:cs="Calibri"/>
        </w:rPr>
        <w:t>We’ll defend normal means as the signatories of the OST adding an optional protocol under Article II.</w:t>
      </w:r>
    </w:p>
    <w:p w14:paraId="55BE3035" w14:textId="77777777" w:rsidR="009D7E29" w:rsidRPr="00355308" w:rsidRDefault="009D7E29" w:rsidP="009D7E29">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C4C4727" w14:textId="77777777" w:rsidR="009D7E29" w:rsidRPr="00355308" w:rsidRDefault="009D7E29" w:rsidP="009D7E2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552A492" w14:textId="77777777" w:rsidR="009D7E29" w:rsidRDefault="009D7E29" w:rsidP="009D7E29">
      <w:pPr>
        <w:pStyle w:val="Heading3"/>
      </w:pPr>
      <w:r>
        <w:lastRenderedPageBreak/>
        <w:t>Advantage 1 – Space War</w:t>
      </w:r>
    </w:p>
    <w:p w14:paraId="1E804331" w14:textId="77777777" w:rsidR="009D7E29" w:rsidRPr="00355308" w:rsidRDefault="009D7E29" w:rsidP="009D7E29">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99E7396" w14:textId="77777777" w:rsidR="009D7E29" w:rsidRPr="00355308" w:rsidRDefault="009D7E29" w:rsidP="009D7E29">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EC51198" w14:textId="77777777" w:rsidR="009D7E29" w:rsidRPr="00355308" w:rsidRDefault="009D7E29" w:rsidP="009D7E29">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940AE5D" w14:textId="77777777" w:rsidR="009D7E29" w:rsidRPr="00355308" w:rsidRDefault="009D7E29" w:rsidP="009D7E2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16DFDD4" w14:textId="77777777" w:rsidR="009D7E29" w:rsidRPr="00355308" w:rsidRDefault="009D7E29" w:rsidP="009D7E29">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73AF71E6" w14:textId="77777777" w:rsidR="009D7E29" w:rsidRPr="00355308" w:rsidRDefault="009D7E29" w:rsidP="009D7E2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CB17420" w14:textId="77777777" w:rsidR="009D7E29" w:rsidRPr="00355308" w:rsidRDefault="009D7E29" w:rsidP="009D7E29">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EC0C079" w14:textId="77777777" w:rsidR="009D7E29" w:rsidRPr="00355308" w:rsidRDefault="009D7E29" w:rsidP="009D7E29">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3A4BB6C" w14:textId="77777777" w:rsidR="009D7E29" w:rsidRPr="00355308" w:rsidRDefault="009D7E29" w:rsidP="009D7E29">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w:t>
      </w:r>
      <w:r w:rsidRPr="00355308">
        <w:rPr>
          <w:rStyle w:val="StyleUnderline"/>
        </w:rPr>
        <w:lastRenderedPageBreak/>
        <w:t xml:space="preserve">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t>
      </w:r>
      <w:r w:rsidRPr="00355308">
        <w:rPr>
          <w:color w:val="000000" w:themeColor="text1"/>
          <w:sz w:val="16"/>
        </w:rPr>
        <w:lastRenderedPageBreak/>
        <w:t xml:space="preserve">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w:t>
      </w:r>
      <w:r w:rsidRPr="00355308">
        <w:rPr>
          <w:color w:val="000000" w:themeColor="text1"/>
          <w:sz w:val="16"/>
        </w:rPr>
        <w:lastRenderedPageBreak/>
        <w:t xml:space="preserve"> of planets and asteroids by States unless an international regime is established to govern such activities for “rational management,” “equitable sharing” and “expansion of opportunities” in the use of these resources.[liii] Slipping conveniently through the loophole in the </w:t>
      </w:r>
      <w:r w:rsidRPr="00355308">
        <w:rPr>
          <w:color w:val="000000" w:themeColor="text1"/>
          <w:sz w:val="16"/>
        </w:rPr>
        <w:lastRenderedPageBreak/>
        <w:t xml:space="preserve">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51B6F36D" w14:textId="77777777" w:rsidR="009D7E29" w:rsidRPr="00AD4C5F" w:rsidRDefault="009D7E29" w:rsidP="009D7E2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2A58A97" w14:textId="77777777" w:rsidR="009D7E29" w:rsidRPr="00AD4C5F" w:rsidRDefault="009D7E29" w:rsidP="009D7E2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3C2B592" w14:textId="77777777" w:rsidR="009D7E29" w:rsidRPr="00AD4C5F" w:rsidRDefault="009D7E29" w:rsidP="009D7E29">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w:t>
      </w:r>
      <w:r w:rsidRPr="00AD4C5F">
        <w:rPr>
          <w:rFonts w:asciiTheme="majorHAnsi" w:hAnsiTheme="majorHAnsi" w:cstheme="majorHAnsi"/>
          <w:color w:val="000000" w:themeColor="text1"/>
          <w:sz w:val="16"/>
        </w:rPr>
        <w:lastRenderedPageBreak/>
        <w:t xml:space="preserve">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FBC7F79" w14:textId="77777777" w:rsidR="009D7E29" w:rsidRPr="00AD4C5F" w:rsidRDefault="009D7E29" w:rsidP="009D7E2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2D733234" w14:textId="77777777" w:rsidR="009D7E29" w:rsidRPr="00AD4C5F" w:rsidRDefault="009D7E29" w:rsidP="009D7E29">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759C870" w14:textId="77777777" w:rsidR="009D7E29" w:rsidRDefault="009D7E29" w:rsidP="009D7E29">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w:t>
      </w:r>
      <w:r w:rsidRPr="00AD4C5F">
        <w:rPr>
          <w:rStyle w:val="StyleUnderline"/>
          <w:rFonts w:asciiTheme="majorHAnsi" w:hAnsiTheme="majorHAnsi" w:cstheme="majorHAnsi"/>
        </w:rPr>
        <w:lastRenderedPageBreak/>
        <w:t xml:space="preserve">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A6B3879" w14:textId="77777777" w:rsidR="009D7E29" w:rsidRDefault="009D7E29" w:rsidP="009D7E29">
      <w:pPr>
        <w:pStyle w:val="Heading4"/>
      </w:pPr>
      <w:r>
        <w:t>Competition -- Resources in space explodes geopolitical tensions, escalates through satellite use and posturing, and detracts from public interest</w:t>
      </w:r>
    </w:p>
    <w:p w14:paraId="4E622DE2" w14:textId="77777777" w:rsidR="009D7E29" w:rsidRPr="00ED23DB" w:rsidRDefault="009D7E29" w:rsidP="009D7E29">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27870C39" w14:textId="77777777" w:rsidR="009D7E29" w:rsidRPr="007B1BF6" w:rsidRDefault="009D7E29" w:rsidP="009D7E29">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02ECA760" w14:textId="77777777" w:rsidR="009D7E29" w:rsidRDefault="009D7E29" w:rsidP="009D7E29">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4BDDB7FC" w14:textId="77777777" w:rsidR="009D7E29" w:rsidRPr="007B1BF6" w:rsidRDefault="009D7E29" w:rsidP="009D7E29">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13E81B8A" w14:textId="77777777" w:rsidR="009D7E29" w:rsidRPr="007B1BF6" w:rsidRDefault="009D7E29" w:rsidP="009D7E29">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4A753135" w14:textId="77777777" w:rsidR="009D7E29" w:rsidRPr="007B1BF6" w:rsidRDefault="009D7E29" w:rsidP="009D7E29">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0CEDA150" w14:textId="77777777" w:rsidR="009D7E29" w:rsidRPr="007B1BF6" w:rsidRDefault="009D7E29" w:rsidP="009D7E29">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w:t>
      </w:r>
      <w:r>
        <w:lastRenderedPageBreak/>
        <w:t xml:space="preserve">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1352327D" w14:textId="77777777" w:rsidR="009D7E29" w:rsidRPr="007B1BF6" w:rsidRDefault="009D7E29" w:rsidP="009D7E29">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53679045" w14:textId="77777777" w:rsidR="009D7E29" w:rsidRPr="007B1BF6" w:rsidRDefault="009D7E29" w:rsidP="009D7E29">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7167D02" w14:textId="77777777" w:rsidR="009D7E29" w:rsidRDefault="009D7E29" w:rsidP="009D7E29">
      <w:pPr>
        <w:spacing w:after="0" w:line="240" w:lineRule="auto"/>
      </w:pPr>
    </w:p>
    <w:p w14:paraId="44C69CAE" w14:textId="77777777" w:rsidR="009D7E29" w:rsidRDefault="009D7E29" w:rsidP="009D7E29">
      <w:pPr>
        <w:pStyle w:val="Heading4"/>
        <w:rPr>
          <w:u w:val="single"/>
        </w:rPr>
      </w:pPr>
      <w:r>
        <w:t>Independently, that checks any of their mining good offense</w:t>
      </w:r>
    </w:p>
    <w:p w14:paraId="127588B8" w14:textId="77777777" w:rsidR="009D7E29" w:rsidRPr="009F0BBF" w:rsidRDefault="009D7E29" w:rsidP="009D7E29">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420AB596" w14:textId="77777777" w:rsidR="009D7E29" w:rsidRPr="00B63AB5" w:rsidRDefault="009D7E29" w:rsidP="009D7E29">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2FE524EB" w14:textId="77777777" w:rsidR="009D7E29" w:rsidRDefault="009D7E29" w:rsidP="009D7E29">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4C614A8" w14:textId="77777777" w:rsidR="009D7E29" w:rsidRPr="00AD4C5F" w:rsidRDefault="009D7E29" w:rsidP="009D7E2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3E1316DF" w14:textId="77777777" w:rsidR="009D7E29" w:rsidRPr="00AD4C5F" w:rsidRDefault="009D7E29" w:rsidP="009D7E2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7D61386F" w14:textId="77777777" w:rsidR="009D7E29" w:rsidRPr="00AD4C5F" w:rsidRDefault="009D7E29" w:rsidP="009D7E2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w:t>
      </w:r>
      <w:r w:rsidRPr="00AD4C5F">
        <w:rPr>
          <w:rFonts w:asciiTheme="majorHAnsi" w:hAnsiTheme="majorHAnsi" w:cstheme="majorHAnsi"/>
          <w:color w:val="000000" w:themeColor="text1"/>
          <w:sz w:val="16"/>
        </w:rPr>
        <w:lastRenderedPageBreak/>
        <w:t xml:space="preserve">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t>
      </w:r>
      <w:r w:rsidRPr="00AD4C5F">
        <w:rPr>
          <w:rFonts w:asciiTheme="majorHAnsi" w:hAnsiTheme="majorHAnsi" w:cstheme="majorHAnsi"/>
          <w:color w:val="000000" w:themeColor="text1"/>
          <w:sz w:val="16"/>
        </w:rPr>
        <w:lastRenderedPageBreak/>
        <w:t xml:space="preserve">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5BEE8D9" w14:textId="77777777" w:rsidR="009D7E29" w:rsidRPr="00AD4C5F" w:rsidRDefault="009D7E29" w:rsidP="009D7E29">
      <w:pPr>
        <w:rPr>
          <w:rFonts w:asciiTheme="majorHAnsi" w:hAnsiTheme="majorHAnsi" w:cstheme="majorHAnsi"/>
          <w:color w:val="000000" w:themeColor="text1"/>
          <w:sz w:val="16"/>
        </w:rPr>
      </w:pPr>
    </w:p>
    <w:p w14:paraId="57F77D4F" w14:textId="77777777" w:rsidR="009D7E29" w:rsidRPr="00AD4C5F" w:rsidRDefault="009D7E29" w:rsidP="009D7E2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C8F2D8B" w14:textId="77777777" w:rsidR="009D7E29" w:rsidRPr="00AD4C5F" w:rsidRDefault="009D7E29" w:rsidP="009D7E2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BD31247" w14:textId="77777777" w:rsidR="009D7E29" w:rsidRDefault="009D7E29" w:rsidP="009D7E2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70ED08" w14:textId="77777777" w:rsidR="009D7E29" w:rsidRPr="0098474F" w:rsidRDefault="009D7E29" w:rsidP="009D7E29">
      <w:pPr>
        <w:rPr>
          <w:rFonts w:asciiTheme="majorHAnsi" w:eastAsia="Calibri" w:hAnsiTheme="majorHAnsi" w:cstheme="majorHAnsi"/>
          <w:sz w:val="14"/>
        </w:rPr>
      </w:pPr>
    </w:p>
    <w:p w14:paraId="16423170" w14:textId="77777777" w:rsidR="009D7E29" w:rsidRDefault="009D7E29" w:rsidP="009D7E29">
      <w:pPr>
        <w:pStyle w:val="Heading3"/>
      </w:pPr>
      <w:r>
        <w:lastRenderedPageBreak/>
        <w:t>Advantage 2 – Collisions</w:t>
      </w:r>
    </w:p>
    <w:p w14:paraId="046F4DE3" w14:textId="77777777" w:rsidR="009D7E29" w:rsidRPr="00355308" w:rsidRDefault="009D7E29" w:rsidP="009D7E29">
      <w:pPr>
        <w:pStyle w:val="Heading4"/>
        <w:rPr>
          <w:rFonts w:cs="Calibri"/>
          <w:color w:val="000000" w:themeColor="text1"/>
        </w:rPr>
      </w:pPr>
      <w:r w:rsidRPr="00355308">
        <w:rPr>
          <w:rFonts w:cs="Calibri"/>
          <w:color w:val="000000" w:themeColor="text1"/>
        </w:rPr>
        <w:t>Unregulated mining is existential and causes collisions – multiple scenarios</w:t>
      </w:r>
    </w:p>
    <w:p w14:paraId="3D0BB9C8" w14:textId="77777777" w:rsidR="009D7E29" w:rsidRPr="00355308" w:rsidRDefault="009D7E29" w:rsidP="009D7E29">
      <w:pPr>
        <w:pStyle w:val="Heading4"/>
        <w:rPr>
          <w:rFonts w:cs="Calibri"/>
        </w:rPr>
      </w:pPr>
      <w:r w:rsidRPr="00355308">
        <w:rPr>
          <w:rFonts w:cs="Calibri"/>
        </w:rPr>
        <w:t>Scenario 1 is deflection</w:t>
      </w:r>
    </w:p>
    <w:p w14:paraId="05E30FF7" w14:textId="77777777" w:rsidR="009D7E29" w:rsidRPr="00355308" w:rsidRDefault="009D7E29" w:rsidP="009D7E29">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72E83631" w14:textId="77777777" w:rsidR="009D7E29" w:rsidRPr="00355308" w:rsidRDefault="009D7E29" w:rsidP="009D7E29">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5173F03C" w14:textId="77777777" w:rsidR="009D7E29" w:rsidRPr="00355308" w:rsidRDefault="009D7E29" w:rsidP="009D7E2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67D40024" w14:textId="77777777" w:rsidR="009D7E29" w:rsidRPr="00355308" w:rsidRDefault="009D7E29" w:rsidP="009D7E29">
      <w:pPr>
        <w:pStyle w:val="Heading4"/>
        <w:rPr>
          <w:rFonts w:cs="Calibri"/>
          <w:color w:val="000000" w:themeColor="text1"/>
        </w:rPr>
      </w:pPr>
      <w:r w:rsidRPr="00355308">
        <w:rPr>
          <w:rFonts w:cs="Calibri"/>
          <w:color w:val="000000" w:themeColor="text1"/>
        </w:rPr>
        <w:t>Major collisions cause extinction</w:t>
      </w:r>
    </w:p>
    <w:p w14:paraId="4B1656D2" w14:textId="77777777" w:rsidR="009D7E29" w:rsidRPr="00355308" w:rsidRDefault="009D7E29" w:rsidP="009D7E29">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330D85CA" w14:textId="77777777" w:rsidR="009D7E29" w:rsidRPr="00355308" w:rsidRDefault="009D7E29" w:rsidP="009D7E29">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28D26582" w14:textId="77777777" w:rsidR="009D7E29" w:rsidRPr="00355308" w:rsidRDefault="009D7E29" w:rsidP="009D7E2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w:t>
      </w:r>
      <w:r w:rsidRPr="00355308">
        <w:rPr>
          <w:sz w:val="16"/>
        </w:rPr>
        <w:lastRenderedPageBreak/>
        <w:t xml:space="preserve">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w:t>
      </w:r>
      <w:r w:rsidRPr="00355308">
        <w:rPr>
          <w:sz w:val="16"/>
        </w:rPr>
        <w:lastRenderedPageBreak/>
        <w:t xml:space="preserve">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2A8CFEE0" w14:textId="77777777" w:rsidR="009D7E29" w:rsidRPr="00355308" w:rsidRDefault="009D7E29" w:rsidP="009D7E29">
      <w:pPr>
        <w:pStyle w:val="Heading4"/>
        <w:rPr>
          <w:rFonts w:cs="Calibri"/>
        </w:rPr>
      </w:pPr>
      <w:r w:rsidRPr="00355308">
        <w:rPr>
          <w:rFonts w:cs="Calibri"/>
        </w:rPr>
        <w:t>Scenario 2 is satellite collisions</w:t>
      </w:r>
    </w:p>
    <w:p w14:paraId="7E1A9842" w14:textId="77777777" w:rsidR="009D7E29" w:rsidRDefault="009D7E29" w:rsidP="009D7E29">
      <w:pPr>
        <w:pStyle w:val="Heading4"/>
      </w:pPr>
      <w:r>
        <w:t>Mining creates space debris</w:t>
      </w:r>
    </w:p>
    <w:p w14:paraId="5D5027B7" w14:textId="77777777" w:rsidR="009D7E29" w:rsidRDefault="009D7E29" w:rsidP="009D7E29">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67108E8A" w14:textId="77777777" w:rsidR="009D7E29" w:rsidRPr="00AD3BF1" w:rsidRDefault="009D7E29" w:rsidP="009D7E2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01393607" w14:textId="77777777" w:rsidR="009D7E29" w:rsidRDefault="009D7E29" w:rsidP="009D7E2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 xml:space="preserve">debris streams could threaten lunar </w:t>
      </w:r>
      <w:r w:rsidRPr="00D12F11">
        <w:rPr>
          <w:rStyle w:val="StyleUnderline"/>
          <w:highlight w:val="green"/>
        </w:rPr>
        <w:lastRenderedPageBreak/>
        <w:t>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ADA619E" w14:textId="77777777" w:rsidR="009D7E29" w:rsidRDefault="009D7E29" w:rsidP="009D7E2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6DFB147" w14:textId="77777777" w:rsidR="009D7E29" w:rsidRPr="00355308" w:rsidRDefault="009D7E29" w:rsidP="009D7E29"/>
    <w:p w14:paraId="7EA0F60D" w14:textId="77777777" w:rsidR="009D7E29" w:rsidRPr="00355308" w:rsidRDefault="009D7E29" w:rsidP="009D7E29">
      <w:pPr>
        <w:pStyle w:val="Heading4"/>
        <w:rPr>
          <w:rFonts w:cs="Calibri"/>
        </w:rPr>
      </w:pPr>
      <w:r w:rsidRPr="00355308">
        <w:rPr>
          <w:rFonts w:cs="Calibri"/>
        </w:rPr>
        <w:t xml:space="preserve">An increase in space debris and dust from mining collides with key defense satellites </w:t>
      </w:r>
    </w:p>
    <w:p w14:paraId="000C3FB2" w14:textId="77777777" w:rsidR="009D7E29" w:rsidRPr="00355308" w:rsidRDefault="009D7E29" w:rsidP="009D7E29">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70F44396" w14:textId="77777777" w:rsidR="009D7E29" w:rsidRPr="00355308" w:rsidRDefault="009D7E29" w:rsidP="009D7E2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5D1CCF9" w14:textId="77777777" w:rsidR="009D7E29" w:rsidRPr="00355308" w:rsidRDefault="009D7E29" w:rsidP="009D7E29">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CB16145" w14:textId="77777777" w:rsidR="009D7E29" w:rsidRPr="00355308" w:rsidRDefault="009D7E29" w:rsidP="009D7E2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BED74B8" w14:textId="77777777" w:rsidR="009D7E29" w:rsidRPr="00355308" w:rsidRDefault="009D7E29" w:rsidP="009D7E29">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FA3C32F" w14:textId="77777777" w:rsidR="009D7E29" w:rsidRPr="00355308" w:rsidRDefault="009D7E29" w:rsidP="009D7E29">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883C428" w14:textId="77777777" w:rsidR="009D7E29" w:rsidRDefault="009D7E29" w:rsidP="009D7E2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2090374" w14:textId="77777777" w:rsidR="009D7E29" w:rsidRDefault="009D7E29" w:rsidP="009D7E29"/>
    <w:p w14:paraId="0ED65994" w14:textId="77777777" w:rsidR="009D7E29" w:rsidRPr="00355308" w:rsidRDefault="009D7E29" w:rsidP="009D7E29">
      <w:pPr>
        <w:rPr>
          <w:sz w:val="16"/>
        </w:rPr>
      </w:pPr>
    </w:p>
    <w:p w14:paraId="50372D79" w14:textId="77777777" w:rsidR="009D7E29" w:rsidRPr="00355308" w:rsidRDefault="009D7E29" w:rsidP="009D7E2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FD86953" w14:textId="77777777" w:rsidR="009D7E29" w:rsidRPr="00355308" w:rsidRDefault="009D7E29" w:rsidP="009D7E29">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5C4D8458" w14:textId="77777777" w:rsidR="009D7E29" w:rsidRDefault="009D7E29" w:rsidP="009D7E2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 xml:space="preserve">the harbinger of a wider </w:t>
      </w:r>
      <w:r w:rsidRPr="00355308">
        <w:rPr>
          <w:szCs w:val="26"/>
          <w:highlight w:val="green"/>
          <w:u w:val="single"/>
        </w:rPr>
        <w:lastRenderedPageBreak/>
        <w:t>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24DB1317" w14:textId="77777777" w:rsidR="009D7E29" w:rsidRDefault="009D7E29" w:rsidP="009D7E29"/>
    <w:p w14:paraId="03781B26" w14:textId="77777777" w:rsidR="009D7E29" w:rsidRPr="001E51E3" w:rsidRDefault="009D7E29" w:rsidP="009D7E29">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31B6205A" w14:textId="77777777" w:rsidR="009D7E29" w:rsidRPr="001E51E3" w:rsidRDefault="009D7E29" w:rsidP="009D7E29">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3303E23B" w14:textId="77777777" w:rsidR="009D7E29" w:rsidRPr="001E51E3" w:rsidRDefault="009D7E29" w:rsidP="009D7E29">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370ABA7D" w14:textId="77777777" w:rsidR="009D7E29" w:rsidRPr="001E51E3" w:rsidRDefault="009D7E29" w:rsidP="009D7E29">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31A12B12" w14:textId="77777777" w:rsidR="009D7E29" w:rsidRPr="001E51E3" w:rsidRDefault="009D7E29" w:rsidP="009D7E29">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0EFE2D54" w14:textId="77777777" w:rsidR="009D7E29" w:rsidRPr="00607F45" w:rsidRDefault="009D7E29" w:rsidP="009D7E29">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481DB68C" w14:textId="77777777" w:rsidR="009D7E29" w:rsidRPr="00607F45" w:rsidRDefault="009D7E29" w:rsidP="009D7E29">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36F0FA31" w14:textId="77777777" w:rsidR="009D7E29" w:rsidRPr="00607F45" w:rsidRDefault="009D7E29" w:rsidP="009D7E29">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55BB01C4" w14:textId="77777777" w:rsidR="009D7E29" w:rsidRPr="00355308" w:rsidRDefault="009D7E29" w:rsidP="009D7E29">
      <w:pPr>
        <w:rPr>
          <w:sz w:val="16"/>
          <w:szCs w:val="16"/>
        </w:rPr>
      </w:pPr>
    </w:p>
    <w:p w14:paraId="023F9F7D" w14:textId="77777777" w:rsidR="009D7E29" w:rsidRDefault="009D7E29" w:rsidP="009D7E29">
      <w:pPr>
        <w:pStyle w:val="Heading3"/>
      </w:pPr>
      <w:r>
        <w:lastRenderedPageBreak/>
        <w:t>Framework</w:t>
      </w:r>
    </w:p>
    <w:p w14:paraId="5DD6255F" w14:textId="77777777" w:rsidR="009D7E29" w:rsidRDefault="009D7E29" w:rsidP="009D7E29">
      <w:pPr>
        <w:pStyle w:val="Heading4"/>
        <w:rPr>
          <w:rFonts w:cs="Calibri"/>
        </w:rPr>
      </w:pPr>
      <w:r>
        <w:rPr>
          <w:rFonts w:cs="Calibri"/>
        </w:rPr>
        <w:t>T</w:t>
      </w:r>
      <w:r w:rsidRPr="00A0610A">
        <w:rPr>
          <w:rFonts w:cs="Calibri"/>
        </w:rPr>
        <w:t xml:space="preserve">he standard is maximizing expected well-being. </w:t>
      </w:r>
    </w:p>
    <w:p w14:paraId="7B6498BC" w14:textId="77777777" w:rsidR="009D7E29" w:rsidRPr="00A0610A" w:rsidRDefault="009D7E29" w:rsidP="009D7E29">
      <w:pPr>
        <w:pStyle w:val="Heading4"/>
        <w:rPr>
          <w:rFonts w:cs="Calibri"/>
          <w:color w:val="000000" w:themeColor="text1"/>
        </w:rPr>
      </w:pPr>
      <w:r>
        <w:rPr>
          <w:rFonts w:cs="Calibri"/>
        </w:rPr>
        <w:t xml:space="preserve">1 --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D44525D" w14:textId="77777777" w:rsidR="009D7E29" w:rsidRPr="00A0610A" w:rsidRDefault="009D7E29" w:rsidP="009D7E29">
      <w:pPr>
        <w:pStyle w:val="Heading4"/>
        <w:rPr>
          <w:rFonts w:cs="Calibri"/>
        </w:rPr>
      </w:pPr>
      <w:r w:rsidRPr="00A0610A">
        <w:rPr>
          <w:rFonts w:cs="Calibri"/>
        </w:rPr>
        <w:t>2</w:t>
      </w:r>
      <w:r>
        <w:rPr>
          <w:rFonts w:cs="Calibri"/>
        </w:rPr>
        <w:t xml:space="preserve"> --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2118B38C" w14:textId="77777777" w:rsidR="009D7E29" w:rsidRPr="00586B80" w:rsidRDefault="009D7E29" w:rsidP="009D7E29">
      <w:pPr>
        <w:pStyle w:val="Heading4"/>
      </w:pPr>
      <w:r>
        <w:t xml:space="preserve">3 -- Extinction outweighs -  </w:t>
      </w:r>
    </w:p>
    <w:p w14:paraId="4BACBBB4" w14:textId="77777777" w:rsidR="009D7E29" w:rsidRPr="00611230" w:rsidRDefault="009D7E29" w:rsidP="009D7E29">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CA9CAEC" w14:textId="77777777" w:rsidR="009D7E29" w:rsidRDefault="009D7E29" w:rsidP="009D7E29">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w:t>
      </w:r>
      <w:r w:rsidRPr="00611230">
        <w:lastRenderedPageBreak/>
        <w:t xml:space="preserve">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t>
      </w:r>
      <w:r w:rsidRPr="00F8078B">
        <w:lastRenderedPageBreak/>
        <w:t xml:space="preserve">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E897E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7E29"/>
    <w:rsid w:val="000029E3"/>
    <w:rsid w:val="000029E8"/>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FD9"/>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65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EF9"/>
    <w:rsid w:val="008536AF"/>
    <w:rsid w:val="00853D40"/>
    <w:rsid w:val="008564FC"/>
    <w:rsid w:val="00864E76"/>
    <w:rsid w:val="00872581"/>
    <w:rsid w:val="0087459D"/>
    <w:rsid w:val="0087680F"/>
    <w:rsid w:val="00876D81"/>
    <w:rsid w:val="00877882"/>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71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E29"/>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8773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BE6"/>
    <w:rsid w:val="00F50C55"/>
    <w:rsid w:val="00F57FFB"/>
    <w:rsid w:val="00F601E6"/>
    <w:rsid w:val="00F73954"/>
    <w:rsid w:val="00F94060"/>
    <w:rsid w:val="00FA56F6"/>
    <w:rsid w:val="00FB329D"/>
    <w:rsid w:val="00FB5AF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F31DE"/>
  <w14:defaultImageDpi w14:val="300"/>
  <w15:docId w15:val="{6FC4BC79-2691-6343-8ADE-A70D4225F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7E2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D7E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7E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7E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9"/>
    <w:unhideWhenUsed/>
    <w:qFormat/>
    <w:rsid w:val="009D7E2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9D7E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D7E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E29"/>
  </w:style>
  <w:style w:type="character" w:customStyle="1" w:styleId="Heading1Char">
    <w:name w:val="Heading 1 Char"/>
    <w:aliases w:val="Pocket Char"/>
    <w:basedOn w:val="DefaultParagraphFont"/>
    <w:link w:val="Heading1"/>
    <w:uiPriority w:val="9"/>
    <w:rsid w:val="009D7E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7E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7E2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9D7E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D7E29"/>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D7E2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9D7E2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D7E2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D7E29"/>
    <w:rPr>
      <w:color w:val="auto"/>
      <w:u w:val="none"/>
    </w:rPr>
  </w:style>
  <w:style w:type="paragraph" w:styleId="DocumentMap">
    <w:name w:val="Document Map"/>
    <w:basedOn w:val="Normal"/>
    <w:link w:val="DocumentMapChar"/>
    <w:uiPriority w:val="99"/>
    <w:semiHidden/>
    <w:unhideWhenUsed/>
    <w:rsid w:val="009D7E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7E29"/>
    <w:rPr>
      <w:rFonts w:ascii="Lucida Grande" w:hAnsi="Lucida Grande" w:cs="Lucida Grande"/>
    </w:rPr>
  </w:style>
  <w:style w:type="character" w:customStyle="1" w:styleId="Heading5Char">
    <w:name w:val="Heading 5 Char"/>
    <w:basedOn w:val="DefaultParagraphFont"/>
    <w:link w:val="Heading5"/>
    <w:uiPriority w:val="9"/>
    <w:semiHidden/>
    <w:rsid w:val="009D7E29"/>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D7E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D7E2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D7E29"/>
    <w:rPr>
      <w:b/>
      <w:sz w:val="26"/>
      <w:u w:val="single"/>
    </w:rPr>
  </w:style>
  <w:style w:type="paragraph" w:styleId="ListParagraph">
    <w:name w:val="List Paragraph"/>
    <w:aliases w:val="6 font"/>
    <w:basedOn w:val="Normal"/>
    <w:uiPriority w:val="34"/>
    <w:qFormat/>
    <w:rsid w:val="009D7E29"/>
    <w:pPr>
      <w:ind w:left="720"/>
      <w:contextualSpacing/>
    </w:pPr>
  </w:style>
  <w:style w:type="paragraph" w:customStyle="1" w:styleId="UnderlinePara">
    <w:name w:val="Underline Para"/>
    <w:basedOn w:val="Normal"/>
    <w:uiPriority w:val="1"/>
    <w:qFormat/>
    <w:rsid w:val="00C87735"/>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41</Pages>
  <Words>16722</Words>
  <Characters>95319</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2022-02-18T23:22:00Z</dcterms:created>
  <dcterms:modified xsi:type="dcterms:W3CDTF">2022-02-19T00:51:00Z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