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5308" w14:textId="4CFA041D" w:rsidR="008D1D09" w:rsidRDefault="008D1D09" w:rsidP="008D1D09">
      <w:pPr>
        <w:pStyle w:val="Heading1"/>
      </w:pPr>
      <w:r>
        <w:t>1AC</w:t>
      </w:r>
    </w:p>
    <w:p w14:paraId="5EEE3A90" w14:textId="77777777" w:rsidR="008D1D09" w:rsidRDefault="008D1D09" w:rsidP="008D1D09">
      <w:pPr>
        <w:pStyle w:val="Heading3"/>
      </w:pPr>
      <w:r>
        <w:lastRenderedPageBreak/>
        <w:t>1AC - Plan</w:t>
      </w:r>
    </w:p>
    <w:p w14:paraId="74498C49" w14:textId="77777777" w:rsidR="008D1D09" w:rsidRPr="007B6779" w:rsidRDefault="008D1D09" w:rsidP="008D1D09">
      <w:pPr>
        <w:pStyle w:val="Heading4"/>
        <w:rPr>
          <w:rFonts w:cs="Calibri"/>
        </w:rPr>
      </w:pPr>
      <w:r w:rsidRPr="004609F4">
        <w:rPr>
          <w:rFonts w:cs="Calibri"/>
        </w:rPr>
        <w:t>Plan: The United States ought to recognize an unconditional right to strike for agricultural laborers</w:t>
      </w:r>
      <w:r>
        <w:rPr>
          <w:rFonts w:cs="Calibri"/>
        </w:rPr>
        <w:t>.</w:t>
      </w:r>
    </w:p>
    <w:p w14:paraId="4497D4E4" w14:textId="77777777" w:rsidR="008D1D09" w:rsidRPr="004609F4" w:rsidRDefault="008D1D09" w:rsidP="008D1D09">
      <w:pPr>
        <w:pStyle w:val="Heading4"/>
        <w:rPr>
          <w:rFonts w:cs="Calibri"/>
        </w:rPr>
      </w:pPr>
      <w:r>
        <w:rPr>
          <w:rFonts w:cs="Calibri"/>
        </w:rPr>
        <w:t>The National Labor Rights Act</w:t>
      </w:r>
      <w:r w:rsidRPr="004609F4">
        <w:rPr>
          <w:rFonts w:cs="Calibri"/>
        </w:rPr>
        <w:t xml:space="preserve"> </w:t>
      </w:r>
      <w:r w:rsidRPr="007B6779">
        <w:rPr>
          <w:rFonts w:cs="Calibri"/>
          <w:u w:val="single"/>
        </w:rPr>
        <w:t>fails to protect</w:t>
      </w:r>
      <w:r w:rsidRPr="004609F4">
        <w:rPr>
          <w:rFonts w:cs="Calibri"/>
        </w:rPr>
        <w:t xml:space="preserve"> farmer’s rights to strike </w:t>
      </w:r>
      <w:r>
        <w:rPr>
          <w:rFonts w:cs="Calibri"/>
        </w:rPr>
        <w:t xml:space="preserve">in the </w:t>
      </w:r>
      <w:proofErr w:type="spellStart"/>
      <w:r>
        <w:rPr>
          <w:rFonts w:cs="Calibri"/>
        </w:rPr>
        <w:t>squo</w:t>
      </w:r>
      <w:proofErr w:type="spellEnd"/>
      <w:r>
        <w:rPr>
          <w:rFonts w:cs="Calibri"/>
        </w:rPr>
        <w:t>.</w:t>
      </w:r>
    </w:p>
    <w:p w14:paraId="0FCEF8C9" w14:textId="77777777" w:rsidR="008D1D09" w:rsidRPr="004609F4" w:rsidRDefault="008D1D09" w:rsidP="008D1D09">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122AF537" w14:textId="77777777" w:rsidR="008D1D09" w:rsidRPr="004609F4" w:rsidRDefault="008D1D09" w:rsidP="008D1D09">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150DE951" w14:textId="77777777" w:rsidR="008D1D09" w:rsidRPr="004609F4" w:rsidRDefault="008D1D09" w:rsidP="008D1D09">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51BC93F4" w14:textId="77777777" w:rsidR="008D1D09" w:rsidRPr="004609F4" w:rsidRDefault="008D1D09" w:rsidP="008D1D09">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A84D513" w14:textId="77777777" w:rsidR="008D1D09" w:rsidRPr="004609F4" w:rsidRDefault="008D1D09" w:rsidP="008D1D09">
      <w:pPr>
        <w:rPr>
          <w:sz w:val="16"/>
          <w:szCs w:val="16"/>
        </w:rPr>
      </w:pPr>
      <w:r w:rsidRPr="004609F4">
        <w:rPr>
          <w:sz w:val="16"/>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 xml:space="preserve">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w:t>
      </w:r>
      <w:r w:rsidRPr="004609F4">
        <w:rPr>
          <w:sz w:val="16"/>
          <w:szCs w:val="16"/>
        </w:rPr>
        <w:lastRenderedPageBreak/>
        <w:t>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64EF2725" w14:textId="77777777" w:rsidR="008D1D09" w:rsidRPr="004609F4" w:rsidRDefault="008D1D09" w:rsidP="008D1D09">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5BDB033" w14:textId="77777777" w:rsidR="008D1D09" w:rsidRPr="004609F4" w:rsidRDefault="008D1D09" w:rsidP="008D1D09">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191D74BD" w14:textId="77777777" w:rsidR="008D1D09" w:rsidRPr="004609F4" w:rsidRDefault="008D1D09" w:rsidP="008D1D09">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1A1432D5" w14:textId="77777777" w:rsidR="008D1D09" w:rsidRPr="004609F4" w:rsidRDefault="008D1D09" w:rsidP="008D1D09">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13EEC363" w14:textId="77777777" w:rsidR="008D1D09" w:rsidRPr="004609F4" w:rsidRDefault="008D1D09" w:rsidP="008D1D09">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lastRenderedPageBreak/>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49CA74AC" w14:textId="77777777" w:rsidR="008D1D09" w:rsidRPr="0029261F" w:rsidRDefault="008D1D09" w:rsidP="008D1D09">
      <w:pPr>
        <w:pStyle w:val="Heading3"/>
      </w:pPr>
      <w:r>
        <w:lastRenderedPageBreak/>
        <w:t>1AC – Advantage - Yield</w:t>
      </w:r>
    </w:p>
    <w:p w14:paraId="76EABDCD" w14:textId="77777777" w:rsidR="008D1D09" w:rsidRDefault="008D1D09" w:rsidP="008D1D09">
      <w:pPr>
        <w:pStyle w:val="Heading4"/>
      </w:pPr>
      <w:r>
        <w:t xml:space="preserve">Farmer’s yield is nearing an </w:t>
      </w:r>
      <w:r w:rsidRPr="007B6779">
        <w:rPr>
          <w:u w:val="single"/>
        </w:rPr>
        <w:t>all-time low</w:t>
      </w:r>
      <w:r>
        <w:t xml:space="preserve"> – government support isn’t </w:t>
      </w:r>
      <w:r w:rsidRPr="007B6779">
        <w:rPr>
          <w:u w:val="single"/>
        </w:rPr>
        <w:t>a long-term solution</w:t>
      </w:r>
      <w:r>
        <w:t xml:space="preserve"> and </w:t>
      </w:r>
      <w:r w:rsidRPr="007B6779">
        <w:rPr>
          <w:u w:val="single"/>
        </w:rPr>
        <w:t>doesn’t help the needy</w:t>
      </w:r>
    </w:p>
    <w:p w14:paraId="26806114" w14:textId="77777777" w:rsidR="008D1D09" w:rsidRPr="00DD1F8B" w:rsidRDefault="008D1D09" w:rsidP="008D1D09">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2618FCA2" w14:textId="77777777" w:rsidR="008D1D09" w:rsidRPr="0098435E" w:rsidRDefault="008D1D09" w:rsidP="008D1D09">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27A08774" w14:textId="77777777" w:rsidR="008D1D09" w:rsidRPr="00923EDB" w:rsidRDefault="008D1D09" w:rsidP="008D1D09">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5479343F" w14:textId="77777777" w:rsidR="008D1D09" w:rsidRPr="00923EDB" w:rsidRDefault="008D1D09" w:rsidP="008D1D09">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48D63D30" w14:textId="77777777" w:rsidR="008D1D09" w:rsidRDefault="008D1D09" w:rsidP="008D1D09">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5DF62E48" w14:textId="77777777" w:rsidR="008D1D09" w:rsidRPr="00923EDB" w:rsidRDefault="008D1D09" w:rsidP="008D1D09">
      <w:pPr>
        <w:rPr>
          <w:sz w:val="16"/>
          <w:szCs w:val="16"/>
        </w:rPr>
      </w:pPr>
      <w:r w:rsidRPr="00923EDB">
        <w:rPr>
          <w:sz w:val="16"/>
          <w:szCs w:val="16"/>
        </w:rPr>
        <w:t>FARM CREDIT CONDITIONS WEAKEN</w:t>
      </w:r>
    </w:p>
    <w:p w14:paraId="485A63D0" w14:textId="77777777" w:rsidR="008D1D09" w:rsidRPr="00923EDB" w:rsidRDefault="008D1D09" w:rsidP="008D1D09">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4EB3EC5E" w14:textId="77777777" w:rsidR="008D1D09" w:rsidRPr="00923EDB" w:rsidRDefault="008D1D09" w:rsidP="008D1D09">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677FA8C3" w14:textId="77777777" w:rsidR="008D1D09" w:rsidRPr="00670B99" w:rsidRDefault="008D1D09" w:rsidP="008D1D09">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proofErr w:type="gramStart"/>
      <w:r w:rsidRPr="00670B99">
        <w:rPr>
          <w:rStyle w:val="StyleUnderline"/>
          <w:highlight w:val="green"/>
        </w:rPr>
        <w:t>farmland</w:t>
      </w:r>
      <w:proofErr w:type="gramEnd"/>
      <w:r w:rsidRPr="00670B99">
        <w:rPr>
          <w:rStyle w:val="StyleUnderline"/>
          <w:highlight w:val="green"/>
        </w:rPr>
        <w:t xml:space="preserve"> at risk of liquidation.</w:t>
      </w:r>
      <w:r w:rsidRPr="00670B99">
        <w:rPr>
          <w:rStyle w:val="StyleUnderline"/>
        </w:rPr>
        <w:t>[23]</w:t>
      </w:r>
    </w:p>
    <w:p w14:paraId="277A4025" w14:textId="77777777" w:rsidR="008D1D09" w:rsidRPr="00923EDB" w:rsidRDefault="008D1D09" w:rsidP="008D1D09">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17FB9639" w14:textId="77777777" w:rsidR="008D1D09" w:rsidRDefault="008D1D09" w:rsidP="008D1D09">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29BEC6D3" w14:textId="77777777" w:rsidR="008D1D09" w:rsidRDefault="008D1D09" w:rsidP="008D1D09">
      <w:pPr>
        <w:pStyle w:val="Heading4"/>
      </w:pPr>
      <w:proofErr w:type="spellStart"/>
      <w:r>
        <w:t>Aff</w:t>
      </w:r>
      <w:proofErr w:type="spellEnd"/>
      <w:r>
        <w:t xml:space="preserve"> incentivizes farming - it increases wages, sets safe living conditions, AND helps farmers expand products</w:t>
      </w:r>
    </w:p>
    <w:p w14:paraId="16DE5662" w14:textId="77777777" w:rsidR="008D1D09" w:rsidRDefault="008D1D09" w:rsidP="008D1D09">
      <w:r w:rsidRPr="00C86F3E">
        <w:rPr>
          <w:rStyle w:val="Heading4Char"/>
          <w:u w:val="single"/>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6AA4BD40" w14:textId="77777777" w:rsidR="008D1D09" w:rsidRPr="00125777" w:rsidRDefault="008D1D09" w:rsidP="008D1D09">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w:t>
      </w:r>
      <w:r w:rsidRPr="005F7532">
        <w:rPr>
          <w:rStyle w:val="StyleUnderline"/>
        </w:rPr>
        <w:lastRenderedPageBreak/>
        <w:t xml:space="preserve">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4CFD1D4F" w14:textId="77777777" w:rsidR="008D1D09" w:rsidRDefault="008D1D09" w:rsidP="008D1D09">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255A5078" w14:textId="77777777" w:rsidR="008D1D09" w:rsidRPr="00125777" w:rsidRDefault="008D1D09" w:rsidP="008D1D09">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14CDCD3C" w14:textId="77777777" w:rsidR="008D1D09" w:rsidRPr="00125777" w:rsidRDefault="008D1D09" w:rsidP="008D1D09">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36472EC5" w14:textId="77777777" w:rsidR="008D1D09" w:rsidRPr="00452791" w:rsidRDefault="008D1D09" w:rsidP="008D1D09">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63DA0957" w14:textId="77777777" w:rsidR="008D1D09" w:rsidRPr="00DF0306" w:rsidRDefault="008D1D09" w:rsidP="008D1D09">
      <w:pPr>
        <w:pStyle w:val="Heading4"/>
      </w:pPr>
      <w:r>
        <w:lastRenderedPageBreak/>
        <w:t>Higher wages create economic value and boost productivity.</w:t>
      </w:r>
    </w:p>
    <w:p w14:paraId="3EA53D46" w14:textId="77777777" w:rsidR="008D1D09" w:rsidRDefault="008D1D09" w:rsidP="008D1D09">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642C8B22" w14:textId="77777777" w:rsidR="008D1D09" w:rsidRPr="008C3A50" w:rsidRDefault="008D1D09" w:rsidP="008D1D09">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1BE275FD" w14:textId="77777777" w:rsidR="008D1D09" w:rsidRPr="00512BE6" w:rsidRDefault="008D1D09" w:rsidP="008D1D09">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59D52E32" w14:textId="77777777" w:rsidR="008D1D09" w:rsidRPr="00512BE6" w:rsidRDefault="008D1D09" w:rsidP="008D1D09">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625A1259" w14:textId="77777777" w:rsidR="008D1D09" w:rsidRPr="00512BE6" w:rsidRDefault="008D1D09" w:rsidP="008D1D09">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347EC689" w14:textId="77777777" w:rsidR="008D1D09" w:rsidRPr="00512BE6" w:rsidRDefault="008D1D09" w:rsidP="008D1D09">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7E934650" w14:textId="77777777" w:rsidR="008D1D09" w:rsidRPr="00512BE6" w:rsidRDefault="008D1D09" w:rsidP="008D1D09">
      <w:pPr>
        <w:rPr>
          <w:sz w:val="16"/>
          <w:szCs w:val="16"/>
        </w:rPr>
      </w:pPr>
      <w:r w:rsidRPr="00512BE6">
        <w:rPr>
          <w:sz w:val="16"/>
          <w:szCs w:val="16"/>
        </w:rPr>
        <w:t>Ms. Ruffini analyzed hundreds of incre</w:t>
      </w:r>
      <w:r w:rsidRPr="00512BE6">
        <w:rPr>
          <w:sz w:val="16"/>
          <w:szCs w:val="16"/>
        </w:rPr>
        <w:lastRenderedPageBreak/>
        <w:t>ases in the minimum wage across the United States from 1990 to 2017. In each case, she compared employment in neighboring counties that suddenly had different minimum wage levels.</w:t>
      </w:r>
    </w:p>
    <w:p w14:paraId="72FD7561" w14:textId="77777777" w:rsidR="008D1D09" w:rsidRPr="00512BE6" w:rsidRDefault="008D1D09" w:rsidP="008D1D09">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008CF012" w14:textId="77777777" w:rsidR="008D1D09" w:rsidRPr="00512BE6" w:rsidRDefault="008D1D09" w:rsidP="008D1D09">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39E29052" w14:textId="77777777" w:rsidR="008D1D09" w:rsidRPr="00512BE6" w:rsidRDefault="008D1D09" w:rsidP="008D1D09">
      <w:pPr>
        <w:rPr>
          <w:sz w:val="16"/>
          <w:szCs w:val="16"/>
        </w:rPr>
      </w:pPr>
      <w:proofErr w:type="spellStart"/>
      <w:r w:rsidRPr="00512BE6">
        <w:rPr>
          <w:sz w:val="16"/>
          <w:szCs w:val="16"/>
        </w:rPr>
        <w:t>Rivian</w:t>
      </w:r>
      <w:proofErr w:type="spellEnd"/>
      <w:r w:rsidRPr="00512BE6">
        <w:rPr>
          <w:sz w:val="16"/>
          <w:szCs w:val="16"/>
        </w:rPr>
        <w:t xml:space="preserve"> edges closer to an I.P.O., seeking a valuation above $50 billion.</w:t>
      </w:r>
    </w:p>
    <w:p w14:paraId="43C772F4" w14:textId="77777777" w:rsidR="008D1D09" w:rsidRPr="00512BE6" w:rsidRDefault="008D1D09" w:rsidP="008D1D09">
      <w:pPr>
        <w:rPr>
          <w:sz w:val="16"/>
          <w:szCs w:val="16"/>
        </w:rPr>
      </w:pPr>
      <w:r w:rsidRPr="00512BE6">
        <w:rPr>
          <w:sz w:val="16"/>
          <w:szCs w:val="16"/>
        </w:rPr>
        <w:t>PG&amp;E says it faces a federal inquiry and $1.15 billion in losses over the Dixie fire.</w:t>
      </w:r>
    </w:p>
    <w:p w14:paraId="5591E5C9" w14:textId="77777777" w:rsidR="008D1D09" w:rsidRPr="00512BE6" w:rsidRDefault="008D1D09" w:rsidP="008D1D09">
      <w:pPr>
        <w:rPr>
          <w:sz w:val="16"/>
          <w:szCs w:val="16"/>
        </w:rPr>
      </w:pPr>
      <w:r w:rsidRPr="00512BE6">
        <w:rPr>
          <w:sz w:val="16"/>
          <w:szCs w:val="16"/>
        </w:rPr>
        <w:t>The Biden administration will publish vaccine mandate rules ‘in the coming days.’</w:t>
      </w:r>
    </w:p>
    <w:p w14:paraId="5929467B" w14:textId="77777777" w:rsidR="008D1D09" w:rsidRPr="00512BE6" w:rsidRDefault="008D1D09" w:rsidP="008D1D09">
      <w:pPr>
        <w:rPr>
          <w:sz w:val="16"/>
          <w:szCs w:val="16"/>
        </w:rPr>
      </w:pPr>
      <w:r w:rsidRPr="00512BE6">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1F81BD32" w14:textId="77777777" w:rsidR="008D1D09" w:rsidRPr="00512BE6" w:rsidRDefault="008D1D09" w:rsidP="008D1D09">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4F43D8D7" w14:textId="77777777" w:rsidR="008D1D09" w:rsidRPr="008C3A50" w:rsidRDefault="008D1D09" w:rsidP="008D1D09">
      <w:pPr>
        <w:rPr>
          <w:rStyle w:val="StyleUnderline"/>
        </w:rPr>
      </w:pPr>
      <w:r w:rsidRPr="00512BE6">
        <w:rPr>
          <w:sz w:val="16"/>
          <w:szCs w:val="16"/>
        </w:rPr>
        <w:lastRenderedPageBreak/>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78E29A5A" w14:textId="77777777" w:rsidR="008D1D09" w:rsidRPr="007B6779" w:rsidRDefault="008D1D09" w:rsidP="008D1D09">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28485E44" w14:textId="77777777" w:rsidR="008D1D09" w:rsidRDefault="008D1D09" w:rsidP="008D1D09">
      <w:pPr>
        <w:pStyle w:val="Heading4"/>
      </w:pPr>
      <w:r>
        <w:t xml:space="preserve">Prefer the </w:t>
      </w:r>
      <w:r w:rsidRPr="007B6779">
        <w:rPr>
          <w:u w:val="single"/>
        </w:rPr>
        <w:t>only empirical study</w:t>
      </w:r>
      <w:r>
        <w:t xml:space="preserve"> </w:t>
      </w:r>
    </w:p>
    <w:p w14:paraId="7B551C02" w14:textId="77777777" w:rsidR="008D1D09" w:rsidRDefault="008D1D09" w:rsidP="008D1D09">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w:t>
      </w:r>
      <w:proofErr w:type="spellStart"/>
      <w:r w:rsidRPr="00494BE3">
        <w:rPr>
          <w:sz w:val="16"/>
          <w:szCs w:val="16"/>
        </w:rPr>
        <w:t>Scielo</w:t>
      </w:r>
      <w:proofErr w:type="spellEnd"/>
      <w:r w:rsidRPr="00494BE3">
        <w:rPr>
          <w:sz w:val="16"/>
          <w:szCs w:val="16"/>
        </w:rPr>
        <w:t xml:space="preserve"> Brazil, University of Wisconsin-Madison, Madison, Wisconsin, </w:t>
      </w:r>
      <w:proofErr w:type="spellStart"/>
      <w:r w:rsidRPr="00494BE3">
        <w:rPr>
          <w:sz w:val="16"/>
          <w:szCs w:val="16"/>
        </w:rPr>
        <w:t>Universidade</w:t>
      </w:r>
      <w:proofErr w:type="spellEnd"/>
      <w:r w:rsidRPr="00494BE3">
        <w:rPr>
          <w:sz w:val="16"/>
          <w:szCs w:val="16"/>
        </w:rPr>
        <w:t xml:space="preserv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0B20799B" w14:textId="77777777" w:rsidR="008D1D09" w:rsidRPr="00E31CF3" w:rsidRDefault="008D1D09" w:rsidP="008D1D09">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w:t>
      </w:r>
      <w:r w:rsidRPr="00E31CF3">
        <w:rPr>
          <w:rStyle w:val="StyleUnderline"/>
          <w:highlight w:val="green"/>
        </w:rPr>
        <w:lastRenderedPageBreak/>
        <w:t>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77E5F2F7" w14:textId="77777777" w:rsidR="008D1D09" w:rsidRPr="00E31CF3" w:rsidRDefault="008D1D09" w:rsidP="008D1D09">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4BA6EEC2" w14:textId="77777777" w:rsidR="008D1D09" w:rsidRPr="00E31CF3" w:rsidRDefault="008D1D09" w:rsidP="008D1D09">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E31CF3">
        <w:rPr>
          <w:sz w:val="16"/>
          <w:szCs w:val="16"/>
        </w:rPr>
        <w:t>Chahad</w:t>
      </w:r>
      <w:proofErr w:type="spellEnd"/>
      <w:r w:rsidRPr="00E31CF3">
        <w:rPr>
          <w:sz w:val="16"/>
          <w:szCs w:val="16"/>
        </w:rPr>
        <w:t xml:space="preserve">; </w:t>
      </w:r>
      <w:proofErr w:type="spellStart"/>
      <w:r w:rsidRPr="00E31CF3">
        <w:rPr>
          <w:sz w:val="16"/>
          <w:szCs w:val="16"/>
        </w:rPr>
        <w:t>Cacciamali</w:t>
      </w:r>
      <w:proofErr w:type="spellEnd"/>
      <w:r w:rsidRPr="00E31CF3">
        <w:rPr>
          <w:sz w:val="16"/>
          <w:szCs w:val="16"/>
        </w:rPr>
        <w:t>, 2005). These dynamics explain the moderate decline in relative wages for industry and transportation.</w:t>
      </w:r>
    </w:p>
    <w:p w14:paraId="5E225A39" w14:textId="77777777" w:rsidR="008D1D09" w:rsidRPr="00E31CF3" w:rsidRDefault="008D1D09" w:rsidP="008D1D09">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66EC1D10" w14:textId="77777777" w:rsidR="008D1D09" w:rsidRPr="00E31CF3" w:rsidRDefault="008D1D09" w:rsidP="008D1D09">
      <w:pPr>
        <w:rPr>
          <w:sz w:val="16"/>
          <w:szCs w:val="16"/>
        </w:rPr>
      </w:pPr>
      <w:r w:rsidRPr="00E31CF3">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0B23DF49" w14:textId="77777777" w:rsidR="008D1D09" w:rsidRPr="00E31CF3" w:rsidRDefault="008D1D09" w:rsidP="008D1D09">
      <w:pPr>
        <w:rPr>
          <w:sz w:val="16"/>
          <w:szCs w:val="16"/>
        </w:rPr>
      </w:pPr>
      <w:r w:rsidRPr="00E31CF3">
        <w:rPr>
          <w:sz w:val="16"/>
          <w:szCs w:val="16"/>
        </w:rPr>
        <w:t xml:space="preserve">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w:t>
      </w:r>
      <w:r w:rsidRPr="00E31CF3">
        <w:rPr>
          <w:sz w:val="16"/>
          <w:szCs w:val="16"/>
        </w:rPr>
        <w:lastRenderedPageBreak/>
        <w:t>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7A399948" w14:textId="77777777" w:rsidR="008D1D09" w:rsidRDefault="008D1D09" w:rsidP="008D1D09">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0EBA4DFB" w14:textId="77777777" w:rsidR="008D1D09" w:rsidRPr="007B6779" w:rsidRDefault="008D1D09" w:rsidP="008D1D09">
      <w:pPr>
        <w:rPr>
          <w:b/>
          <w:u w:val="singl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1C4E3C2D" w14:textId="77777777" w:rsidR="008D1D09" w:rsidRDefault="008D1D09" w:rsidP="008D1D09">
      <w:pPr>
        <w:pStyle w:val="Heading4"/>
      </w:pPr>
      <w:r>
        <w:t xml:space="preserve">That drives </w:t>
      </w:r>
      <w:r w:rsidRPr="00877C49">
        <w:rPr>
          <w:u w:val="single"/>
        </w:rPr>
        <w:t>economic confidence</w:t>
      </w:r>
      <w:r>
        <w:t xml:space="preserve"> – Increased productivity drives farm growth which creates a chain of investment.</w:t>
      </w:r>
    </w:p>
    <w:p w14:paraId="00674159" w14:textId="77777777" w:rsidR="008D1D09" w:rsidRPr="00D23FC3" w:rsidRDefault="008D1D09" w:rsidP="008D1D09">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1442B340" w14:textId="77777777" w:rsidR="008D1D09" w:rsidRPr="00D87265" w:rsidRDefault="008D1D09" w:rsidP="008D1D09">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5DE34F67" w14:textId="77777777" w:rsidR="008D1D09" w:rsidRPr="00D87265" w:rsidRDefault="008D1D09" w:rsidP="008D1D09">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746A109E" w14:textId="77777777" w:rsidR="008D1D09" w:rsidRPr="00D87265" w:rsidRDefault="008D1D09" w:rsidP="008D1D09">
      <w:pPr>
        <w:rPr>
          <w:rStyle w:val="StyleUnderline"/>
        </w:rPr>
      </w:pPr>
      <w:r w:rsidRPr="00D87265">
        <w:rPr>
          <w:sz w:val="16"/>
          <w:szCs w:val="16"/>
        </w:rPr>
        <w:lastRenderedPageBreak/>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240C6686" w14:textId="77777777" w:rsidR="008D1D09" w:rsidRDefault="008D1D09" w:rsidP="008D1D09">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0AC5F687" w14:textId="77777777" w:rsidR="008D1D09" w:rsidRDefault="008D1D09" w:rsidP="008D1D09">
      <w:pPr>
        <w:pStyle w:val="Heading4"/>
      </w:pPr>
      <w:r w:rsidRPr="007B6779">
        <w:rPr>
          <w:u w:val="single"/>
        </w:rPr>
        <w:t>Improved working conditions</w:t>
      </w:r>
      <w:r>
        <w:t xml:space="preserve"> key for increased yields and output</w:t>
      </w:r>
    </w:p>
    <w:p w14:paraId="678F5655" w14:textId="77777777" w:rsidR="008D1D09" w:rsidRDefault="008D1D09" w:rsidP="008D1D09">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15" w:history="1">
        <w:r w:rsidRPr="008A79F7">
          <w:rPr>
            <w:rStyle w:val="Hyperlink"/>
            <w:sz w:val="16"/>
            <w:szCs w:val="16"/>
          </w:rPr>
          <w:t>https://nature.berkeley.edu/ucce50/ag-labor/7labor/01.htm</w:t>
        </w:r>
      </w:hyperlink>
      <w:r w:rsidRPr="008A79F7">
        <w:rPr>
          <w:sz w:val="16"/>
          <w:szCs w:val="16"/>
        </w:rPr>
        <w:t>, KR</w:t>
      </w:r>
    </w:p>
    <w:p w14:paraId="00EFEB0D" w14:textId="77777777" w:rsidR="008D1D09" w:rsidRPr="00B43826" w:rsidRDefault="008D1D09" w:rsidP="008D1D09">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effective team.</w:t>
      </w:r>
    </w:p>
    <w:p w14:paraId="0F1901FB" w14:textId="77777777" w:rsidR="008D1D09" w:rsidRDefault="008D1D09" w:rsidP="008D1D09">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4D6DACC3" w14:textId="77777777" w:rsidR="008D1D09" w:rsidRPr="00B43826" w:rsidRDefault="008D1D09" w:rsidP="008D1D09">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03898B20" w14:textId="77777777" w:rsidR="008D1D09" w:rsidRPr="00B43826" w:rsidRDefault="008D1D09" w:rsidP="008D1D09">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4EAAF0FD" w14:textId="77777777" w:rsidR="008D1D09" w:rsidRPr="00B43826" w:rsidRDefault="008D1D09" w:rsidP="008D1D09">
      <w:pPr>
        <w:rPr>
          <w:sz w:val="16"/>
          <w:szCs w:val="16"/>
        </w:rPr>
      </w:pPr>
      <w:r w:rsidRPr="00B43826">
        <w:rPr>
          <w:sz w:val="16"/>
          <w:szCs w:val="16"/>
        </w:rPr>
        <w:lastRenderedPageBreak/>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0EEBF3C1" w14:textId="77777777" w:rsidR="008D1D09" w:rsidRPr="00B43826" w:rsidRDefault="008D1D09" w:rsidP="008D1D09">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0CF2DE6D" w14:textId="77777777" w:rsidR="008D1D09" w:rsidRPr="00B43826" w:rsidRDefault="008D1D09" w:rsidP="008D1D09">
      <w:pPr>
        <w:rPr>
          <w:sz w:val="16"/>
          <w:szCs w:val="16"/>
        </w:rPr>
      </w:pPr>
      <w:r w:rsidRPr="00B43826">
        <w:rPr>
          <w:sz w:val="16"/>
          <w:szCs w:val="16"/>
        </w:rPr>
        <w:t>Understanding Labor Management</w:t>
      </w:r>
    </w:p>
    <w:p w14:paraId="5C4BAE9F" w14:textId="77777777" w:rsidR="008D1D09" w:rsidRPr="00B43826" w:rsidRDefault="008D1D09" w:rsidP="008D1D09">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5E76FE59" w14:textId="77777777" w:rsidR="008D1D09" w:rsidRPr="00B43826" w:rsidRDefault="008D1D09" w:rsidP="008D1D09">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16088E73" w14:textId="77777777" w:rsidR="008D1D09" w:rsidRPr="00B43826" w:rsidRDefault="008D1D09" w:rsidP="008D1D09">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614D9DC1" w14:textId="77777777" w:rsidR="008D1D09" w:rsidRPr="00B43826" w:rsidRDefault="008D1D09" w:rsidP="008D1D09">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79A9D5FE" w14:textId="77777777" w:rsidR="008D1D09" w:rsidRPr="00B43826" w:rsidRDefault="008D1D09" w:rsidP="008D1D09">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03836C29" w14:textId="77777777" w:rsidR="008D1D09" w:rsidRPr="00B43826" w:rsidRDefault="008D1D09" w:rsidP="008D1D09">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63D9102C" w14:textId="77777777" w:rsidR="008D1D09" w:rsidRPr="00B43826" w:rsidRDefault="008D1D09" w:rsidP="008D1D09">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194E596E" w14:textId="77777777" w:rsidR="008D1D09" w:rsidRPr="00B43826" w:rsidRDefault="008D1D09" w:rsidP="008D1D09">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6DC98496" w14:textId="77777777" w:rsidR="008D1D09" w:rsidRPr="00B43826" w:rsidRDefault="008D1D09" w:rsidP="008D1D09">
      <w:pPr>
        <w:rPr>
          <w:sz w:val="16"/>
          <w:szCs w:val="16"/>
        </w:rPr>
      </w:pPr>
      <w:r w:rsidRPr="00B43826">
        <w:rPr>
          <w:sz w:val="16"/>
          <w:szCs w:val="16"/>
        </w:rPr>
        <w:lastRenderedPageBreak/>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6F04E19" w14:textId="77777777" w:rsidR="008D1D09" w:rsidRPr="00B43826" w:rsidRDefault="008D1D09" w:rsidP="008D1D09">
      <w:pPr>
        <w:rPr>
          <w:sz w:val="16"/>
          <w:szCs w:val="16"/>
        </w:rPr>
      </w:pPr>
      <w:r w:rsidRPr="00B43826">
        <w:rPr>
          <w:sz w:val="16"/>
          <w:szCs w:val="16"/>
        </w:rPr>
        <w:t>&lt;table cut because of weird formatting issues&gt;</w:t>
      </w:r>
    </w:p>
    <w:p w14:paraId="2BF10C98" w14:textId="77777777" w:rsidR="008D1D09" w:rsidRPr="00B43826" w:rsidRDefault="008D1D09" w:rsidP="008D1D09">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597CF231" w14:textId="77777777" w:rsidR="008D1D09" w:rsidRPr="00B43826" w:rsidRDefault="008D1D09" w:rsidP="008D1D09">
      <w:pPr>
        <w:rPr>
          <w:sz w:val="16"/>
          <w:szCs w:val="16"/>
        </w:rPr>
      </w:pPr>
      <w:r w:rsidRPr="00B43826">
        <w:rPr>
          <w:sz w:val="16"/>
          <w:szCs w:val="16"/>
        </w:rPr>
        <w:t>Let’s briefly examine the elements within these three columns before moving on to the importance of purposeful action.</w:t>
      </w:r>
    </w:p>
    <w:p w14:paraId="29642CE0" w14:textId="77777777" w:rsidR="008D1D09" w:rsidRPr="00B43826" w:rsidRDefault="008D1D09" w:rsidP="008D1D09">
      <w:pPr>
        <w:rPr>
          <w:sz w:val="16"/>
          <w:szCs w:val="16"/>
        </w:rPr>
      </w:pPr>
      <w:r w:rsidRPr="00B43826">
        <w:rPr>
          <w:sz w:val="16"/>
          <w:szCs w:val="16"/>
        </w:rPr>
        <w:t>External influences and constraints</w:t>
      </w:r>
    </w:p>
    <w:p w14:paraId="031A5682" w14:textId="77777777" w:rsidR="008D1D09" w:rsidRPr="00B43826" w:rsidRDefault="008D1D09" w:rsidP="008D1D09">
      <w:pPr>
        <w:rPr>
          <w:sz w:val="16"/>
          <w:szCs w:val="16"/>
        </w:rPr>
      </w:pPr>
      <w:r w:rsidRPr="00B43826">
        <w:rPr>
          <w:sz w:val="16"/>
          <w:szCs w:val="16"/>
        </w:rPr>
        <w:t>Tradition represents the way things have been done in the past. Some traditions ensure stability. Others may reduce creativity.</w:t>
      </w:r>
    </w:p>
    <w:p w14:paraId="2475777E" w14:textId="77777777" w:rsidR="008D1D09" w:rsidRPr="00B43826" w:rsidRDefault="008D1D09" w:rsidP="008D1D09">
      <w:pPr>
        <w:rPr>
          <w:sz w:val="16"/>
          <w:szCs w:val="16"/>
        </w:rPr>
      </w:pPr>
      <w:r w:rsidRPr="00B43826">
        <w:rPr>
          <w:sz w:val="16"/>
          <w:szCs w:val="16"/>
        </w:rPr>
        <w:t>Competitors. The techniques used by competitors can influence farm practices. Like tradition, competitors may provide a positive or negative influence.</w:t>
      </w:r>
    </w:p>
    <w:p w14:paraId="4975F471" w14:textId="77777777" w:rsidR="008D1D09" w:rsidRPr="00B43826" w:rsidRDefault="008D1D09" w:rsidP="008D1D09">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4D2F7176" w14:textId="77777777" w:rsidR="008D1D09" w:rsidRPr="00B43826" w:rsidRDefault="008D1D09" w:rsidP="008D1D09">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3020909D" w14:textId="77777777" w:rsidR="008D1D09" w:rsidRPr="00B43826" w:rsidRDefault="008D1D09" w:rsidP="008D1D09">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6C589B38" w14:textId="77777777" w:rsidR="008D1D09" w:rsidRPr="00B43826" w:rsidRDefault="008D1D09" w:rsidP="008D1D09">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1E47986D" w14:textId="77777777" w:rsidR="008D1D09" w:rsidRDefault="008D1D09" w:rsidP="008D1D09"/>
    <w:p w14:paraId="3BAF426C" w14:textId="77777777" w:rsidR="008D1D09" w:rsidRDefault="008D1D09" w:rsidP="008D1D09">
      <w:pPr>
        <w:rPr>
          <w:rFonts w:eastAsiaTheme="majorEastAsia" w:cstheme="majorBidi"/>
          <w:szCs w:val="26"/>
        </w:rPr>
      </w:pPr>
    </w:p>
    <w:p w14:paraId="4D94053F" w14:textId="77777777" w:rsidR="008D1D09" w:rsidRDefault="008D1D09" w:rsidP="008D1D09"/>
    <w:p w14:paraId="429A1DD3" w14:textId="77777777" w:rsidR="008D1D09" w:rsidRDefault="008D1D09" w:rsidP="008D1D09">
      <w:pPr>
        <w:pStyle w:val="Heading4"/>
      </w:pPr>
      <w:r>
        <w:lastRenderedPageBreak/>
        <w:t>Increasing yield prevents food shortages and nutrient deficiencies</w:t>
      </w:r>
    </w:p>
    <w:p w14:paraId="2D76FC9F" w14:textId="77777777" w:rsidR="008D1D09" w:rsidRPr="00555F36" w:rsidRDefault="008D1D09" w:rsidP="008D1D09">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48C638DA" w14:textId="77777777" w:rsidR="008D1D09" w:rsidRDefault="008D1D09" w:rsidP="008D1D09"/>
    <w:p w14:paraId="777FDBE8" w14:textId="77777777" w:rsidR="008D1D09" w:rsidRPr="0090395B" w:rsidRDefault="008D1D09" w:rsidP="008D1D09">
      <w:pPr>
        <w:rPr>
          <w:b/>
          <w:iCs/>
          <w:u w:val="single"/>
          <w:bdr w:val="single" w:sz="8" w:space="0" w:color="auto"/>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7F2455E1" w14:textId="77777777" w:rsidR="008D1D09" w:rsidRDefault="008D1D09" w:rsidP="008D1D09">
      <w:pPr>
        <w:pStyle w:val="Heading4"/>
      </w:pPr>
      <w:r>
        <w:lastRenderedPageBreak/>
        <w:t>Food shortages led to the destruction of biodiversity</w:t>
      </w:r>
    </w:p>
    <w:p w14:paraId="2FFF89A8" w14:textId="77777777" w:rsidR="008D1D09" w:rsidRPr="00A005DD" w:rsidRDefault="008D1D09" w:rsidP="008D1D09">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7950C1AD" w14:textId="77777777" w:rsidR="008D1D09" w:rsidRPr="00555F36" w:rsidRDefault="008D1D09" w:rsidP="008D1D09">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2A230D46" w14:textId="77777777" w:rsidR="008D1D09" w:rsidRPr="004609F4" w:rsidRDefault="008D1D09" w:rsidP="008D1D09">
      <w:pPr>
        <w:pStyle w:val="Heading4"/>
        <w:rPr>
          <w:rFonts w:cs="Calibri"/>
        </w:rPr>
      </w:pPr>
      <w:r>
        <w:rPr>
          <w:rFonts w:cs="Calibri"/>
        </w:rPr>
        <w:t>Biodiversity loss causes extinction</w:t>
      </w:r>
    </w:p>
    <w:p w14:paraId="1DC100FC" w14:textId="77777777" w:rsidR="008D1D09" w:rsidRPr="004609F4" w:rsidRDefault="008D1D09" w:rsidP="008D1D09">
      <w:r w:rsidRPr="004609F4">
        <w:rPr>
          <w:b/>
          <w:szCs w:val="26"/>
        </w:rPr>
        <w:t>Torres 16</w:t>
      </w:r>
      <w:r w:rsidRPr="004609F4">
        <w:t xml:space="preserve"> [Phil Biologist, conservationist, science advocate &amp; educator. 2 years based in Amazon rainforest, now exploring science around the world. “</w:t>
      </w:r>
      <w:hyperlink r:id="rId16"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7" w:history="1">
        <w:r w:rsidRPr="004609F4">
          <w:rPr>
            <w:rStyle w:val="Hyperlink"/>
          </w:rPr>
          <w:t>http://futureoflife.org/2016/05/20/biodiversity-loss/</w:t>
        </w:r>
      </w:hyperlink>
      <w:r w:rsidRPr="004609F4">
        <w:t>.]</w:t>
      </w:r>
    </w:p>
    <w:p w14:paraId="104F9320" w14:textId="77777777" w:rsidR="008D1D09" w:rsidRPr="004609F4" w:rsidRDefault="008D1D09" w:rsidP="008D1D09">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8" w:history="1">
        <w:r w:rsidRPr="004609F4">
          <w:rPr>
            <w:rStyle w:val="Hyperlink"/>
            <w:sz w:val="12"/>
          </w:rPr>
          <w:t>decided</w:t>
        </w:r>
      </w:hyperlink>
      <w:r w:rsidRPr="004609F4">
        <w:rPr>
          <w:sz w:val="12"/>
        </w:rPr>
        <w:t> to keep the Doomsday Clock set at three minutes before midnight earlier this year.</w:t>
      </w:r>
    </w:p>
    <w:p w14:paraId="57CBE25A" w14:textId="77777777" w:rsidR="008D1D09" w:rsidRPr="004609F4" w:rsidRDefault="008D1D09" w:rsidP="008D1D09">
      <w:pPr>
        <w:rPr>
          <w:rStyle w:val="StyleUnderline"/>
        </w:rPr>
      </w:pPr>
      <w:r w:rsidRPr="004609F4">
        <w:rPr>
          <w:sz w:val="12"/>
        </w:rPr>
        <w:lastRenderedPageBreak/>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43B78B95" w14:textId="77777777" w:rsidR="008D1D09" w:rsidRPr="004609F4" w:rsidRDefault="008D1D09" w:rsidP="008D1D09">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7372BAC0" w14:textId="77777777" w:rsidR="008D1D09" w:rsidRPr="004609F4" w:rsidRDefault="008D1D09" w:rsidP="008D1D09">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13735FF9" w14:textId="77777777" w:rsidR="008D1D09" w:rsidRPr="004609F4" w:rsidRDefault="008D1D09" w:rsidP="008D1D09">
      <w:pPr>
        <w:rPr>
          <w:sz w:val="12"/>
        </w:rPr>
      </w:pPr>
      <w:r w:rsidRPr="004609F4">
        <w:rPr>
          <w:sz w:val="12"/>
        </w:rPr>
        <w:t>Deforestation of the Amazon rainforest decreases natural mitigation of CO2 and destroys the habitats of many endangered species.</w:t>
      </w:r>
    </w:p>
    <w:p w14:paraId="4C358FA0" w14:textId="77777777" w:rsidR="008D1D09" w:rsidRPr="004609F4" w:rsidRDefault="008D1D09" w:rsidP="008D1D09">
      <w:pPr>
        <w:rPr>
          <w:sz w:val="12"/>
        </w:rPr>
      </w:pPr>
      <w:r w:rsidRPr="004609F4">
        <w:rPr>
          <w:sz w:val="12"/>
        </w:rPr>
        <w:t>The sixth extinction.</w:t>
      </w:r>
    </w:p>
    <w:p w14:paraId="3DD3C17F" w14:textId="77777777" w:rsidR="008D1D09" w:rsidRPr="004609F4" w:rsidRDefault="008D1D09" w:rsidP="008D1D09">
      <w:pPr>
        <w:rPr>
          <w:sz w:val="12"/>
        </w:rPr>
      </w:pPr>
      <w:r w:rsidRPr="004609F4">
        <w:t>The repercussions of biodiversity loss are potentially as severe as those anticipated from climate change, or even a nuclear conflict. For example, according to a 2015 </w:t>
      </w:r>
      <w:hyperlink r:id="rId19"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7FB2ECD7" w14:textId="77777777" w:rsidR="008D1D09" w:rsidRPr="004609F4" w:rsidRDefault="008D1D09" w:rsidP="008D1D09">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0E34EDCB" w14:textId="77777777" w:rsidR="008D1D09" w:rsidRPr="004609F4" w:rsidRDefault="008D1D09" w:rsidP="008D1D09">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0"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1F9337A0" w14:textId="77777777" w:rsidR="008D1D09" w:rsidRPr="004609F4" w:rsidRDefault="008D1D09" w:rsidP="008D1D09">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1"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6DC9B569" w14:textId="77777777" w:rsidR="008D1D09" w:rsidRPr="004609F4" w:rsidRDefault="008D1D09" w:rsidP="008D1D09">
      <w:pPr>
        <w:rPr>
          <w:sz w:val="12"/>
        </w:rPr>
      </w:pPr>
      <w:r w:rsidRPr="004609F4">
        <w:rPr>
          <w:sz w:val="12"/>
        </w:rPr>
        <w:t>Consistent with these data, the 2014 </w:t>
      </w:r>
      <w:hyperlink r:id="rId22"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3"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E417780" w14:textId="77777777" w:rsidR="008D1D09" w:rsidRPr="004609F4" w:rsidRDefault="008D1D09" w:rsidP="008D1D09">
      <w:pPr>
        <w:rPr>
          <w:sz w:val="12"/>
        </w:rPr>
      </w:pPr>
      <w:r w:rsidRPr="004609F4">
        <w:rPr>
          <w:sz w:val="12"/>
        </w:rPr>
        <w:t>48% of the world’s primates are threatened with extinction.</w:t>
      </w:r>
    </w:p>
    <w:p w14:paraId="60925B2A" w14:textId="77777777" w:rsidR="008D1D09" w:rsidRPr="004609F4" w:rsidRDefault="008D1D09" w:rsidP="008D1D09">
      <w:pPr>
        <w:rPr>
          <w:sz w:val="12"/>
        </w:rPr>
      </w:pPr>
      <w:r w:rsidRPr="004609F4">
        <w:rPr>
          <w:sz w:val="12"/>
        </w:rPr>
        <w:t>Catastrophic consequences for civilization.</w:t>
      </w:r>
    </w:p>
    <w:p w14:paraId="69C04939" w14:textId="77777777" w:rsidR="008D1D09" w:rsidRPr="004609F4" w:rsidRDefault="008D1D09" w:rsidP="008D1D09">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4"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10C6104A" w14:textId="77777777" w:rsidR="008D1D09" w:rsidRPr="004609F4" w:rsidRDefault="008D1D09" w:rsidP="008D1D09">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t>
      </w:r>
      <w:r w:rsidRPr="004609F4">
        <w:rPr>
          <w:rStyle w:val="StyleUnderline"/>
        </w:rPr>
        <w:lastRenderedPageBreak/>
        <w:t xml:space="preserve">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196B8EAC" w14:textId="77777777" w:rsidR="008D1D09" w:rsidRPr="004609F4" w:rsidRDefault="008D1D09" w:rsidP="008D1D09">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5" w:history="1">
        <w:r w:rsidRPr="004609F4">
          <w:rPr>
            <w:rStyle w:val="Hyperlink"/>
            <w:sz w:val="12"/>
          </w:rPr>
          <w:t>linked</w:t>
        </w:r>
      </w:hyperlink>
      <w:r w:rsidRPr="004609F4">
        <w:rPr>
          <w:sz w:val="12"/>
        </w:rPr>
        <w:t> to the emergence of ISIS in Syria, and multiple high-ranking US officials, such as former US Defense Secretary </w:t>
      </w:r>
      <w:hyperlink r:id="rId26"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7" w:tgtFrame="_blank" w:history="1">
        <w:r w:rsidRPr="004609F4">
          <w:rPr>
            <w:rStyle w:val="Hyperlink"/>
            <w:sz w:val="12"/>
          </w:rPr>
          <w:t>John Brennan</w:t>
        </w:r>
      </w:hyperlink>
      <w:r w:rsidRPr="004609F4">
        <w:rPr>
          <w:sz w:val="12"/>
        </w:rPr>
        <w:t>, have affirmed that climate change and terrorism are connected.)</w:t>
      </w:r>
    </w:p>
    <w:p w14:paraId="4E4D2145" w14:textId="77777777" w:rsidR="008D1D09" w:rsidRPr="004609F4" w:rsidRDefault="008D1D09" w:rsidP="008D1D09">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0002242B" w14:textId="77777777" w:rsidR="008D1D09" w:rsidRPr="004609F4" w:rsidRDefault="008D1D09" w:rsidP="008D1D09">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6D323FC3" w14:textId="77777777" w:rsidR="008D1D09" w:rsidRDefault="008D1D09" w:rsidP="008D1D09">
      <w:pPr>
        <w:pStyle w:val="Heading3"/>
      </w:pPr>
      <w:r>
        <w:lastRenderedPageBreak/>
        <w:t>Framework</w:t>
      </w:r>
    </w:p>
    <w:p w14:paraId="3BC51A3F" w14:textId="77777777" w:rsidR="008D1D09" w:rsidRPr="008D552A" w:rsidRDefault="008D1D09" w:rsidP="008D1D09">
      <w:pPr>
        <w:keepNext/>
        <w:keepLines/>
        <w:spacing w:before="40" w:after="0"/>
        <w:outlineLvl w:val="3"/>
        <w:rPr>
          <w:rFonts w:eastAsiaTheme="majorEastAsia"/>
          <w:b/>
          <w:bCs/>
          <w:szCs w:val="26"/>
        </w:rPr>
      </w:pPr>
      <w:r w:rsidRPr="008D552A">
        <w:rPr>
          <w:rFonts w:eastAsiaTheme="majorEastAsia"/>
          <w:b/>
          <w:bCs/>
          <w:i/>
          <w:iCs/>
          <w:szCs w:val="26"/>
        </w:rPr>
        <w:t xml:space="preserve">Only </w:t>
      </w:r>
      <w:r w:rsidRPr="008D552A">
        <w:rPr>
          <w:rFonts w:eastAsiaTheme="majorEastAsia"/>
          <w:b/>
          <w:bCs/>
          <w:szCs w:val="26"/>
        </w:rPr>
        <w:t>pleasure and pain are intrinsically valuable</w:t>
      </w:r>
      <w:r>
        <w:rPr>
          <w:rFonts w:eastAsiaTheme="majorEastAsia"/>
          <w:b/>
          <w:bCs/>
          <w:szCs w:val="26"/>
        </w:rPr>
        <w:t xml:space="preserve"> – all others exist in relation</w:t>
      </w:r>
    </w:p>
    <w:p w14:paraId="138CB4A3" w14:textId="77777777" w:rsidR="008D1D09" w:rsidRPr="008D552A" w:rsidRDefault="008D1D09" w:rsidP="008D1D09">
      <w:r w:rsidRPr="008D552A">
        <w:rPr>
          <w:b/>
        </w:rPr>
        <w:t>Moen 16</w:t>
      </w:r>
      <w:r w:rsidRPr="008D552A">
        <w:t xml:space="preserve"> [Ole Martin Moen, Research Fellow in Philosophy at University of Oslo “An Argument for Hedonism” Journal of Value Inquiry (Springer), 50 (2) 2016: 267–281] SJDI</w:t>
      </w:r>
    </w:p>
    <w:p w14:paraId="17FA8B36" w14:textId="77777777" w:rsidR="008D1D09" w:rsidRDefault="008D1D09" w:rsidP="008D1D09">
      <w:pPr>
        <w:rPr>
          <w:b/>
          <w:u w:val="single"/>
        </w:rPr>
      </w:pPr>
      <w:r w:rsidRPr="008D552A">
        <w:rPr>
          <w:sz w:val="16"/>
        </w:rPr>
        <w:t xml:space="preserve">Let us start by observing, empirically, that </w:t>
      </w:r>
      <w:r w:rsidRPr="008D552A">
        <w:rPr>
          <w:b/>
          <w:u w:val="single"/>
        </w:rPr>
        <w:t xml:space="preserve">a widely shared judgment about intrinsic value and disvalue is that </w:t>
      </w:r>
      <w:r w:rsidRPr="004A3C03">
        <w:rPr>
          <w:b/>
          <w:highlight w:val="green"/>
          <w:u w:val="single"/>
        </w:rPr>
        <w:t xml:space="preserve">pleasure is intrinsically valuable and pain is intrinsically </w:t>
      </w:r>
      <w:proofErr w:type="spellStart"/>
      <w:r w:rsidRPr="004A3C03">
        <w:rPr>
          <w:b/>
          <w:highlight w:val="green"/>
          <w:u w:val="single"/>
        </w:rPr>
        <w:t>disvaluable</w:t>
      </w:r>
      <w:proofErr w:type="spellEnd"/>
      <w:r w:rsidRPr="008D552A">
        <w:rPr>
          <w:b/>
          <w:u w:val="single"/>
        </w:rPr>
        <w:t>.</w:t>
      </w:r>
      <w:r w:rsidRPr="008D552A">
        <w:rPr>
          <w:sz w:val="16"/>
        </w:rPr>
        <w:t xml:space="preserve"> </w:t>
      </w:r>
      <w:r w:rsidRPr="008D552A">
        <w:rPr>
          <w:b/>
          <w:u w:val="single"/>
        </w:rPr>
        <w:t>On virtually any proposed list of intrinsic values and disvalues (we will look at some of them below), pleasure is included among the intrinsic values and pain among the intrinsic disvalues.</w:t>
      </w:r>
      <w:r w:rsidRPr="008D552A">
        <w:rPr>
          <w:sz w:val="16"/>
        </w:rPr>
        <w:t xml:space="preserve"> This inclusion makes intuitive sense, moreover, for </w:t>
      </w:r>
      <w:r w:rsidRPr="004A3C03">
        <w:rPr>
          <w:b/>
          <w:highlight w:val="green"/>
          <w:u w:val="single"/>
        </w:rPr>
        <w:t>there is something undeniably good about</w:t>
      </w:r>
      <w:r w:rsidRPr="008D552A">
        <w:rPr>
          <w:b/>
          <w:u w:val="single"/>
        </w:rPr>
        <w:t xml:space="preserve"> the way </w:t>
      </w:r>
      <w:r w:rsidRPr="004A3C03">
        <w:rPr>
          <w:b/>
          <w:highlight w:val="green"/>
          <w:u w:val="single"/>
        </w:rPr>
        <w:t>pleasure</w:t>
      </w:r>
      <w:r w:rsidRPr="008D552A">
        <w:rPr>
          <w:b/>
          <w:u w:val="single"/>
        </w:rPr>
        <w:t xml:space="preserve"> feels </w:t>
      </w:r>
      <w:r w:rsidRPr="004A3C03">
        <w:rPr>
          <w:b/>
          <w:highlight w:val="green"/>
          <w:u w:val="single"/>
        </w:rPr>
        <w:t xml:space="preserve">and </w:t>
      </w:r>
      <w:r w:rsidRPr="008D552A">
        <w:rPr>
          <w:b/>
          <w:u w:val="single"/>
        </w:rPr>
        <w:t xml:space="preserve">something undeniably </w:t>
      </w:r>
      <w:r w:rsidRPr="004A3C03">
        <w:rPr>
          <w:b/>
          <w:highlight w:val="green"/>
          <w:u w:val="single"/>
        </w:rPr>
        <w:t>bad about</w:t>
      </w:r>
      <w:r w:rsidRPr="008D552A">
        <w:rPr>
          <w:b/>
          <w:u w:val="single"/>
        </w:rPr>
        <w:t xml:space="preserve"> the way </w:t>
      </w:r>
      <w:r w:rsidRPr="004A3C03">
        <w:rPr>
          <w:b/>
          <w:highlight w:val="green"/>
          <w:u w:val="single"/>
        </w:rPr>
        <w:t>pain</w:t>
      </w:r>
      <w:r w:rsidRPr="008D552A">
        <w:rPr>
          <w:b/>
          <w:u w:val="single"/>
        </w:rPr>
        <w:t xml:space="preserve"> feels, and neither the goodness of pleasure nor the badness of pain seems to be exhausted by the further effects that these experiences might </w:t>
      </w:r>
      <w:r w:rsidRPr="00427C51">
        <w:rPr>
          <w:b/>
          <w:u w:val="single"/>
        </w:rPr>
        <w:t>have.</w:t>
      </w:r>
      <w:r w:rsidRPr="00427C51">
        <w:rPr>
          <w:sz w:val="16"/>
        </w:rPr>
        <w:t xml:space="preserve"> “Pleasure” and “pain” are here understood inclusively, as encompassing anything hedonically positive and anything hedonically negative.2 </w:t>
      </w:r>
      <w:r w:rsidRPr="00427C51">
        <w:rPr>
          <w:b/>
          <w:u w:val="single"/>
        </w:rPr>
        <w:t>The special value statuses of pleasure and pain are manifested in how we treat these experiences in our everyday reasoning about values.</w:t>
      </w:r>
      <w:r w:rsidRPr="00427C51">
        <w:rPr>
          <w:sz w:val="16"/>
        </w:rPr>
        <w:t xml:space="preserve"> If you tell me that you are heading for the convenience store, </w:t>
      </w:r>
      <w:r w:rsidRPr="00427C51">
        <w:rPr>
          <w:b/>
          <w:u w:val="single"/>
        </w:rPr>
        <w:t>I might ask: “What for?” This is a reasonable question, for when you go to the convenience store you usually do so</w:t>
      </w:r>
      <w:r w:rsidRPr="00427C51">
        <w:rPr>
          <w:sz w:val="16"/>
        </w:rPr>
        <w:t xml:space="preserve">, not merely for the sake of going to the convenience store, but </w:t>
      </w:r>
      <w:r w:rsidRPr="00427C51">
        <w:rPr>
          <w:b/>
          <w:u w:val="single"/>
        </w:rPr>
        <w:t>for the sake of achieving something further that you deem to be valuable.</w:t>
      </w:r>
      <w:r w:rsidRPr="00427C51">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27C51">
        <w:rPr>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427C51">
        <w:rPr>
          <w:sz w:val="16"/>
        </w:rPr>
        <w:t>3 As Aristotle observes</w:t>
      </w:r>
      <w:r w:rsidRPr="00427C51">
        <w:rPr>
          <w:b/>
          <w:u w:val="single"/>
        </w:rPr>
        <w:t>: “We never ask [a man] what his end is in being pleased, because we assume that pleasure is choice worthy in itself.</w:t>
      </w:r>
      <w:r w:rsidRPr="00427C51">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27C51">
        <w:rPr>
          <w:b/>
          <w:u w:val="single"/>
        </w:rPr>
        <w:t>pleasure and pain are both places where we reach the end of the line in matters of value.</w:t>
      </w:r>
      <w:r w:rsidRPr="008D552A">
        <w:rPr>
          <w:b/>
          <w:u w:val="single"/>
        </w:rPr>
        <w:t xml:space="preserve"> </w:t>
      </w:r>
    </w:p>
    <w:p w14:paraId="01BB60BA" w14:textId="77777777" w:rsidR="008D1D09" w:rsidRPr="00FF0CF7" w:rsidRDefault="008D1D09" w:rsidP="008D1D09">
      <w:pPr>
        <w:pStyle w:val="Heading4"/>
        <w:rPr>
          <w:rFonts w:cs="Calibri"/>
        </w:rPr>
      </w:pPr>
      <w:r>
        <w:rPr>
          <w:rFonts w:cs="Calibri"/>
        </w:rPr>
        <w:t>Biological d</w:t>
      </w:r>
      <w:r w:rsidRPr="00FF0CF7">
        <w:rPr>
          <w:rFonts w:cs="Calibri"/>
        </w:rPr>
        <w:t>eath is the worst evil</w:t>
      </w:r>
    </w:p>
    <w:p w14:paraId="0C7A6556" w14:textId="77777777" w:rsidR="008D1D09" w:rsidRPr="00FF0CF7" w:rsidRDefault="008D1D09" w:rsidP="008D1D09">
      <w:r w:rsidRPr="00FF0CF7">
        <w:rPr>
          <w:rStyle w:val="Style13ptBold"/>
        </w:rPr>
        <w:t xml:space="preserve">Paterson 03 </w:t>
      </w:r>
      <w:r w:rsidRPr="00FF0CF7">
        <w:t xml:space="preserve">– Department of Philosophy, Providence College, Rhode Island. (Craig, “A Life Not Worth Living?”, Studies in Christian Ethics, </w:t>
      </w:r>
      <w:hyperlink r:id="rId28" w:history="1">
        <w:r w:rsidRPr="00FF0CF7">
          <w:rPr>
            <w:rStyle w:val="Hyperlink"/>
          </w:rPr>
          <w:t>http://sce.sagepub.com</w:t>
        </w:r>
      </w:hyperlink>
      <w:r w:rsidRPr="00FF0CF7">
        <w:t>)</w:t>
      </w:r>
    </w:p>
    <w:p w14:paraId="4E8E5CB3" w14:textId="77777777" w:rsidR="008D1D09" w:rsidRPr="004A31B3" w:rsidRDefault="008D1D09" w:rsidP="008D1D09">
      <w:pPr>
        <w:rPr>
          <w:szCs w:val="16"/>
        </w:rPr>
      </w:pPr>
      <w:r w:rsidRPr="00FF0CF7">
        <w:rPr>
          <w:szCs w:val="16"/>
        </w:rPr>
        <w:lastRenderedPageBreak/>
        <w:t xml:space="preserve">Contrary to those accounts, I would argue that it is </w:t>
      </w:r>
      <w:r w:rsidRPr="00C07B92">
        <w:rPr>
          <w:rStyle w:val="StyleUnderline"/>
          <w:highlight w:val="green"/>
        </w:rPr>
        <w:t>death</w:t>
      </w:r>
      <w:r w:rsidRPr="00FF0CF7">
        <w:rPr>
          <w:rStyle w:val="StyleUnderline"/>
        </w:rPr>
        <w:t xml:space="preserve"> </w:t>
      </w:r>
      <w:r w:rsidRPr="00FF0CF7">
        <w:rPr>
          <w:szCs w:val="16"/>
        </w:rPr>
        <w:t xml:space="preserve">per se that </w:t>
      </w:r>
      <w:r w:rsidRPr="00FF0CF7">
        <w:rPr>
          <w:rStyle w:val="StyleUnderline"/>
        </w:rPr>
        <w:t xml:space="preserve">is </w:t>
      </w:r>
      <w:r w:rsidRPr="00FF0CF7">
        <w:rPr>
          <w:szCs w:val="16"/>
        </w:rPr>
        <w:t xml:space="preserve">really </w:t>
      </w:r>
      <w:r w:rsidRPr="00FF0CF7">
        <w:rPr>
          <w:rStyle w:val="StyleUnderline"/>
        </w:rPr>
        <w:t xml:space="preserve">the objective evil </w:t>
      </w:r>
      <w:r w:rsidRPr="00FF0CF7">
        <w:rPr>
          <w:szCs w:val="16"/>
        </w:rPr>
        <w:t>for us,</w:t>
      </w:r>
      <w:r w:rsidRPr="00FF0CF7">
        <w:rPr>
          <w:rStyle w:val="StyleUnderline"/>
        </w:rPr>
        <w:t xml:space="preserve"> not because it </w:t>
      </w:r>
      <w:r w:rsidRPr="00C07B92">
        <w:rPr>
          <w:rStyle w:val="StyleUnderline"/>
          <w:highlight w:val="green"/>
        </w:rPr>
        <w:t>deprives us of</w:t>
      </w:r>
      <w:r w:rsidRPr="00FF0CF7">
        <w:rPr>
          <w:rStyle w:val="StyleUnderline"/>
        </w:rPr>
        <w:t xml:space="preserve"> a </w:t>
      </w:r>
      <w:r w:rsidRPr="00FF0CF7">
        <w:rPr>
          <w:szCs w:val="16"/>
        </w:rPr>
        <w:t xml:space="preserve">prospective </w:t>
      </w:r>
      <w:r w:rsidRPr="00C07B92">
        <w:rPr>
          <w:rStyle w:val="StyleUnderline"/>
          <w:highlight w:val="green"/>
        </w:rPr>
        <w:t>future</w:t>
      </w:r>
      <w:r w:rsidRPr="00FF0CF7">
        <w:rPr>
          <w:rStyle w:val="StyleUnderline"/>
        </w:rPr>
        <w:t xml:space="preserve"> of overall </w:t>
      </w:r>
      <w:r w:rsidRPr="00C07B92">
        <w:rPr>
          <w:rStyle w:val="StyleUnderline"/>
          <w:highlight w:val="green"/>
        </w:rPr>
        <w:t>good</w:t>
      </w:r>
      <w:r w:rsidRPr="00FF0CF7">
        <w:rPr>
          <w:szCs w:val="16"/>
        </w:rPr>
        <w:t xml:space="preserve"> judged better than the alter- native of non-being. </w:t>
      </w:r>
      <w:r w:rsidRPr="00FF0CF7">
        <w:rPr>
          <w:rStyle w:val="StyleUnderline"/>
        </w:rPr>
        <w:t xml:space="preserve">It cannot be about harm to a former person who has ceased to exist, for no person actually suffers from the sub-sequent non-participation. Rather, death in itself is </w:t>
      </w:r>
      <w:r w:rsidRPr="00FF0CF7">
        <w:rPr>
          <w:szCs w:val="16"/>
        </w:rPr>
        <w:t xml:space="preserve">an </w:t>
      </w:r>
      <w:r w:rsidRPr="00FF0CF7">
        <w:rPr>
          <w:rStyle w:val="StyleUnderline"/>
        </w:rPr>
        <w:t xml:space="preserve">evil </w:t>
      </w:r>
      <w:r w:rsidRPr="00FF0CF7">
        <w:rPr>
          <w:szCs w:val="16"/>
        </w:rPr>
        <w:t xml:space="preserve">to us </w:t>
      </w:r>
      <w:r w:rsidRPr="00FF0CF7">
        <w:rPr>
          <w:rStyle w:val="StyleUnderline"/>
        </w:rPr>
        <w:t xml:space="preserve">because </w:t>
      </w:r>
      <w:r w:rsidRPr="00C07B92">
        <w:rPr>
          <w:rStyle w:val="StyleUnderline"/>
          <w:highlight w:val="green"/>
        </w:rPr>
        <w:t xml:space="preserve">it ontologically destroys the </w:t>
      </w:r>
      <w:r w:rsidRPr="00FF0CF7">
        <w:rPr>
          <w:rStyle w:val="StyleUnderline"/>
        </w:rPr>
        <w:t xml:space="preserve">current existent </w:t>
      </w:r>
      <w:r w:rsidRPr="00C07B92">
        <w:rPr>
          <w:rStyle w:val="StyleUnderline"/>
          <w:highlight w:val="green"/>
        </w:rPr>
        <w:t xml:space="preserve">subject </w:t>
      </w:r>
      <w:r w:rsidRPr="00FF0CF7">
        <w:rPr>
          <w:rStyle w:val="StyleUnderline"/>
        </w:rPr>
        <w:t xml:space="preserve">— it is the ultimate </w:t>
      </w:r>
      <w:r w:rsidRPr="00FF0CF7">
        <w:rPr>
          <w:szCs w:val="16"/>
        </w:rPr>
        <w:t xml:space="preserve">in </w:t>
      </w:r>
      <w:r w:rsidRPr="00FF0CF7">
        <w:rPr>
          <w:rStyle w:val="StyleUnderline"/>
        </w:rPr>
        <w:t xml:space="preserve">metaphysical </w:t>
      </w:r>
      <w:proofErr w:type="spellStart"/>
      <w:r w:rsidRPr="00FF0CF7">
        <w:rPr>
          <w:rStyle w:val="StyleUnderline"/>
        </w:rPr>
        <w:t>lightening</w:t>
      </w:r>
      <w:proofErr w:type="spellEnd"/>
      <w:r w:rsidRPr="00FF0CF7">
        <w:rPr>
          <w:rStyle w:val="StyleUnderline"/>
        </w:rPr>
        <w:t xml:space="preserve"> strike</w:t>
      </w:r>
      <w:r w:rsidRPr="00FF0CF7">
        <w:rPr>
          <w:szCs w:val="16"/>
        </w:rPr>
        <w:t xml:space="preserve">s.80 The evil of death is truly an ontological evil borne by the person who already exists, </w:t>
      </w:r>
      <w:r w:rsidRPr="00C07B92">
        <w:rPr>
          <w:rStyle w:val="StyleUnderline"/>
          <w:highlight w:val="green"/>
        </w:rPr>
        <w:t xml:space="preserve">independently of calculations about better or worse possible lives. </w:t>
      </w:r>
      <w:r w:rsidRPr="00FF0CF7">
        <w:rPr>
          <w:szCs w:val="16"/>
        </w:rPr>
        <w:t xml:space="preserve">Such an evil need not be consciously experienced in order to be an evil for the kind of being a human person is. </w:t>
      </w:r>
      <w:r w:rsidRPr="00C07B92">
        <w:rPr>
          <w:rStyle w:val="StyleUnderline"/>
          <w:highlight w:val="green"/>
        </w:rPr>
        <w:t xml:space="preserve">Death is </w:t>
      </w:r>
      <w:r w:rsidRPr="00FF0CF7">
        <w:rPr>
          <w:szCs w:val="16"/>
        </w:rPr>
        <w:t xml:space="preserve">an evil because of the change in kind it brings about, a change that is </w:t>
      </w:r>
      <w:r w:rsidRPr="00C07B92">
        <w:rPr>
          <w:rStyle w:val="StyleUnderline"/>
          <w:highlight w:val="green"/>
        </w:rPr>
        <w:t>destructive of the type of entity that we</w:t>
      </w:r>
      <w:r w:rsidRPr="00FF0CF7">
        <w:rPr>
          <w:rStyle w:val="StyleUnderline"/>
        </w:rPr>
        <w:t xml:space="preserve"> </w:t>
      </w:r>
      <w:r w:rsidRPr="00FF0CF7">
        <w:rPr>
          <w:szCs w:val="16"/>
        </w:rPr>
        <w:t xml:space="preserve">essentially </w:t>
      </w:r>
      <w:r w:rsidRPr="00C07B92">
        <w:rPr>
          <w:rStyle w:val="StyleUnderline"/>
          <w:highlight w:val="green"/>
        </w:rPr>
        <w:t>are</w:t>
      </w:r>
      <w:r w:rsidRPr="00FF0CF7">
        <w:rPr>
          <w:rStyle w:val="StyleUnderline"/>
        </w:rPr>
        <w:t xml:space="preserve">. </w:t>
      </w:r>
      <w:r w:rsidRPr="00FF0CF7">
        <w:rPr>
          <w:szCs w:val="16"/>
        </w:rPr>
        <w:t xml:space="preserve">Anything, whether caused naturally or caused by human intervention (intentional or unintentional) that drastically interferes in the process of maintaining the person in existence is an objective evil for the person. </w:t>
      </w:r>
      <w:r w:rsidRPr="00FF0CF7">
        <w:rPr>
          <w:rStyle w:val="StyleUnderline"/>
        </w:rPr>
        <w:t xml:space="preserve">What is crucially at stake here, </w:t>
      </w:r>
      <w:r w:rsidRPr="00FF0CF7">
        <w:rPr>
          <w:szCs w:val="16"/>
        </w:rPr>
        <w:t>and is dialectically supportive of the self-</w:t>
      </w:r>
      <w:proofErr w:type="spellStart"/>
      <w:r w:rsidRPr="00FF0CF7">
        <w:rPr>
          <w:szCs w:val="16"/>
        </w:rPr>
        <w:t>evidency</w:t>
      </w:r>
      <w:proofErr w:type="spellEnd"/>
      <w:r w:rsidRPr="00FF0CF7">
        <w:rPr>
          <w:szCs w:val="16"/>
        </w:rPr>
        <w:t xml:space="preserve"> of the basic good of human life, </w:t>
      </w:r>
      <w:r w:rsidRPr="00FF0CF7">
        <w:rPr>
          <w:rStyle w:val="StyleUnderline"/>
        </w:rPr>
        <w:t xml:space="preserve">is that death is a radical interference with the current life process </w:t>
      </w:r>
      <w:r w:rsidRPr="00FF0CF7">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F0CF7">
        <w:rPr>
          <w:rStyle w:val="StyleUnderline"/>
        </w:rPr>
        <w:t xml:space="preserve"> </w:t>
      </w:r>
      <w:r w:rsidRPr="00C07B92">
        <w:rPr>
          <w:rStyle w:val="StyleUnderline"/>
          <w:highlight w:val="green"/>
        </w:rPr>
        <w:t xml:space="preserve">any </w:t>
      </w:r>
      <w:r w:rsidRPr="00FF0CF7">
        <w:rPr>
          <w:szCs w:val="16"/>
        </w:rPr>
        <w:t>intentional</w:t>
      </w:r>
      <w:r w:rsidRPr="00FF0CF7">
        <w:rPr>
          <w:rStyle w:val="StyleUnderline"/>
        </w:rPr>
        <w:t xml:space="preserve"> </w:t>
      </w:r>
      <w:r w:rsidRPr="00C07B92">
        <w:rPr>
          <w:rStyle w:val="StyleUnderline"/>
          <w:highlight w:val="green"/>
        </w:rPr>
        <w:t xml:space="preserve">rejection of </w:t>
      </w:r>
      <w:r w:rsidRPr="00FF0CF7">
        <w:rPr>
          <w:szCs w:val="16"/>
        </w:rPr>
        <w:t>human</w:t>
      </w:r>
      <w:r w:rsidRPr="00FF0CF7">
        <w:rPr>
          <w:rStyle w:val="StyleUnderline"/>
        </w:rPr>
        <w:t xml:space="preserve"> </w:t>
      </w:r>
      <w:r w:rsidRPr="00C07B92">
        <w:rPr>
          <w:rStyle w:val="StyleUnderline"/>
          <w:highlight w:val="green"/>
        </w:rPr>
        <w:t xml:space="preserve">life </w:t>
      </w:r>
      <w:r w:rsidRPr="00FF0CF7">
        <w:rPr>
          <w:szCs w:val="16"/>
        </w:rPr>
        <w:t>itself</w:t>
      </w:r>
      <w:r w:rsidRPr="00FF0CF7">
        <w:rPr>
          <w:rStyle w:val="StyleUnderline"/>
        </w:rPr>
        <w:t xml:space="preserve"> </w:t>
      </w:r>
      <w:r w:rsidRPr="00C07B92">
        <w:rPr>
          <w:rStyle w:val="StyleUnderline"/>
          <w:highlight w:val="green"/>
        </w:rPr>
        <w:t xml:space="preserve">cannot </w:t>
      </w:r>
      <w:r w:rsidRPr="00FF0CF7">
        <w:rPr>
          <w:szCs w:val="16"/>
        </w:rPr>
        <w:t>therefore</w:t>
      </w:r>
      <w:r w:rsidRPr="00FF0CF7">
        <w:rPr>
          <w:rStyle w:val="StyleUnderline"/>
        </w:rPr>
        <w:t xml:space="preserve"> </w:t>
      </w:r>
      <w:r w:rsidRPr="00C07B92">
        <w:rPr>
          <w:rStyle w:val="StyleUnderline"/>
          <w:highlight w:val="green"/>
        </w:rPr>
        <w:t>be warranted since it is an expression of an ultimate disvalue for the subject</w:t>
      </w:r>
      <w:r w:rsidRPr="00FF0CF7">
        <w:rPr>
          <w:szCs w:val="16"/>
        </w:rPr>
        <w:t>, namely,</w:t>
      </w:r>
      <w:r w:rsidRPr="00FF0CF7">
        <w:rPr>
          <w:rStyle w:val="StyleUnderline"/>
        </w:rPr>
        <w:t xml:space="preserve"> the destruction of the present person</w:t>
      </w:r>
      <w:r w:rsidRPr="00FF0CF7">
        <w:rPr>
          <w:szCs w:val="16"/>
        </w:rPr>
        <w:t>;</w:t>
      </w:r>
      <w:r w:rsidRPr="00FF0CF7">
        <w:rPr>
          <w:rStyle w:val="StyleUnderline"/>
        </w:rPr>
        <w:t xml:space="preserve"> a radical ontological good that we cannot begin to weigh </w:t>
      </w:r>
      <w:r w:rsidRPr="00FF0CF7">
        <w:rPr>
          <w:szCs w:val="16"/>
        </w:rPr>
        <w:t>objectively</w:t>
      </w:r>
      <w:r w:rsidRPr="00FF0CF7">
        <w:rPr>
          <w:rStyle w:val="StyleUnderline"/>
        </w:rPr>
        <w:t xml:space="preserve"> against the travails of life </w:t>
      </w:r>
      <w:r w:rsidRPr="00FF0CF7">
        <w:rPr>
          <w:szCs w:val="16"/>
        </w:rPr>
        <w:t xml:space="preserve">in a rational manner. To deal with the sources of disvalue (pain, suffering, etc.) we should not seek to irrationally destroy the person, the very source and condition of all human possibility.82 </w:t>
      </w:r>
    </w:p>
    <w:p w14:paraId="4687224C" w14:textId="77777777" w:rsidR="008D1D09" w:rsidRPr="000101CE" w:rsidRDefault="008D1D09" w:rsidP="008D1D09">
      <w:pPr>
        <w:pStyle w:val="Heading4"/>
      </w:pPr>
      <w:r>
        <w:lastRenderedPageBreak/>
        <w:t>Thus, the</w:t>
      </w:r>
      <w:r w:rsidRPr="00C77255">
        <w:t xml:space="preserve"> standard is maximizing expected well-bein</w:t>
      </w:r>
      <w:r>
        <w:t xml:space="preserve">g. Prefer additionally – </w:t>
      </w:r>
    </w:p>
    <w:p w14:paraId="493BA203" w14:textId="77777777" w:rsidR="008D1D09" w:rsidRDefault="008D1D09" w:rsidP="008D1D09">
      <w:pPr>
        <w:pStyle w:val="Heading4"/>
        <w:rPr>
          <w:rFonts w:cs="Calibri"/>
          <w:color w:val="000000" w:themeColor="text1"/>
        </w:rPr>
      </w:pPr>
      <w:r>
        <w:t xml:space="preserve">1.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0FC33638" w14:textId="77777777" w:rsidR="008D1D09" w:rsidRDefault="008D1D09" w:rsidP="008D1D09">
      <w:pPr>
        <w:pStyle w:val="Heading4"/>
        <w:rPr>
          <w:rFonts w:cstheme="minorHAnsi"/>
        </w:rPr>
      </w:pPr>
      <w:r>
        <w:rPr>
          <w:rFonts w:cstheme="minorHAnsi"/>
        </w:rPr>
        <w:t>2.</w:t>
      </w:r>
      <w:r w:rsidRPr="006C4666">
        <w:rPr>
          <w:rFonts w:cstheme="minorHAnsi"/>
        </w:rPr>
        <w:t xml:space="preserve"> </w:t>
      </w:r>
      <w:r>
        <w:rPr>
          <w:rFonts w:cstheme="minorHAnsi"/>
        </w:rPr>
        <w:t>Actor-spec</w:t>
      </w:r>
    </w:p>
    <w:p w14:paraId="4F03AFC0" w14:textId="0AED2DFF" w:rsidR="008D1D09" w:rsidRPr="006C4666" w:rsidRDefault="00E201F0" w:rsidP="008D1D09">
      <w:pPr>
        <w:pStyle w:val="Heading4"/>
        <w:rPr>
          <w:rFonts w:cstheme="minorHAnsi"/>
        </w:rPr>
      </w:pPr>
      <w:r>
        <w:t xml:space="preserve">a – </w:t>
      </w:r>
      <w:r w:rsidR="008D1D09" w:rsidRPr="006C4666">
        <w:rPr>
          <w:rFonts w:cstheme="minorHAnsi"/>
        </w:rPr>
        <w:t xml:space="preserve">Aggregation – every policy </w:t>
      </w:r>
      <w:proofErr w:type="gramStart"/>
      <w:r w:rsidR="008D1D09" w:rsidRPr="006C4666">
        <w:rPr>
          <w:rFonts w:cstheme="minorHAnsi"/>
        </w:rPr>
        <w:t>benefits</w:t>
      </w:r>
      <w:proofErr w:type="gramEnd"/>
      <w:r w:rsidR="008D1D09" w:rsidRPr="006C4666">
        <w:rPr>
          <w:rFonts w:cstheme="minorHAnsi"/>
        </w:rPr>
        <w:t xml:space="preserve"> some and harms others, which also means side constraints freeze action.</w:t>
      </w:r>
    </w:p>
    <w:p w14:paraId="5B7A356F" w14:textId="05572357" w:rsidR="008D1D09" w:rsidRDefault="00E201F0" w:rsidP="008D1D09">
      <w:pPr>
        <w:pStyle w:val="Heading4"/>
        <w:rPr>
          <w:rFonts w:cstheme="minorHAnsi"/>
        </w:rPr>
      </w:pPr>
      <w:r>
        <w:t>b</w:t>
      </w:r>
      <w:r>
        <w:t xml:space="preserve"> – </w:t>
      </w:r>
      <w:r w:rsidR="008D1D09" w:rsidRPr="006C4666">
        <w:rPr>
          <w:rFonts w:cstheme="minorHAnsi"/>
        </w:rPr>
        <w:t xml:space="preserve">No act-omission distinction – choosing to omit is an act itself – governments decide not to act which means being presented with the </w:t>
      </w:r>
      <w:proofErr w:type="spellStart"/>
      <w:r w:rsidR="008D1D09" w:rsidRPr="006C4666">
        <w:rPr>
          <w:rFonts w:cstheme="minorHAnsi"/>
        </w:rPr>
        <w:t>aff</w:t>
      </w:r>
      <w:proofErr w:type="spellEnd"/>
      <w:r w:rsidR="008D1D09" w:rsidRPr="006C4666">
        <w:rPr>
          <w:rFonts w:cstheme="minorHAnsi"/>
        </w:rPr>
        <w:t xml:space="preserve"> creates a choice between two actions, neither of which is an omission</w:t>
      </w:r>
    </w:p>
    <w:p w14:paraId="7A60D79C" w14:textId="146407DE" w:rsidR="008D1D09" w:rsidRPr="009D62ED" w:rsidRDefault="00E201F0" w:rsidP="008D1D09">
      <w:pPr>
        <w:pStyle w:val="Heading4"/>
      </w:pPr>
      <w:r>
        <w:t>c</w:t>
      </w:r>
      <w:r>
        <w:t xml:space="preserve"> – </w:t>
      </w:r>
      <w:r w:rsidR="008D1D09">
        <w:t>governments don’t have obligations and are constantly dealing with tradeoffs – they also operate through body count calculations</w:t>
      </w:r>
    </w:p>
    <w:p w14:paraId="703C7846" w14:textId="77777777" w:rsidR="008D1D09" w:rsidRPr="006C4666" w:rsidRDefault="008D1D09" w:rsidP="008D1D09">
      <w:pPr>
        <w:pStyle w:val="Heading4"/>
        <w:tabs>
          <w:tab w:val="left" w:pos="2250"/>
        </w:tabs>
        <w:spacing w:line="276" w:lineRule="auto"/>
        <w:rPr>
          <w:rFonts w:cstheme="minorHAnsi"/>
        </w:rPr>
      </w:pPr>
      <w:r>
        <w:rPr>
          <w:rFonts w:cstheme="minorHAnsi"/>
        </w:rPr>
        <w:t xml:space="preserve">3. </w:t>
      </w:r>
      <w:r w:rsidRPr="006C4666">
        <w:rPr>
          <w:rFonts w:cstheme="minorHAnsi"/>
        </w:rPr>
        <w:t>Lexical pre-requisite: threats to bodily security preclude the ability for moral actors to effectively act upon other moral theories since they are in a constant state of crisis that inhibits the ideal moral conditions which other theories presuppose</w:t>
      </w:r>
    </w:p>
    <w:p w14:paraId="5ADF1854" w14:textId="77777777" w:rsidR="008D1D09" w:rsidRPr="00B55AD5" w:rsidRDefault="008D1D09" w:rsidP="008D1D09">
      <w:pPr>
        <w:pStyle w:val="Heading4"/>
      </w:pPr>
      <w:r>
        <w:rPr>
          <w:rFonts w:cstheme="minorHAnsi"/>
        </w:rPr>
        <w:t xml:space="preserve">4. </w:t>
      </w:r>
      <w:r w:rsidRPr="006C4666">
        <w:rPr>
          <w:rFonts w:cstheme="minorHAnsi"/>
        </w:rPr>
        <w:t>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w:t>
      </w:r>
      <w:r w:rsidRPr="00502045">
        <w:rPr>
          <w:rFonts w:cs="Calibri"/>
        </w:rPr>
        <w:t>—they’re the foundational basis for any argument and theories that contradict our intuitions are most likely false even if we can’t deductively determine why.</w:t>
      </w:r>
    </w:p>
    <w:p w14:paraId="3BB534F1" w14:textId="77777777" w:rsidR="008D1D09" w:rsidRPr="009D62ED" w:rsidRDefault="008D1D09" w:rsidP="008D1D09">
      <w:pPr>
        <w:pStyle w:val="Heading4"/>
        <w:rPr>
          <w:rFonts w:cs="Calibri"/>
        </w:rPr>
      </w:pPr>
      <w:r>
        <w:t xml:space="preserve">5. </w:t>
      </w:r>
      <w:r>
        <w:rPr>
          <w:rFonts w:cs="Calibri"/>
        </w:rPr>
        <w:t>Occam’s Razor – historical</w:t>
      </w:r>
      <w:r w:rsidRPr="008D552A">
        <w:rPr>
          <w:rFonts w:cs="Calibri"/>
        </w:rPr>
        <w:t xml:space="preserve"> moral disagreement over internal conceptions of morality </w:t>
      </w:r>
      <w:r>
        <w:rPr>
          <w:rFonts w:cs="Calibri"/>
        </w:rPr>
        <w:t xml:space="preserve">prove non fallibility, which means you default to the </w:t>
      </w:r>
      <w:proofErr w:type="gramStart"/>
      <w:r>
        <w:rPr>
          <w:rFonts w:cs="Calibri"/>
        </w:rPr>
        <w:t>most simple</w:t>
      </w:r>
      <w:proofErr w:type="gramEnd"/>
      <w:r>
        <w:rPr>
          <w:rFonts w:cs="Calibri"/>
        </w:rPr>
        <w:t xml:space="preserve"> conception of intrinsic values and decision calc </w:t>
      </w:r>
    </w:p>
    <w:p w14:paraId="31BCE701" w14:textId="77777777" w:rsidR="008D1D09" w:rsidRPr="00586B80" w:rsidRDefault="008D1D09" w:rsidP="008D1D09">
      <w:pPr>
        <w:pStyle w:val="Heading4"/>
      </w:pPr>
      <w:r>
        <w:t xml:space="preserve">6. Extinction o/w - </w:t>
      </w:r>
    </w:p>
    <w:p w14:paraId="36F6E8F5" w14:textId="77777777" w:rsidR="008D1D09" w:rsidRPr="00611230" w:rsidRDefault="008D1D09" w:rsidP="008D1D09">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953BF71" w14:textId="77777777" w:rsidR="008D1D09" w:rsidRDefault="008D1D09" w:rsidP="008D1D09">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xml:space="preserve">: that it is very important to reduce the risk that all intelligent beings on this planet are eliminated by an enormous catastrophe, such as a </w:t>
      </w:r>
      <w:r w:rsidRPr="00611230">
        <w:rPr>
          <w:rStyle w:val="StyleUnderline"/>
        </w:rPr>
        <w:lastRenderedPageBreak/>
        <w:t>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 xml:space="preserve">Even egoism, the view that each agent should maximize her own good, might imply </w:t>
      </w:r>
      <w:r w:rsidRPr="00611230">
        <w:rPr>
          <w:rStyle w:val="StyleUnderline"/>
        </w:rPr>
        <w:lastRenderedPageBreak/>
        <w:t>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pretty strong reason, from </w:t>
      </w:r>
      <w:r w:rsidRPr="00611230">
        <w:rPr>
          <w:rStyle w:val="StyleUnderline"/>
        </w:rPr>
        <w:lastRenderedPageBreak/>
        <w:t>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5CE433FB" w14:textId="77777777" w:rsidR="008D1D09" w:rsidRDefault="008D1D09" w:rsidP="008D1D09">
      <w:pPr>
        <w:pStyle w:val="Heading4"/>
      </w:pPr>
      <w:r>
        <w:lastRenderedPageBreak/>
        <w:t xml:space="preserve">7. </w:t>
      </w:r>
      <w:r w:rsidRPr="0079522B">
        <w:t>Extinction first –</w:t>
      </w:r>
    </w:p>
    <w:p w14:paraId="39AB0D89" w14:textId="76BF0674" w:rsidR="008D1D09" w:rsidRDefault="00E201F0" w:rsidP="008D1D09">
      <w:pPr>
        <w:pStyle w:val="Heading4"/>
      </w:pPr>
      <w:r>
        <w:t>a</w:t>
      </w:r>
      <w:r w:rsidR="008D1D09">
        <w:t xml:space="preserve"> – Forecloses future improvement – we can never improve society because our impact is irreversible</w:t>
      </w:r>
    </w:p>
    <w:p w14:paraId="72330314" w14:textId="349517AA" w:rsidR="008D1D09" w:rsidRDefault="00E201F0" w:rsidP="008D1D09">
      <w:pPr>
        <w:pStyle w:val="Heading4"/>
      </w:pPr>
      <w:r>
        <w:t>b</w:t>
      </w:r>
      <w:r w:rsidR="008D1D09">
        <w:t xml:space="preserve"> – Objectivity – body count is the most objective way to calculate impacts because comparing suffering is unethical</w:t>
      </w:r>
    </w:p>
    <w:p w14:paraId="2A0A0CF4" w14:textId="2D0FCDE2" w:rsidR="008D1D09" w:rsidRDefault="00E201F0" w:rsidP="008D1D09">
      <w:pPr>
        <w:pStyle w:val="Heading4"/>
      </w:pPr>
      <w:r>
        <w:t>c</w:t>
      </w:r>
      <w:r w:rsidR="008D1D09">
        <w:t xml:space="preserve"> – Moral uncertainty – if we’re unsure about which interpretation of the world is true – we ought to preserve the world to keep debating about it</w:t>
      </w:r>
    </w:p>
    <w:p w14:paraId="5E9FBBB0" w14:textId="77777777" w:rsidR="008D1D09" w:rsidRDefault="008D1D09" w:rsidP="008D1D09">
      <w:pPr>
        <w:pStyle w:val="Heading3"/>
      </w:pPr>
      <w:r>
        <w:lastRenderedPageBreak/>
        <w:t>Underview</w:t>
      </w:r>
    </w:p>
    <w:p w14:paraId="0407B0FC" w14:textId="77777777" w:rsidR="008D1D09" w:rsidRDefault="008D1D09" w:rsidP="008D1D09">
      <w:pPr>
        <w:pStyle w:val="Heading4"/>
        <w:numPr>
          <w:ilvl w:val="0"/>
          <w:numId w:val="12"/>
        </w:numPr>
      </w:pPr>
      <w:r>
        <w:t>Debating political solutions is an iterative process that uses the academy as a site of movement building that creates a bulwark against Trump’s fascism.</w:t>
      </w:r>
    </w:p>
    <w:p w14:paraId="361D665A" w14:textId="77777777" w:rsidR="008D1D09" w:rsidRDefault="008D1D09" w:rsidP="008D1D09">
      <w:r>
        <w:t xml:space="preserve">Keeanga-Yamahtta </w:t>
      </w:r>
      <w:r>
        <w:rPr>
          <w:b/>
        </w:rPr>
        <w:t>Taylor 17</w:t>
      </w:r>
      <w:r>
        <w:t xml:space="preserve">, assistant professor of African American studies at Princeton University [“Home Is the Crucible of Struggle,” </w:t>
      </w:r>
      <w:r>
        <w:rPr>
          <w:i/>
        </w:rPr>
        <w:t>American Quarterly</w:t>
      </w:r>
      <w:r>
        <w:t>, Vol. 69, No. 2, June 2017, p. 229-233, Accessed Online through Emory Libraries]</w:t>
      </w:r>
    </w:p>
    <w:p w14:paraId="20EC5B03" w14:textId="77777777" w:rsidR="008D1D09" w:rsidRDefault="008D1D09" w:rsidP="008D1D09">
      <w:bookmarkStart w:id="0" w:name="_heading=h.26in1rg" w:colFirst="0" w:colLast="0"/>
      <w:bookmarkEnd w:id="0"/>
      <w:r>
        <w:rPr>
          <w:b/>
          <w:u w:val="single"/>
        </w:rPr>
        <w:t>Creating home</w:t>
      </w:r>
      <w:r>
        <w:t xml:space="preserve">, or what may also be described as a struggle to belong, </w:t>
      </w:r>
      <w:r>
        <w:rPr>
          <w:b/>
          <w:u w:val="single"/>
        </w:rPr>
        <w:t>has always been political in the U</w:t>
      </w:r>
      <w:r>
        <w:t xml:space="preserve">nited </w:t>
      </w:r>
      <w:r>
        <w:rPr>
          <w:b/>
          <w:u w:val="single"/>
        </w:rPr>
        <w:t>S</w:t>
      </w:r>
      <w:r>
        <w:t xml:space="preserve">tates. </w:t>
      </w:r>
      <w:r>
        <w:rPr>
          <w:b/>
          <w:u w:val="single"/>
        </w:rPr>
        <w:t>In a country founded on</w:t>
      </w:r>
      <w:r>
        <w:t xml:space="preserve"> the </w:t>
      </w:r>
      <w:r>
        <w:rPr>
          <w:b/>
          <w:u w:val="single"/>
        </w:rPr>
        <w:t>extermination</w:t>
      </w:r>
      <w:r>
        <w:t xml:space="preserve"> of its indigenous population, </w:t>
      </w:r>
      <w:r>
        <w:rPr>
          <w:b/>
          <w:u w:val="single"/>
        </w:rPr>
        <w:t>whose wealth was derived from</w:t>
      </w:r>
      <w:r>
        <w:t xml:space="preserve"> the forced labor of </w:t>
      </w:r>
      <w:r>
        <w:rPr>
          <w:b/>
          <w:u w:val="single"/>
        </w:rPr>
        <w:t>the enslaved</w:t>
      </w:r>
      <w:r>
        <w:t>, and for whom that wealth was multiplied a trillion times over through the violent expropriation of waves upon waves of immigrant labor—</w:t>
      </w:r>
      <w:r>
        <w:rPr>
          <w:b/>
          <w:u w:val="single"/>
        </w:rPr>
        <w:t>to stay or belong has been brutally contested</w:t>
      </w:r>
      <w:r>
        <w:t xml:space="preserve"> and valiantly fought to achieve. In other words, </w:t>
      </w:r>
      <w:r>
        <w:rPr>
          <w:b/>
          <w:u w:val="single"/>
        </w:rPr>
        <w:t>we share a history of repression and resistance in the</w:t>
      </w:r>
      <w:r>
        <w:t xml:space="preserve"> elemental, human </w:t>
      </w:r>
      <w:r>
        <w:rPr>
          <w:b/>
          <w:u w:val="single"/>
        </w:rPr>
        <w:t>struggle</w:t>
      </w:r>
      <w:r>
        <w:t xml:space="preserve"> to belong, </w:t>
      </w:r>
      <w:r>
        <w:rPr>
          <w:b/>
          <w:u w:val="single"/>
        </w:rPr>
        <w:t>to be home. Those various battles over land rights and citizenship; the right to work and housing; the right to vote, speak, and organize have all been in an effort to reshape</w:t>
      </w:r>
      <w:r>
        <w:t xml:space="preserve"> or reform </w:t>
      </w:r>
      <w:r>
        <w:rPr>
          <w:b/>
          <w:u w:val="single"/>
        </w:rPr>
        <w:t>the</w:t>
      </w:r>
      <w:r>
        <w:t xml:space="preserve"> injustice and </w:t>
      </w:r>
      <w:r>
        <w:rPr>
          <w:b/>
          <w:u w:val="single"/>
        </w:rPr>
        <w:t>oppression that shapes the</w:t>
      </w:r>
      <w:r>
        <w:t xml:space="preserve"> daily </w:t>
      </w:r>
      <w:r>
        <w:rPr>
          <w:b/>
          <w:u w:val="single"/>
        </w:rPr>
        <w:t>lives of most people</w:t>
      </w:r>
      <w:r>
        <w:t xml:space="preserve"> in this country. In this persistent quest, </w:t>
      </w:r>
      <w:r>
        <w:rPr>
          <w:b/>
          <w:highlight w:val="green"/>
          <w:u w:val="single"/>
        </w:rPr>
        <w:t>we</w:t>
      </w:r>
      <w:r>
        <w:rPr>
          <w:b/>
          <w:u w:val="single"/>
        </w:rPr>
        <w:t xml:space="preserve"> now </w:t>
      </w:r>
      <w:r>
        <w:rPr>
          <w:b/>
          <w:highlight w:val="green"/>
          <w:u w:val="single"/>
        </w:rPr>
        <w:t xml:space="preserve">enter </w:t>
      </w:r>
      <w:r>
        <w:rPr>
          <w:b/>
          <w:u w:val="single"/>
        </w:rPr>
        <w:t xml:space="preserve">into </w:t>
      </w:r>
      <w:r>
        <w:rPr>
          <w:b/>
          <w:highlight w:val="green"/>
          <w:u w:val="single"/>
        </w:rPr>
        <w:t>a period of</w:t>
      </w:r>
      <w:r>
        <w:t xml:space="preserve"> both certainty and </w:t>
      </w:r>
      <w:r>
        <w:rPr>
          <w:b/>
          <w:highlight w:val="green"/>
          <w:u w:val="single"/>
        </w:rPr>
        <w:t>uncertainty</w:t>
      </w:r>
      <w:r>
        <w:t xml:space="preserve">. We can be certain that the administration of Donald </w:t>
      </w:r>
      <w:r>
        <w:rPr>
          <w:b/>
          <w:highlight w:val="green"/>
          <w:u w:val="single"/>
        </w:rPr>
        <w:t>Trump</w:t>
      </w:r>
      <w:r>
        <w:rPr>
          <w:b/>
          <w:u w:val="single"/>
        </w:rPr>
        <w:t xml:space="preserve"> will pursue </w:t>
      </w:r>
      <w:r>
        <w:rPr>
          <w:b/>
          <w:highlight w:val="green"/>
          <w:u w:val="single"/>
        </w:rPr>
        <w:t>policies</w:t>
      </w:r>
      <w:r>
        <w:rPr>
          <w:b/>
          <w:u w:val="single"/>
        </w:rPr>
        <w:t xml:space="preserve"> that </w:t>
      </w:r>
      <w:r>
        <w:rPr>
          <w:b/>
          <w:highlight w:val="green"/>
          <w:u w:val="single"/>
        </w:rPr>
        <w:t>will make</w:t>
      </w:r>
      <w:r>
        <w:rPr>
          <w:b/>
          <w:u w:val="single"/>
        </w:rPr>
        <w:t xml:space="preserve"> the </w:t>
      </w:r>
      <w:r>
        <w:rPr>
          <w:b/>
          <w:highlight w:val="green"/>
          <w:u w:val="single"/>
        </w:rPr>
        <w:t>lives</w:t>
      </w:r>
      <w:r>
        <w:rPr>
          <w:b/>
          <w:u w:val="single"/>
        </w:rPr>
        <w:t xml:space="preserve"> of</w:t>
      </w:r>
      <w:r>
        <w:t xml:space="preserve"> ordinary </w:t>
      </w:r>
      <w:r>
        <w:rPr>
          <w:b/>
          <w:u w:val="single"/>
        </w:rPr>
        <w:t xml:space="preserve">people </w:t>
      </w:r>
      <w:r>
        <w:rPr>
          <w:b/>
          <w:highlight w:val="green"/>
          <w:u w:val="single"/>
        </w:rPr>
        <w:t>substantially harder</w:t>
      </w:r>
      <w:r>
        <w:t xml:space="preserve">. We can be certain that </w:t>
      </w:r>
      <w:r>
        <w:rPr>
          <w:b/>
          <w:highlight w:val="green"/>
          <w:u w:val="single"/>
        </w:rPr>
        <w:t>his administration will attack immigrants</w:t>
      </w:r>
      <w:r>
        <w:rPr>
          <w:b/>
          <w:u w:val="single"/>
        </w:rPr>
        <w:t>. He has promised</w:t>
      </w:r>
      <w:r>
        <w:t xml:space="preserve"> to restore </w:t>
      </w:r>
      <w:r>
        <w:rPr>
          <w:b/>
          <w:u w:val="single"/>
        </w:rPr>
        <w:t xml:space="preserve">law and order, which appears to be an invitation for the police to </w:t>
      </w:r>
      <w:r>
        <w:rPr>
          <w:b/>
          <w:highlight w:val="green"/>
          <w:u w:val="single"/>
        </w:rPr>
        <w:t xml:space="preserve">continue </w:t>
      </w:r>
      <w:r>
        <w:rPr>
          <w:b/>
          <w:u w:val="single"/>
        </w:rPr>
        <w:t xml:space="preserve">their </w:t>
      </w:r>
      <w:r>
        <w:rPr>
          <w:b/>
          <w:highlight w:val="green"/>
          <w:u w:val="single"/>
        </w:rPr>
        <w:t>assaults on Black and Brown communities</w:t>
      </w:r>
      <w:r>
        <w:rPr>
          <w:b/>
          <w:u w:val="single"/>
        </w:rPr>
        <w:t>. Trump has bragged about sexually assaulting women while decrying</w:t>
      </w:r>
      <w:r>
        <w:t xml:space="preserve"> their rights to </w:t>
      </w:r>
      <w:r>
        <w:rPr>
          <w:b/>
          <w:u w:val="single"/>
        </w:rPr>
        <w:t>reproductive freedom</w:t>
      </w:r>
      <w:r>
        <w:t xml:space="preserve">. Trump and </w:t>
      </w:r>
      <w:r>
        <w:rPr>
          <w:b/>
          <w:highlight w:val="green"/>
          <w:u w:val="single"/>
        </w:rPr>
        <w:t>his cohort</w:t>
      </w:r>
      <w:r>
        <w:rPr>
          <w:b/>
          <w:u w:val="single"/>
        </w:rPr>
        <w:t xml:space="preserve"> have all but </w:t>
      </w:r>
      <w:r>
        <w:rPr>
          <w:b/>
          <w:highlight w:val="green"/>
          <w:u w:val="single"/>
        </w:rPr>
        <w:t>declared war on Muslims</w:t>
      </w:r>
      <w:r>
        <w:t xml:space="preserve"> in the United States and beyond. </w:t>
      </w:r>
      <w:r>
        <w:rPr>
          <w:b/>
          <w:highlight w:val="green"/>
          <w:u w:val="single"/>
        </w:rPr>
        <w:t>We have seen a revival of the white supremacist Right</w:t>
      </w:r>
      <w:r>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Pr>
          <w:b/>
          <w:highlight w:val="green"/>
          <w:u w:val="single"/>
        </w:rPr>
        <w:t xml:space="preserve">What is uncertain is the extent to which Trump will </w:t>
      </w:r>
      <w:r>
        <w:rPr>
          <w:b/>
          <w:u w:val="single"/>
        </w:rPr>
        <w:t xml:space="preserve">be able to </w:t>
      </w:r>
      <w:r>
        <w:rPr>
          <w:b/>
          <w:highlight w:val="green"/>
          <w:u w:val="single"/>
        </w:rPr>
        <w:t>follow through</w:t>
      </w:r>
      <w:r>
        <w:rPr>
          <w:b/>
          <w:u w:val="single"/>
        </w:rPr>
        <w:t xml:space="preserve"> on his threats</w:t>
      </w:r>
      <w:r>
        <w:t xml:space="preserve"> against a variety of communities. </w:t>
      </w:r>
      <w:r>
        <w:rPr>
          <w:b/>
          <w:highlight w:val="green"/>
          <w:u w:val="single"/>
        </w:rPr>
        <w:t>This uncertainty is</w:t>
      </w:r>
      <w:r>
        <w:rPr>
          <w:b/>
          <w:u w:val="single"/>
        </w:rPr>
        <w:t xml:space="preserve"> not with Trump's intention</w:t>
      </w:r>
      <w:r>
        <w:t xml:space="preserve"> to inflict as much pain and harm on the most vulnerable people in the United States; </w:t>
      </w:r>
      <w:r>
        <w:rPr>
          <w:b/>
          <w:u w:val="single"/>
        </w:rPr>
        <w:t xml:space="preserve">rather, it is </w:t>
      </w:r>
      <w:r>
        <w:rPr>
          <w:b/>
          <w:highlight w:val="green"/>
          <w:u w:val="single"/>
        </w:rPr>
        <w:t>based on a calculation that our ability to</w:t>
      </w:r>
      <w:r>
        <w:rPr>
          <w:b/>
          <w:u w:val="single"/>
        </w:rPr>
        <w:t xml:space="preserve"> organize and </w:t>
      </w:r>
      <w:r>
        <w:rPr>
          <w:b/>
          <w:highlight w:val="green"/>
          <w:u w:val="single"/>
        </w:rPr>
        <w:t>build movements will</w:t>
      </w:r>
      <w:r>
        <w:rPr>
          <w:b/>
          <w:u w:val="single"/>
        </w:rPr>
        <w:t xml:space="preserve"> complicate, blunt, and</w:t>
      </w:r>
      <w:r>
        <w:t xml:space="preserve">, in some cases, </w:t>
      </w:r>
      <w:r>
        <w:rPr>
          <w:b/>
          <w:highlight w:val="green"/>
          <w:u w:val="single"/>
        </w:rPr>
        <w:t>thwart the</w:t>
      </w:r>
      <w:r>
        <w:rPr>
          <w:b/>
          <w:u w:val="single"/>
        </w:rPr>
        <w:t xml:space="preserve"> Trump </w:t>
      </w:r>
      <w:r>
        <w:rPr>
          <w:b/>
          <w:highlight w:val="green"/>
          <w:u w:val="single"/>
        </w:rPr>
        <w:t>agenda</w:t>
      </w:r>
      <w:r>
        <w:t xml:space="preserve">. [End Page 229] </w:t>
      </w:r>
      <w:r>
        <w:rPr>
          <w:b/>
          <w:u w:val="single"/>
        </w:rPr>
        <w:t>The challenge is</w:t>
      </w:r>
      <w:r>
        <w:t xml:space="preserve"> in </w:t>
      </w:r>
      <w:r>
        <w:rPr>
          <w:b/>
          <w:u w:val="single"/>
        </w:rPr>
        <w:t xml:space="preserve">using </w:t>
      </w:r>
      <w:r>
        <w:rPr>
          <w:b/>
          <w:u w:val="single"/>
        </w:rPr>
        <w:lastRenderedPageBreak/>
        <w:t>the spaces we occupy in the academy to approach this task</w:t>
      </w:r>
      <w:r>
        <w:t xml:space="preserve">. There will be many different kinds of organizing spaces developed in the coming years, but </w:t>
      </w:r>
      <w:r>
        <w:rPr>
          <w:b/>
          <w:u w:val="single"/>
        </w:rPr>
        <w:t>there is a particular role we can play</w:t>
      </w:r>
      <w:r>
        <w:t xml:space="preserve"> in this moment. </w:t>
      </w:r>
      <w:r>
        <w:rPr>
          <w:b/>
          <w:highlight w:val="green"/>
          <w:u w:val="single"/>
        </w:rPr>
        <w:t xml:space="preserve">This </w:t>
      </w:r>
      <w:r>
        <w:rPr>
          <w:b/>
          <w:u w:val="single"/>
        </w:rPr>
        <w:t xml:space="preserve">organizing </w:t>
      </w:r>
      <w:r>
        <w:rPr>
          <w:b/>
          <w:highlight w:val="green"/>
          <w:u w:val="single"/>
        </w:rPr>
        <w:t>possibility exists only when we recognize the academy</w:t>
      </w:r>
      <w:r>
        <w:t xml:space="preserve">, itself, </w:t>
      </w:r>
      <w:r>
        <w:rPr>
          <w:b/>
          <w:highlight w:val="green"/>
          <w:u w:val="single"/>
        </w:rPr>
        <w:t>as a site of politics and struggle</w:t>
      </w:r>
      <w:r>
        <w:rPr>
          <w:b/>
          <w:u w:val="single"/>
        </w:rPr>
        <w:t>. Those who ignore that reality do so because they have the luxury to</w:t>
      </w:r>
      <w:r>
        <w:t xml:space="preserve"> or because they are so constrained by compartmentalization that they ignore the very world they are living in. </w:t>
      </w:r>
      <w:r>
        <w:rPr>
          <w:b/>
          <w:u w:val="single"/>
        </w:rPr>
        <w:t>In the last two years we have seen the flowering of campus struggles against racism, rape, and sexual violence, amid campaigns for union recognition and the right of faculty to control</w:t>
      </w:r>
      <w:r>
        <w:t xml:space="preserve"> the atmosphere of </w:t>
      </w:r>
      <w:r>
        <w:rPr>
          <w:b/>
          <w:u w:val="single"/>
        </w:rPr>
        <w:t xml:space="preserve">their classrooms. </w:t>
      </w:r>
      <w:r>
        <w:rPr>
          <w:b/>
          <w:highlight w:val="green"/>
          <w:u w:val="single"/>
        </w:rPr>
        <w:t>Whether or not we</w:t>
      </w:r>
      <w:r>
        <w:rPr>
          <w:b/>
          <w:u w:val="single"/>
        </w:rPr>
        <w:t xml:space="preserve"> on campus </w:t>
      </w:r>
      <w:r>
        <w:rPr>
          <w:b/>
          <w:highlight w:val="green"/>
          <w:u w:val="single"/>
        </w:rPr>
        <w:t xml:space="preserve">see them as political </w:t>
      </w:r>
      <w:r>
        <w:rPr>
          <w:b/>
          <w:u w:val="single"/>
        </w:rPr>
        <w:t xml:space="preserve">spaces, </w:t>
      </w:r>
      <w:r>
        <w:rPr>
          <w:b/>
          <w:highlight w:val="green"/>
          <w:u w:val="single"/>
        </w:rPr>
        <w:t>the right wing certainly does</w:t>
      </w:r>
      <w:r>
        <w:rPr>
          <w:b/>
          <w:u w:val="single"/>
        </w:rPr>
        <w:t>. They have raged against "safe spaces"</w:t>
      </w:r>
      <w:r>
        <w:t xml:space="preserve"> and what they refer to as "political correctness." </w:t>
      </w:r>
      <w:r>
        <w:rPr>
          <w:b/>
          <w:u w:val="single"/>
        </w:rPr>
        <w:t>While reasonable people may debate</w:t>
      </w:r>
      <w:r>
        <w:t xml:space="preserve"> the merits and meaning of </w:t>
      </w:r>
      <w:r>
        <w:rPr>
          <w:b/>
          <w:u w:val="single"/>
        </w:rPr>
        <w:t>concepts like safe spaces, we should not confuse those discussions with an attack from the right</w:t>
      </w:r>
      <w:r>
        <w:t xml:space="preserve"> that is intended </w:t>
      </w:r>
      <w:r>
        <w:rPr>
          <w:b/>
          <w:u w:val="single"/>
        </w:rPr>
        <w:t>to create "unsafe spaces" where racial antagonism, sexual predation, and homophobia are considered rites of passage</w:t>
      </w:r>
      <w:r>
        <w:t xml:space="preserve"> or, as the new president describes as it, "locker room" behavior. </w:t>
      </w:r>
      <w:r>
        <w:rPr>
          <w:b/>
          <w:u w:val="single"/>
        </w:rPr>
        <w:t>These</w:t>
      </w:r>
      <w:r>
        <w:t xml:space="preserve">, unfortunately, </w:t>
      </w:r>
      <w:r>
        <w:rPr>
          <w:b/>
          <w:u w:val="single"/>
        </w:rPr>
        <w:t>are only smaller battles happening within the larger transformation of colleges and universities into the leading edge of various neoliberal practices</w:t>
      </w:r>
      <w: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Pr>
          <w:b/>
          <w:u w:val="single"/>
        </w:rPr>
        <w:t>universities will "never be engines for social transformation," but they are places that often reflect, and</w:t>
      </w:r>
      <w:r>
        <w:t xml:space="preserve"> in some situations </w:t>
      </w:r>
      <w:r>
        <w:rPr>
          <w:b/>
          <w:u w:val="single"/>
        </w:rPr>
        <w:t>magnify, the tensions that exist in society</w:t>
      </w:r>
      <w:r>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r>
        <w:rPr>
          <w:b/>
          <w:highlight w:val="green"/>
          <w:u w:val="single"/>
        </w:rPr>
        <w:t>Scholarship alone is not politics</w:t>
      </w:r>
      <w:r>
        <w:rPr>
          <w:b/>
          <w:u w:val="single"/>
        </w:rPr>
        <w:t xml:space="preserve">, but the study of history, theory, and politics can imbue our political practice </w:t>
      </w:r>
      <w:r>
        <w:rPr>
          <w:b/>
          <w:u w:val="single"/>
        </w:rPr>
        <w:lastRenderedPageBreak/>
        <w:t xml:space="preserve">with depth and confidence. Today </w:t>
      </w:r>
      <w:r>
        <w:rPr>
          <w:b/>
          <w:highlight w:val="green"/>
          <w:u w:val="single"/>
        </w:rPr>
        <w:t>there is a</w:t>
      </w:r>
      <w:r>
        <w:t xml:space="preserve"> [End Page 230] </w:t>
      </w:r>
      <w:r>
        <w:rPr>
          <w:b/>
          <w:highlight w:val="green"/>
          <w:u w:val="single"/>
        </w:rPr>
        <w:t xml:space="preserve">need to connect </w:t>
      </w:r>
      <w:r>
        <w:rPr>
          <w:b/>
          <w:u w:val="single"/>
        </w:rPr>
        <w:t xml:space="preserve">the legacy of </w:t>
      </w:r>
      <w:r>
        <w:rPr>
          <w:b/>
          <w:highlight w:val="green"/>
          <w:u w:val="single"/>
        </w:rPr>
        <w:t xml:space="preserve">resistance, struggle, and transformation with </w:t>
      </w:r>
      <w:r>
        <w:rPr>
          <w:b/>
          <w:u w:val="single"/>
        </w:rPr>
        <w:t xml:space="preserve">a new generation of </w:t>
      </w:r>
      <w:r>
        <w:rPr>
          <w:b/>
          <w:highlight w:val="green"/>
          <w:u w:val="single"/>
        </w:rPr>
        <w:t>students</w:t>
      </w:r>
      <w:r>
        <w:rPr>
          <w:b/>
          <w:u w:val="single"/>
        </w:rPr>
        <w:t xml:space="preserve"> and activists who are </w:t>
      </w:r>
      <w:r>
        <w:rPr>
          <w:b/>
          <w:highlight w:val="green"/>
          <w:u w:val="single"/>
        </w:rPr>
        <w:t>desperately looking for hope</w:t>
      </w:r>
      <w:r>
        <w:rPr>
          <w:b/>
          <w:u w:val="single"/>
        </w:rPr>
        <w:t xml:space="preserve"> that their world is not coming to an end</w:t>
      </w:r>
      <w: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Pr>
          <w:b/>
          <w:u w:val="single"/>
        </w:rPr>
        <w:t xml:space="preserve">we should not underestimate the obstacles that confront a political Left that is deeply fractured and politically divided. But we should also remember that </w:t>
      </w:r>
      <w:r>
        <w:rPr>
          <w:b/>
          <w:highlight w:val="green"/>
          <w:u w:val="single"/>
        </w:rPr>
        <w:t>the future is not already written</w:t>
      </w:r>
      <w:r>
        <w:rPr>
          <w:b/>
          <w:u w:val="single"/>
        </w:rPr>
        <w:t>. It has yet to be cast in stone. The stories of our demise have been predicted over and over again</w:t>
      </w:r>
      <w: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Pr>
          <w:b/>
          <w:highlight w:val="green"/>
          <w:u w:val="single"/>
        </w:rPr>
        <w:t>we have already seen</w:t>
      </w:r>
      <w:r>
        <w:rPr>
          <w:b/>
          <w:u w:val="single"/>
        </w:rPr>
        <w:t xml:space="preserve"> in the last decade </w:t>
      </w:r>
      <w:r>
        <w:rPr>
          <w:b/>
          <w:highlight w:val="green"/>
          <w:u w:val="single"/>
        </w:rPr>
        <w:t>the eruption of mass struggle</w:t>
      </w:r>
      <w:r>
        <w:rPr>
          <w:b/>
          <w:u w:val="single"/>
        </w:rPr>
        <w:t xml:space="preserve"> embodied </w:t>
      </w:r>
      <w:r>
        <w:rPr>
          <w:b/>
          <w:highlight w:val="green"/>
          <w:u w:val="single"/>
        </w:rPr>
        <w:t>in</w:t>
      </w:r>
      <w:r>
        <w:t xml:space="preserve"> the </w:t>
      </w:r>
      <w:r>
        <w:rPr>
          <w:b/>
          <w:highlight w:val="green"/>
          <w:u w:val="single"/>
        </w:rPr>
        <w:t>Occupy</w:t>
      </w:r>
      <w:r>
        <w:t xml:space="preserve"> movement </w:t>
      </w:r>
      <w:r>
        <w:rPr>
          <w:b/>
          <w:highlight w:val="green"/>
          <w:u w:val="single"/>
        </w:rPr>
        <w:t>and</w:t>
      </w:r>
      <w:r>
        <w:t xml:space="preserve"> most recently the rise of </w:t>
      </w:r>
      <w:r>
        <w:rPr>
          <w:b/>
          <w:highlight w:val="green"/>
          <w:u w:val="single"/>
        </w:rPr>
        <w:t>B</w:t>
      </w:r>
      <w:r>
        <w:rPr>
          <w:b/>
          <w:u w:val="single"/>
        </w:rPr>
        <w:t xml:space="preserve">lack </w:t>
      </w:r>
      <w:r>
        <w:rPr>
          <w:b/>
          <w:highlight w:val="green"/>
          <w:u w:val="single"/>
        </w:rPr>
        <w:t>L</w:t>
      </w:r>
      <w:r>
        <w:rPr>
          <w:b/>
          <w:u w:val="single"/>
        </w:rPr>
        <w:t xml:space="preserve">ives </w:t>
      </w:r>
      <w:r>
        <w:rPr>
          <w:b/>
          <w:highlight w:val="green"/>
          <w:u w:val="single"/>
        </w:rPr>
        <w:t>M</w:t>
      </w:r>
      <w:r>
        <w:rPr>
          <w:b/>
          <w:u w:val="single"/>
        </w:rPr>
        <w:t>atter</w:t>
      </w:r>
      <w:r>
        <w:t xml:space="preserve">. </w:t>
      </w:r>
      <w:r>
        <w:rPr>
          <w:b/>
          <w:u w:val="single"/>
        </w:rPr>
        <w:t xml:space="preserve">The challenge to </w:t>
      </w:r>
      <w:r>
        <w:rPr>
          <w:b/>
          <w:highlight w:val="green"/>
          <w:u w:val="single"/>
        </w:rPr>
        <w:t>Trump</w:t>
      </w:r>
      <w:r>
        <w:t xml:space="preserve">, however, </w:t>
      </w:r>
      <w:r>
        <w:rPr>
          <w:b/>
          <w:highlight w:val="green"/>
          <w:u w:val="single"/>
        </w:rPr>
        <w:t xml:space="preserve">will demand more than </w:t>
      </w:r>
      <w:r>
        <w:rPr>
          <w:b/>
          <w:u w:val="single"/>
        </w:rPr>
        <w:t xml:space="preserve">moral </w:t>
      </w:r>
      <w:r>
        <w:rPr>
          <w:b/>
          <w:highlight w:val="green"/>
          <w:u w:val="single"/>
        </w:rPr>
        <w:t>outrage</w:t>
      </w:r>
      <w:r>
        <w:rPr>
          <w:b/>
          <w:u w:val="single"/>
        </w:rPr>
        <w:t xml:space="preserve">. </w:t>
      </w:r>
      <w:r>
        <w:rPr>
          <w:b/>
          <w:highlight w:val="green"/>
          <w:u w:val="single"/>
        </w:rPr>
        <w:t>It requires a strategy</w:t>
      </w:r>
      <w:r>
        <w:rPr>
          <w:b/>
          <w:u w:val="single"/>
        </w:rPr>
        <w:t>, and strategy can be developed only when we have political clarity on the nature of Trumpism</w:t>
      </w:r>
      <w:r>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Pr>
          <w:b/>
          <w:u w:val="single"/>
        </w:rPr>
        <w:t xml:space="preserve">while action is always necessary, </w:t>
      </w:r>
      <w:r>
        <w:rPr>
          <w:b/>
          <w:highlight w:val="green"/>
          <w:u w:val="single"/>
        </w:rPr>
        <w:t>we must</w:t>
      </w:r>
      <w:r>
        <w:rPr>
          <w:b/>
          <w:u w:val="single"/>
        </w:rPr>
        <w:t xml:space="preserve"> also </w:t>
      </w:r>
      <w:r>
        <w:rPr>
          <w:b/>
          <w:highlight w:val="green"/>
          <w:u w:val="single"/>
        </w:rPr>
        <w:t xml:space="preserve">create the </w:t>
      </w:r>
      <w:r>
        <w:rPr>
          <w:b/>
          <w:u w:val="single"/>
        </w:rPr>
        <w:t xml:space="preserve">political and intellectual </w:t>
      </w:r>
      <w:r>
        <w:rPr>
          <w:b/>
          <w:highlight w:val="green"/>
          <w:u w:val="single"/>
        </w:rPr>
        <w:t>spaces</w:t>
      </w:r>
      <w:r>
        <w:rPr>
          <w:b/>
          <w:u w:val="single"/>
        </w:rPr>
        <w:t xml:space="preserve"> necessary </w:t>
      </w:r>
      <w:r>
        <w:rPr>
          <w:b/>
          <w:highlight w:val="green"/>
          <w:u w:val="single"/>
        </w:rPr>
        <w:t>for debate</w:t>
      </w:r>
      <w:r>
        <w:rPr>
          <w:b/>
          <w:u w:val="single"/>
        </w:rPr>
        <w:t>, argument, and discussion. We cannot act in intelligent ways without understanding why we are acting and what we are acting against</w:t>
      </w:r>
      <w:r>
        <w:t xml:space="preserve">. In other words, </w:t>
      </w:r>
      <w:r>
        <w:rPr>
          <w:b/>
          <w:highlight w:val="green"/>
          <w:u w:val="single"/>
        </w:rPr>
        <w:t xml:space="preserve">politics and ideas matter </w:t>
      </w:r>
      <w:r>
        <w:rPr>
          <w:b/>
          <w:u w:val="single"/>
        </w:rPr>
        <w:t>as much as the action necessary to transform conditions we abhor</w:t>
      </w:r>
      <w:r>
        <w:t xml:space="preserve">. This may seem like a minor or even self-evident point, but </w:t>
      </w:r>
      <w:r>
        <w:rPr>
          <w:b/>
          <w:u w:val="single"/>
        </w:rPr>
        <w:t>there is a constant critique that we are often "preaching to the choir"</w:t>
      </w:r>
      <w:r>
        <w:t xml:space="preserve"> or a question about the usefulness of sitting in yet "another" meeting. But </w:t>
      </w:r>
      <w:r>
        <w:rPr>
          <w:b/>
          <w:u w:val="single"/>
        </w:rPr>
        <w:t xml:space="preserve">this most recent electoral season has also shown that the choir has different pitches and cadences. The choir can be off-key. </w:t>
      </w:r>
      <w:r>
        <w:rPr>
          <w:b/>
          <w:highlight w:val="green"/>
          <w:u w:val="single"/>
        </w:rPr>
        <w:t>This is not to suggest that we should</w:t>
      </w:r>
      <w:r>
        <w:rPr>
          <w:b/>
          <w:u w:val="single"/>
        </w:rPr>
        <w:t xml:space="preserve"> all agree or </w:t>
      </w:r>
      <w:r>
        <w:rPr>
          <w:b/>
          <w:highlight w:val="green"/>
          <w:u w:val="single"/>
        </w:rPr>
        <w:t>mute</w:t>
      </w:r>
      <w:r>
        <w:rPr>
          <w:b/>
          <w:u w:val="single"/>
        </w:rPr>
        <w:t xml:space="preserve"> the areas of </w:t>
      </w:r>
      <w:r>
        <w:rPr>
          <w:b/>
          <w:highlight w:val="green"/>
          <w:u w:val="single"/>
        </w:rPr>
        <w:t>disagreement</w:t>
      </w:r>
      <w:r>
        <w:rPr>
          <w:b/>
          <w:u w:val="single"/>
        </w:rPr>
        <w:t xml:space="preserve"> and tension, </w:t>
      </w:r>
      <w:r>
        <w:rPr>
          <w:b/>
          <w:highlight w:val="green"/>
          <w:u w:val="single"/>
        </w:rPr>
        <w:t>but</w:t>
      </w:r>
      <w:r>
        <w:rPr>
          <w:b/>
          <w:u w:val="single"/>
        </w:rPr>
        <w:t xml:space="preserve"> we should </w:t>
      </w:r>
      <w:r>
        <w:rPr>
          <w:b/>
          <w:highlight w:val="green"/>
          <w:u w:val="single"/>
        </w:rPr>
        <w:t>be clear about</w:t>
      </w:r>
      <w:r>
        <w:rPr>
          <w:b/>
          <w:u w:val="single"/>
        </w:rPr>
        <w:t xml:space="preserve"> those </w:t>
      </w:r>
      <w:r>
        <w:rPr>
          <w:b/>
          <w:highlight w:val="green"/>
          <w:u w:val="single"/>
        </w:rPr>
        <w:t>differences</w:t>
      </w:r>
      <w:r>
        <w:rPr>
          <w:b/>
          <w:u w:val="single"/>
        </w:rPr>
        <w:t xml:space="preserve">. Just as we should be clear on what is agreed on and what are the bases on which we can overcome differences and unite. These various position s cannot be intuited; they are </w:t>
      </w:r>
      <w:r>
        <w:rPr>
          <w:b/>
          <w:highlight w:val="green"/>
          <w:u w:val="single"/>
        </w:rPr>
        <w:t>discovered through</w:t>
      </w:r>
      <w:r>
        <w:rPr>
          <w:b/>
          <w:u w:val="single"/>
        </w:rPr>
        <w:t xml:space="preserve"> patient </w:t>
      </w:r>
      <w:r>
        <w:rPr>
          <w:b/>
          <w:highlight w:val="green"/>
          <w:u w:val="single"/>
        </w:rPr>
        <w:t>debate</w:t>
      </w:r>
      <w:r>
        <w:t xml:space="preserve">. </w:t>
      </w:r>
      <w:r>
        <w:rPr>
          <w:b/>
          <w:u w:val="single"/>
        </w:rPr>
        <w:t xml:space="preserve">Beyond the culture of </w:t>
      </w:r>
      <w:r>
        <w:rPr>
          <w:b/>
          <w:u w:val="single"/>
        </w:rPr>
        <w:lastRenderedPageBreak/>
        <w:t>respectful</w:t>
      </w:r>
      <w:r>
        <w:t xml:space="preserve"> internal </w:t>
      </w:r>
      <w:r>
        <w:rPr>
          <w:b/>
          <w:u w:val="single"/>
        </w:rPr>
        <w:t>debate</w:t>
      </w:r>
      <w:r>
        <w:t xml:space="preserve"> and discussion, </w:t>
      </w:r>
      <w:r>
        <w:rPr>
          <w:b/>
          <w:u w:val="single"/>
        </w:rPr>
        <w:t>academics</w:t>
      </w:r>
      <w:r>
        <w:t xml:space="preserve"> also </w:t>
      </w:r>
      <w:r>
        <w:rPr>
          <w:b/>
          <w:u w:val="single"/>
        </w:rPr>
        <w:t>have something to contribute. The confidence necessary to effectively</w:t>
      </w:r>
      <w:r>
        <w:t xml:space="preserve"> [End Page 231] engage in </w:t>
      </w:r>
      <w:r>
        <w:rPr>
          <w:b/>
          <w:highlight w:val="green"/>
          <w:u w:val="single"/>
        </w:rPr>
        <w:t>struggle is not easily attained in an atmosphere of defeat</w:t>
      </w:r>
      <w:r>
        <w:t xml:space="preserve"> and defensiveness. </w:t>
      </w:r>
      <w:r>
        <w:rPr>
          <w:b/>
          <w:u w:val="single"/>
        </w:rPr>
        <w:t>Those are the moments to draw on the history of resistance</w:t>
      </w:r>
      <w: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t>is</w:t>
      </w:r>
      <w:proofErr w:type="gramEnd"/>
      <w:r>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w:t>
      </w:r>
      <w:r w:rsidRPr="00A7484C">
        <w:t xml:space="preserve">continue to hide the truth of its brutal repression. The most important, and thus damning, archives that the historian Heather Ann Thompson used to write her book on Attica have, once again, disappeared from public scrutiny. </w:t>
      </w:r>
      <w:r w:rsidRPr="00A7484C">
        <w:rPr>
          <w:b/>
          <w:u w:val="single"/>
        </w:rPr>
        <w:t>Not only does the political establishment want to punish and demonize the voices for Black liberation, but</w:t>
      </w:r>
      <w:r w:rsidRPr="00A7484C">
        <w:t xml:space="preserve"> more important, </w:t>
      </w:r>
      <w:r w:rsidRPr="00A7484C">
        <w:rPr>
          <w:b/>
          <w:u w:val="single"/>
        </w:rPr>
        <w:t>they want to bury the legacy, the history, and politics of the movement itself</w:t>
      </w:r>
      <w:r w:rsidRPr="00A7484C">
        <w:t xml:space="preserve">. </w:t>
      </w:r>
      <w:r w:rsidRPr="00A7484C">
        <w:rPr>
          <w:b/>
          <w:u w:val="single"/>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A7484C">
        <w:t xml:space="preserve">. Only a cursory knowledge of Black history—and the history of indigenous people in this land—shatters the United States' obsession with its own self-idealization as an "exceptional" society. In doing so, </w:t>
      </w:r>
      <w:r w:rsidRPr="00A7484C">
        <w:rPr>
          <w:b/>
          <w:u w:val="single"/>
        </w:rPr>
        <w:t>Black struggles are examples of how the "margins" can upend and destabilize the supposed center</w:t>
      </w:r>
      <w:r w:rsidRPr="00A7484C">
        <w:t xml:space="preserve">. And </w:t>
      </w:r>
      <w:r w:rsidRPr="00A7484C">
        <w:rPr>
          <w:b/>
          <w:u w:val="single"/>
        </w:rPr>
        <w:t>perhaps even more important is how those struggles within the various iterations of the Black Freedom movement become a platform for other liberation struggles to emerge. This was the legacy of the Black insurgency of the 1960s. As a result, the political establishment distorts this history and distorts its radical content</w:t>
      </w:r>
      <w:r w:rsidRPr="00A7484C">
        <w:t xml:space="preserve">, its radical leaders, and their voices. This is not just a lesson of who gets to tell history; this legacy of repression affects the movements of today. The attempt to distort and bury the struggles from a previous period of Black rebellion deprives </w:t>
      </w:r>
      <w:r w:rsidRPr="00A7484C">
        <w:lastRenderedPageBreak/>
        <w:t xml:space="preserve">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This is why,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respect and honor connect our searching present with a previous moment of insurgency and struggle. In our lifetimes, </w:t>
      </w:r>
      <w:r w:rsidRPr="00A7484C">
        <w:rPr>
          <w:b/>
          <w:u w:val="single"/>
        </w:rPr>
        <w:t>we have never been more in need of the inspiration, the lessons, and the strength of those who have bequeathed to us the certainties and uncertainties of home today. The challenge continues to lie in our abilities to transcend, through argument, debate, and struggle, the many paths that crisscross and potentially divide our resistance to hatred, bigotry, and oppression. This is a call for solidarity, but not on the basis of papering over the different experiences that create different levels of consciousness within our society. Solidarity is most palpable when there is recognition that our fates are connected and that an injury to one is an injury to all. Another world is truly possible, but only if we are willing to struggle for it</w:t>
      </w:r>
      <w:r w:rsidRPr="00A7484C">
        <w:t>.</w:t>
      </w:r>
    </w:p>
    <w:p w14:paraId="266C41DB" w14:textId="77777777" w:rsidR="008D1D09" w:rsidRPr="009D62ED" w:rsidRDefault="008D1D09" w:rsidP="008D1D09"/>
    <w:p w14:paraId="22273824" w14:textId="77777777" w:rsidR="008D1D09" w:rsidRPr="00F601E6" w:rsidRDefault="008D1D09" w:rsidP="008D1D09"/>
    <w:p w14:paraId="18AC9C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EB0E92"/>
    <w:multiLevelType w:val="hybridMultilevel"/>
    <w:tmpl w:val="EBC6A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1D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63C8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59E"/>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57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1D09"/>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84C"/>
    <w:rsid w:val="00A776BA"/>
    <w:rsid w:val="00A81FD2"/>
    <w:rsid w:val="00A8441A"/>
    <w:rsid w:val="00A8674A"/>
    <w:rsid w:val="00A96E24"/>
    <w:rsid w:val="00AA6F6E"/>
    <w:rsid w:val="00AB122B"/>
    <w:rsid w:val="00AB21B0"/>
    <w:rsid w:val="00AB48D3"/>
    <w:rsid w:val="00AE0243"/>
    <w:rsid w:val="00AE1BAD"/>
    <w:rsid w:val="00AE2124"/>
    <w:rsid w:val="00AE24BC"/>
    <w:rsid w:val="00AE3985"/>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1F0"/>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DDD1D3"/>
  <w14:defaultImageDpi w14:val="300"/>
  <w15:docId w15:val="{85EF3B65-46B5-4345-B0B9-EE743AE8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1D0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D1D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1D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D1D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8D1D0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D1D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1D09"/>
  </w:style>
  <w:style w:type="character" w:customStyle="1" w:styleId="Heading1Char">
    <w:name w:val="Heading 1 Char"/>
    <w:aliases w:val="Pocket Char"/>
    <w:basedOn w:val="DefaultParagraphFont"/>
    <w:link w:val="Heading1"/>
    <w:uiPriority w:val="9"/>
    <w:rsid w:val="008D1D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1D0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D1D0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8D1D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1D09"/>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D1D09"/>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8D1D09"/>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8D1D0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D1D09"/>
    <w:rPr>
      <w:color w:val="auto"/>
      <w:u w:val="none"/>
    </w:rPr>
  </w:style>
  <w:style w:type="paragraph" w:styleId="DocumentMap">
    <w:name w:val="Document Map"/>
    <w:basedOn w:val="Normal"/>
    <w:link w:val="DocumentMapChar"/>
    <w:uiPriority w:val="99"/>
    <w:semiHidden/>
    <w:unhideWhenUsed/>
    <w:rsid w:val="008D1D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1D09"/>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D1D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D1D09"/>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8" w:space="0" w:color="auto"/>
    </w:rPr>
  </w:style>
  <w:style w:type="paragraph" w:customStyle="1" w:styleId="UnderlinePara">
    <w:name w:val="Underline Para"/>
    <w:basedOn w:val="Normal"/>
    <w:uiPriority w:val="1"/>
    <w:qFormat/>
    <w:rsid w:val="008D1D09"/>
    <w:pPr>
      <w:widowControl w:val="0"/>
      <w:suppressAutoHyphens/>
      <w:spacing w:after="200"/>
      <w:contextualSpacing/>
    </w:pPr>
    <w:rPr>
      <w:rFonts w:asciiTheme="minorHAnsi" w:hAnsiTheme="minorHAnsi" w:cstheme="minorBidi"/>
      <w:b/>
      <w:u w:val="single"/>
    </w:rPr>
  </w:style>
  <w:style w:type="paragraph" w:styleId="NoSpacing">
    <w:name w:val="No Spacing"/>
    <w:aliases w:val="Card Format,ClearFormatting,DDI Tag,Tag Title,No Spacing51,Tag and Cite,CD - Cite,No Spacing6,No Spacing7,Very Small Text,No Spacing8,Dont u,No Spacing311,Clear"/>
    <w:basedOn w:val="Heading1"/>
    <w:autoRedefine/>
    <w:uiPriority w:val="99"/>
    <w:qFormat/>
    <w:rsid w:val="008D1D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thebulletin.org/press-release/doomsday-clock-hands-remain-unchanged-despite-iran-deal-and-paris-talks9122" TargetMode="External"/><Relationship Id="rId26" Type="http://schemas.openxmlformats.org/officeDocument/2006/relationships/hyperlink" Target="http://www.defense.gov/News-Article-View/Article/603441" TargetMode="External"/><Relationship Id="rId3" Type="http://schemas.openxmlformats.org/officeDocument/2006/relationships/customXml" Target="../customXml/item3.xml"/><Relationship Id="rId21" Type="http://schemas.openxmlformats.org/officeDocument/2006/relationships/hyperlink" Target="http://commondreams.org/views/2016/02/10/biodiversity-loss-and-doomsday-clock-invisible-disaster-almost-no-one-talking-about"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thebulletin.org/climate-change-and-syrian-uprising" TargetMode="External"/><Relationship Id="rId2" Type="http://schemas.openxmlformats.org/officeDocument/2006/relationships/customXml" Target="../customXml/item2.xml"/><Relationship Id="rId16" Type="http://schemas.openxmlformats.org/officeDocument/2006/relationships/hyperlink" Target="http://futureoflife.org/2016/05/20/biodiversity-loss/" TargetMode="External"/><Relationship Id="rId20" Type="http://schemas.openxmlformats.org/officeDocument/2006/relationships/hyperlink" Target="https://www.cbd.int/gbo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www.nature.com/nature/journal/v486/n7401/full/nature11018.html" TargetMode="External"/><Relationship Id="rId5" Type="http://schemas.openxmlformats.org/officeDocument/2006/relationships/numbering" Target="numbering.xml"/><Relationship Id="rId15" Type="http://schemas.openxmlformats.org/officeDocument/2006/relationships/hyperlink" Target="https://nature.berkeley.edu/ucce50/ag-labor/7labor/01.htm" TargetMode="External"/><Relationship Id="rId23" Type="http://schemas.openxmlformats.org/officeDocument/2006/relationships/hyperlink" Target="http://science.sciencemag.org/content/314/5800/787" TargetMode="External"/><Relationship Id="rId28" Type="http://schemas.openxmlformats.org/officeDocument/2006/relationships/hyperlink" Target="http://sce.sagepub.com"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www.ncbi.nlm.nih.gov/pubmed/26601195"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bit.ly/1ssxx5m" TargetMode="External"/><Relationship Id="rId27" Type="http://schemas.openxmlformats.org/officeDocument/2006/relationships/hyperlink" Target="http://www.cnsnews.com/news/article/cnsnewscom-staff/cia-director-cites-impact-climate-change-deeper-cause-globa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39</Pages>
  <Words>13995</Words>
  <Characters>79777</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5</cp:revision>
  <dcterms:created xsi:type="dcterms:W3CDTF">2021-11-06T20:32:00Z</dcterms:created>
  <dcterms:modified xsi:type="dcterms:W3CDTF">2021-11-06T21:45:00Z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