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03607" w14:textId="706FF01C" w:rsidR="00A95652" w:rsidRPr="00C3171F" w:rsidRDefault="00D779E9" w:rsidP="00D779E9">
      <w:pPr>
        <w:pStyle w:val="Heading1"/>
        <w:rPr>
          <w:rFonts w:ascii="Comic Sans MS" w:hAnsi="Comic Sans MS"/>
        </w:rPr>
      </w:pPr>
      <w:r w:rsidRPr="00C3171F">
        <w:rPr>
          <w:rFonts w:ascii="Comic Sans MS" w:hAnsi="Comic Sans MS"/>
        </w:rPr>
        <w:t>1NC FFL States r3</w:t>
      </w:r>
    </w:p>
    <w:p w14:paraId="115B6839" w14:textId="4D4CCD97" w:rsidR="00D779E9" w:rsidRPr="00C3171F" w:rsidRDefault="00D779E9" w:rsidP="00D779E9">
      <w:pPr>
        <w:pStyle w:val="Heading2"/>
        <w:rPr>
          <w:rFonts w:ascii="Comic Sans MS" w:hAnsi="Comic Sans MS"/>
        </w:rPr>
      </w:pPr>
      <w:r w:rsidRPr="00C3171F">
        <w:rPr>
          <w:rFonts w:ascii="Comic Sans MS" w:hAnsi="Comic Sans MS"/>
        </w:rPr>
        <w:lastRenderedPageBreak/>
        <w:t>1</w:t>
      </w:r>
    </w:p>
    <w:p w14:paraId="1F354DAE" w14:textId="77777777" w:rsidR="00D779E9" w:rsidRPr="00C3171F" w:rsidRDefault="00D779E9" w:rsidP="00D779E9">
      <w:pPr>
        <w:pStyle w:val="Heading3"/>
        <w:rPr>
          <w:rFonts w:ascii="Comic Sans MS" w:hAnsi="Comic Sans MS"/>
        </w:rPr>
      </w:pPr>
      <w:r w:rsidRPr="00C3171F">
        <w:rPr>
          <w:rFonts w:ascii="Comic Sans MS" w:hAnsi="Comic Sans MS"/>
        </w:rPr>
        <w:lastRenderedPageBreak/>
        <w:t>K</w:t>
      </w:r>
    </w:p>
    <w:p w14:paraId="5AF1CD9F" w14:textId="77777777" w:rsidR="00D779E9" w:rsidRPr="00C3171F" w:rsidRDefault="00D779E9" w:rsidP="00D779E9">
      <w:pPr>
        <w:pStyle w:val="Heading4"/>
        <w:rPr>
          <w:rFonts w:ascii="Comic Sans MS" w:hAnsi="Comic Sans MS" w:cs="Times New Roman"/>
          <w:color w:val="000000" w:themeColor="text1"/>
        </w:rPr>
      </w:pPr>
      <w:r w:rsidRPr="00C3171F">
        <w:rPr>
          <w:rFonts w:ascii="Comic Sans MS" w:hAnsi="Comic Sans MS" w:cs="Times New Roman"/>
          <w:color w:val="000000" w:themeColor="text1"/>
        </w:rP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096A3C8F" w14:textId="77777777" w:rsidR="00D779E9" w:rsidRPr="00C3171F" w:rsidRDefault="00D779E9" w:rsidP="00D779E9">
      <w:pPr>
        <w:rPr>
          <w:rFonts w:ascii="Comic Sans MS" w:hAnsi="Comic Sans MS"/>
        </w:rPr>
      </w:pPr>
      <w:proofErr w:type="spellStart"/>
      <w:r w:rsidRPr="00C3171F">
        <w:rPr>
          <w:rStyle w:val="Style13ptBold"/>
          <w:rFonts w:ascii="Comic Sans MS" w:hAnsi="Comic Sans MS"/>
        </w:rPr>
        <w:t>Mollow</w:t>
      </w:r>
      <w:proofErr w:type="spellEnd"/>
      <w:r w:rsidRPr="00C3171F">
        <w:rPr>
          <w:rStyle w:val="Style13ptBold"/>
          <w:rFonts w:ascii="Comic Sans MS" w:hAnsi="Comic Sans MS"/>
        </w:rPr>
        <w:t xml:space="preserve"> 15</w:t>
      </w:r>
      <w:r w:rsidRPr="00C3171F">
        <w:rPr>
          <w:rFonts w:ascii="Comic Sans MS" w:hAnsi="Comic Sans MS"/>
        </w:rPr>
        <w:t xml:space="preserve"> </w:t>
      </w:r>
      <w:r w:rsidRPr="00C3171F">
        <w:rPr>
          <w:rFonts w:ascii="Comic Sans MS" w:hAnsi="Comic Sans MS"/>
          <w:sz w:val="16"/>
          <w:szCs w:val="16"/>
        </w:rPr>
        <w:t xml:space="preserve">The Disability Drive by Anna </w:t>
      </w:r>
      <w:proofErr w:type="spellStart"/>
      <w:r w:rsidRPr="00C3171F">
        <w:rPr>
          <w:rFonts w:ascii="Comic Sans MS" w:hAnsi="Comic Sans MS"/>
          <w:sz w:val="16"/>
          <w:szCs w:val="16"/>
        </w:rPr>
        <w:t>Mollow</w:t>
      </w:r>
      <w:proofErr w:type="spellEnd"/>
      <w:r w:rsidRPr="00C3171F">
        <w:rPr>
          <w:rFonts w:ascii="Comic Sans MS" w:hAnsi="Comic Sans MS"/>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3171F">
        <w:rPr>
          <w:rFonts w:ascii="Comic Sans MS" w:hAnsi="Comic Sans MS"/>
          <w:sz w:val="16"/>
          <w:szCs w:val="16"/>
        </w:rPr>
        <w:t>Langan</w:t>
      </w:r>
      <w:proofErr w:type="spellEnd"/>
      <w:r w:rsidRPr="00C3171F">
        <w:rPr>
          <w:rFonts w:ascii="Comic Sans MS" w:hAnsi="Comic Sans MS"/>
          <w:sz w:val="16"/>
          <w:szCs w:val="16"/>
        </w:rPr>
        <w:t xml:space="preserve"> Professor Melinda Y. Chen Spring 2015 //ACCS JM</w:t>
      </w:r>
    </w:p>
    <w:p w14:paraId="4BA1EDB9" w14:textId="77777777" w:rsidR="00D779E9" w:rsidRPr="00C3171F" w:rsidRDefault="00D779E9" w:rsidP="00D779E9">
      <w:pPr>
        <w:rPr>
          <w:rFonts w:ascii="Comic Sans MS" w:hAnsi="Comic Sans MS"/>
          <w:sz w:val="16"/>
        </w:rPr>
      </w:pPr>
      <w:r w:rsidRPr="00C3171F">
        <w:rPr>
          <w:rFonts w:ascii="Comic Sans MS" w:hAnsi="Comic Sans MS"/>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C3171F">
        <w:rPr>
          <w:rStyle w:val="Emphasis"/>
          <w:rFonts w:ascii="Comic Sans MS" w:hAnsi="Comic Sans MS"/>
          <w:highlight w:val="green"/>
        </w:rPr>
        <w:t>pity involves a</w:t>
      </w:r>
      <w:r w:rsidRPr="00C3171F">
        <w:rPr>
          <w:rStyle w:val="StyleUnderline"/>
          <w:rFonts w:ascii="Comic Sans MS" w:hAnsi="Comic Sans MS"/>
        </w:rPr>
        <w:t xml:space="preserve"> complex affective </w:t>
      </w:r>
      <w:r w:rsidRPr="00C3171F">
        <w:rPr>
          <w:rStyle w:val="Emphasis"/>
          <w:rFonts w:ascii="Comic Sans MS" w:hAnsi="Comic Sans MS"/>
          <w:highlight w:val="green"/>
        </w:rPr>
        <w:t>reaction to the</w:t>
      </w:r>
      <w:r w:rsidRPr="00C3171F">
        <w:rPr>
          <w:rStyle w:val="Emphasis"/>
          <w:rFonts w:ascii="Comic Sans MS" w:hAnsi="Comic Sans MS"/>
        </w:rPr>
        <w:t xml:space="preserve"> suffering of someone else.</w:t>
      </w:r>
      <w:r w:rsidRPr="00C3171F">
        <w:rPr>
          <w:rFonts w:ascii="Comic Sans MS" w:hAnsi="Comic Sans MS"/>
          <w:sz w:val="16"/>
        </w:rPr>
        <w:t xml:space="preserve"> </w:t>
      </w:r>
      <w:r w:rsidRPr="00C3171F">
        <w:rPr>
          <w:rStyle w:val="StyleUnderline"/>
          <w:rFonts w:ascii="Comic Sans MS" w:hAnsi="Comic Sans MS"/>
        </w:rPr>
        <w:t xml:space="preserve">Primary pity entails a response to the image of another person </w:t>
      </w:r>
      <w:r w:rsidRPr="00C3171F">
        <w:rPr>
          <w:rStyle w:val="Emphasis"/>
          <w:rFonts w:ascii="Comic Sans MS" w:hAnsi="Comic Sans MS"/>
        </w:rPr>
        <w:t>succumbing to</w:t>
      </w:r>
      <w:r w:rsidRPr="00C3171F">
        <w:rPr>
          <w:rStyle w:val="StyleUnderline"/>
          <w:rFonts w:ascii="Comic Sans MS" w:hAnsi="Comic Sans MS"/>
        </w:rPr>
        <w:t xml:space="preserve"> what I have termed </w:t>
      </w:r>
      <w:r w:rsidRPr="00C3171F">
        <w:rPr>
          <w:rStyle w:val="Emphasis"/>
          <w:rFonts w:ascii="Comic Sans MS" w:hAnsi="Comic Sans MS"/>
        </w:rPr>
        <w:t xml:space="preserve">the </w:t>
      </w:r>
      <w:r w:rsidRPr="00C3171F">
        <w:rPr>
          <w:rStyle w:val="Emphasis"/>
          <w:rFonts w:ascii="Comic Sans MS" w:hAnsi="Comic Sans MS"/>
          <w:highlight w:val="green"/>
        </w:rPr>
        <w:t>“tragedy of disability.”</w:t>
      </w:r>
      <w:r w:rsidRPr="00C3171F">
        <w:rPr>
          <w:rFonts w:ascii="Comic Sans MS" w:hAnsi="Comic Sans MS"/>
          <w:sz w:val="16"/>
        </w:rPr>
        <w:t xml:space="preserve">121 </w:t>
      </w:r>
      <w:r w:rsidRPr="00C3171F">
        <w:rPr>
          <w:rStyle w:val="Emphasis"/>
          <w:rFonts w:ascii="Comic Sans MS" w:hAnsi="Comic Sans MS"/>
        </w:rPr>
        <w:t>Primary pity arises</w:t>
      </w:r>
      <w:r w:rsidRPr="00C3171F">
        <w:rPr>
          <w:rFonts w:ascii="Comic Sans MS" w:hAnsi="Comic Sans MS"/>
          <w:sz w:val="16"/>
        </w:rPr>
        <w:t xml:space="preserve"> when one witnesses a fall of the self, a collapse of the ego; such falling is at once painful and pleasurable to observe. In other words, </w:t>
      </w:r>
      <w:r w:rsidRPr="00C3171F">
        <w:rPr>
          <w:rStyle w:val="StyleUnderline"/>
          <w:rFonts w:ascii="Comic Sans MS" w:hAnsi="Comic Sans MS"/>
        </w:rPr>
        <w:t xml:space="preserve">primary pity could be described </w:t>
      </w:r>
      <w:r w:rsidRPr="00C3171F">
        <w:rPr>
          <w:rStyle w:val="Emphasis"/>
          <w:rFonts w:ascii="Comic Sans MS" w:hAnsi="Comic Sans MS"/>
        </w:rPr>
        <w:t>as a vicarious experience of the tragedy of disability.</w:t>
      </w:r>
      <w:r w:rsidRPr="00C3171F">
        <w:rPr>
          <w:rFonts w:ascii="Comic Sans MS" w:hAnsi="Comic Sans MS"/>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C3171F">
        <w:rPr>
          <w:rStyle w:val="Emphasis"/>
          <w:rFonts w:ascii="Comic Sans MS" w:hAnsi="Comic Sans MS"/>
        </w:rPr>
        <w:t>primary pity entails a mixing up of self and other such that the ego</w:t>
      </w:r>
      <w:r w:rsidRPr="00C3171F">
        <w:rPr>
          <w:rStyle w:val="StyleUnderline"/>
          <w:rFonts w:ascii="Comic Sans MS" w:hAnsi="Comic Sans MS"/>
        </w:rPr>
        <w:t>, in becoming permeable to pain that</w:t>
      </w:r>
      <w:r w:rsidRPr="00C3171F">
        <w:rPr>
          <w:rStyle w:val="Emphasis"/>
          <w:rFonts w:ascii="Comic Sans MS" w:hAnsi="Comic Sans MS"/>
        </w:rPr>
        <w:t xml:space="preserve"> may</w:t>
      </w:r>
      <w:r w:rsidRPr="00C3171F">
        <w:rPr>
          <w:rStyle w:val="StyleUnderline"/>
          <w:rFonts w:ascii="Comic Sans MS" w:hAnsi="Comic Sans MS"/>
        </w:rPr>
        <w:t xml:space="preserve"> properly </w:t>
      </w:r>
      <w:r w:rsidRPr="00C3171F">
        <w:rPr>
          <w:rStyle w:val="Emphasis"/>
          <w:rFonts w:ascii="Comic Sans MS" w:hAnsi="Comic Sans MS"/>
        </w:rPr>
        <w:t>belong to “someone else,”</w:t>
      </w:r>
      <w:r w:rsidRPr="00C3171F">
        <w:rPr>
          <w:rFonts w:ascii="Comic Sans MS" w:hAnsi="Comic Sans MS"/>
          <w:sz w:val="16"/>
        </w:rPr>
        <w:t xml:space="preserve"> is profoundly threatened in its integrity. </w:t>
      </w:r>
      <w:r w:rsidRPr="00C3171F">
        <w:rPr>
          <w:rStyle w:val="Emphasis"/>
          <w:rFonts w:ascii="Comic Sans MS" w:hAnsi="Comic Sans MS"/>
          <w:highlight w:val="green"/>
        </w:rPr>
        <w:t>Primary pity is</w:t>
      </w:r>
      <w:r w:rsidRPr="00C3171F">
        <w:rPr>
          <w:rStyle w:val="Emphasis"/>
          <w:rFonts w:ascii="Comic Sans MS" w:hAnsi="Comic Sans MS"/>
        </w:rPr>
        <w:t xml:space="preserve"> that</w:t>
      </w:r>
      <w:r w:rsidRPr="00C3171F">
        <w:rPr>
          <w:rStyle w:val="StyleUnderline"/>
          <w:rFonts w:ascii="Comic Sans MS" w:hAnsi="Comic Sans MS"/>
        </w:rPr>
        <w:t xml:space="preserve"> </w:t>
      </w:r>
      <w:r w:rsidRPr="00C3171F">
        <w:rPr>
          <w:rStyle w:val="Emphasis"/>
          <w:rFonts w:ascii="Comic Sans MS" w:hAnsi="Comic Sans MS"/>
        </w:rPr>
        <w:t>intense pain</w:t>
      </w:r>
      <w:r w:rsidRPr="00C3171F">
        <w:rPr>
          <w:rStyle w:val="StyleUnderline"/>
          <w:rFonts w:ascii="Comic Sans MS" w:hAnsi="Comic Sans MS"/>
        </w:rPr>
        <w:t xml:space="preserve">-pleasure complex </w:t>
      </w:r>
      <w:r w:rsidRPr="00C3171F">
        <w:rPr>
          <w:rStyle w:val="Emphasis"/>
          <w:rFonts w:ascii="Comic Sans MS" w:hAnsi="Comic Sans MS"/>
        </w:rPr>
        <w:t>that</w:t>
      </w:r>
      <w:r w:rsidRPr="00C3171F">
        <w:rPr>
          <w:rStyle w:val="StyleUnderline"/>
          <w:rFonts w:ascii="Comic Sans MS" w:hAnsi="Comic Sans MS"/>
        </w:rPr>
        <w:t xml:space="preserve"> is </w:t>
      </w:r>
      <w:r w:rsidRPr="00C3171F">
        <w:rPr>
          <w:rStyle w:val="Emphasis"/>
          <w:rFonts w:ascii="Comic Sans MS" w:hAnsi="Comic Sans MS"/>
        </w:rPr>
        <w:t>provoked by the</w:t>
      </w:r>
      <w:r w:rsidRPr="00C3171F">
        <w:rPr>
          <w:rStyle w:val="StyleUnderline"/>
          <w:rFonts w:ascii="Comic Sans MS" w:hAnsi="Comic Sans MS"/>
        </w:rPr>
        <w:t xml:space="preserve"> image of a </w:t>
      </w:r>
      <w:r w:rsidRPr="00C3171F">
        <w:rPr>
          <w:rStyle w:val="Emphasis"/>
          <w:rFonts w:ascii="Comic Sans MS" w:hAnsi="Comic Sans MS"/>
        </w:rPr>
        <w:t>suffering other</w:t>
      </w:r>
      <w:r w:rsidRPr="00C3171F">
        <w:rPr>
          <w:rStyle w:val="StyleUnderline"/>
          <w:rFonts w:ascii="Comic Sans MS" w:hAnsi="Comic Sans MS"/>
        </w:rPr>
        <w:t xml:space="preserve"> who</w:t>
      </w:r>
      <w:r w:rsidRPr="00C3171F">
        <w:rPr>
          <w:rFonts w:ascii="Comic Sans MS" w:hAnsi="Comic Sans MS"/>
          <w:sz w:val="16"/>
        </w:rPr>
        <w:t xml:space="preserve">, it seems momentarily, both is and is not one’s self. </w:t>
      </w:r>
      <w:r w:rsidRPr="00C3171F">
        <w:rPr>
          <w:rStyle w:val="Emphasis"/>
          <w:rFonts w:ascii="Comic Sans MS" w:hAnsi="Comic Sans MS"/>
        </w:rPr>
        <w:t xml:space="preserve">This affective response can feel </w:t>
      </w:r>
      <w:r w:rsidRPr="00C3171F">
        <w:rPr>
          <w:rStyle w:val="Emphasis"/>
          <w:rFonts w:ascii="Comic Sans MS" w:hAnsi="Comic Sans MS"/>
          <w:highlight w:val="green"/>
        </w:rPr>
        <w:t>unbearable</w:t>
      </w:r>
      <w:r w:rsidRPr="00C3171F">
        <w:rPr>
          <w:rFonts w:ascii="Comic Sans MS" w:hAnsi="Comic Sans MS"/>
          <w:sz w:val="16"/>
        </w:rPr>
        <w:t xml:space="preserve">, as seen in </w:t>
      </w:r>
      <w:proofErr w:type="spellStart"/>
      <w:r w:rsidRPr="00C3171F">
        <w:rPr>
          <w:rFonts w:ascii="Comic Sans MS" w:hAnsi="Comic Sans MS"/>
          <w:sz w:val="16"/>
        </w:rPr>
        <w:t>Siebers’s</w:t>
      </w:r>
      <w:proofErr w:type="spellEnd"/>
      <w:r w:rsidRPr="00C3171F">
        <w:rPr>
          <w:rFonts w:ascii="Comic Sans MS" w:hAnsi="Comic Sans MS"/>
          <w:sz w:val="16"/>
        </w:rPr>
        <w:t xml:space="preserve"> formulation: one “cannot bear to look...but also cannot bear not to look.” </w:t>
      </w:r>
      <w:r w:rsidRPr="00C3171F">
        <w:rPr>
          <w:rStyle w:val="StyleUnderline"/>
          <w:rFonts w:ascii="Comic Sans MS" w:hAnsi="Comic Sans MS"/>
        </w:rPr>
        <w:t>Primary pity is difficult to bear because it involves a drive toward disability</w:t>
      </w:r>
      <w:r w:rsidRPr="00C3171F">
        <w:rPr>
          <w:rFonts w:ascii="Comic Sans MS" w:hAnsi="Comic Sans MS"/>
          <w:sz w:val="16"/>
        </w:rPr>
        <w:t xml:space="preserve"> (one cannot bear not to look), </w:t>
      </w:r>
      <w:r w:rsidRPr="00C3171F">
        <w:rPr>
          <w:rStyle w:val="StyleUnderline"/>
          <w:rFonts w:ascii="Comic Sans MS" w:hAnsi="Comic Sans MS"/>
        </w:rPr>
        <w:t>which menaces the ego’s investments in health, pleasure, and control</w:t>
      </w:r>
      <w:r w:rsidRPr="00C3171F">
        <w:rPr>
          <w:rFonts w:ascii="Comic Sans MS" w:hAnsi="Comic Sans MS"/>
          <w:sz w:val="16"/>
        </w:rPr>
        <w:t>—</w:t>
      </w:r>
      <w:r w:rsidRPr="00C3171F">
        <w:rPr>
          <w:rStyle w:val="Emphasis"/>
          <w:rFonts w:ascii="Comic Sans MS" w:hAnsi="Comic Sans MS"/>
        </w:rPr>
        <w:t xml:space="preserve">because </w:t>
      </w:r>
      <w:r w:rsidRPr="00C3171F">
        <w:rPr>
          <w:rStyle w:val="Emphasis"/>
          <w:rFonts w:ascii="Comic Sans MS" w:hAnsi="Comic Sans MS"/>
          <w:highlight w:val="green"/>
        </w:rPr>
        <w:t>to contemplate another person’s suffering is to</w:t>
      </w:r>
      <w:r w:rsidRPr="00C3171F">
        <w:rPr>
          <w:rFonts w:ascii="Comic Sans MS" w:hAnsi="Comic Sans MS"/>
          <w:sz w:val="16"/>
        </w:rPr>
        <w:t xml:space="preserve"> confront the </w:t>
      </w:r>
      <w:r w:rsidRPr="00C3171F">
        <w:rPr>
          <w:rStyle w:val="Emphasis"/>
          <w:rFonts w:ascii="Comic Sans MS" w:hAnsi="Comic Sans MS"/>
          <w:highlight w:val="green"/>
        </w:rPr>
        <w:t>question, “Could this happen to me?”</w:t>
      </w:r>
      <w:r w:rsidRPr="00C3171F">
        <w:rPr>
          <w:rFonts w:ascii="Comic Sans MS" w:hAnsi="Comic Sans MS"/>
          <w:sz w:val="16"/>
        </w:rPr>
        <w:t xml:space="preserve"> Such a prospect, although frightening, may also be compelling; in this way, primary pity replicates the self-rupturing aspects of sexuality. Indeed, the </w:t>
      </w:r>
      <w:proofErr w:type="spellStart"/>
      <w:r w:rsidRPr="00C3171F">
        <w:rPr>
          <w:rFonts w:ascii="Comic Sans MS" w:hAnsi="Comic Sans MS"/>
          <w:sz w:val="16"/>
        </w:rPr>
        <w:t>unbearability</w:t>
      </w:r>
      <w:proofErr w:type="spellEnd"/>
      <w:r w:rsidRPr="00C3171F">
        <w:rPr>
          <w:rFonts w:ascii="Comic Sans MS" w:hAnsi="Comic Sans MS"/>
          <w:sz w:val="16"/>
        </w:rPr>
        <w:t xml:space="preserve"> of primary pity reflects its </w:t>
      </w:r>
      <w:proofErr w:type="spellStart"/>
      <w:r w:rsidRPr="00C3171F">
        <w:rPr>
          <w:rFonts w:ascii="Comic Sans MS" w:hAnsi="Comic Sans MS"/>
          <w:sz w:val="16"/>
        </w:rPr>
        <w:t>coextensiveness</w:t>
      </w:r>
      <w:proofErr w:type="spellEnd"/>
      <w:r w:rsidRPr="00C3171F">
        <w:rPr>
          <w:rFonts w:ascii="Comic Sans MS" w:hAnsi="Comic Sans MS"/>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C3171F">
        <w:rPr>
          <w:rFonts w:ascii="Comic Sans MS" w:hAnsi="Comic Sans MS"/>
          <w:sz w:val="16"/>
        </w:rPr>
        <w:t>Bersani</w:t>
      </w:r>
      <w:proofErr w:type="spellEnd"/>
      <w:r w:rsidRPr="00C3171F">
        <w:rPr>
          <w:rFonts w:ascii="Comic Sans MS" w:hAnsi="Comic Sans MS"/>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C3171F">
        <w:rPr>
          <w:rStyle w:val="Emphasis"/>
          <w:rFonts w:ascii="Comic Sans MS" w:hAnsi="Comic Sans MS"/>
          <w:highlight w:val="green"/>
        </w:rPr>
        <w:t>Secondary pity attempts to heal</w:t>
      </w:r>
      <w:r w:rsidRPr="00C3171F">
        <w:rPr>
          <w:rStyle w:val="Emphasis"/>
          <w:rFonts w:ascii="Comic Sans MS" w:hAnsi="Comic Sans MS"/>
        </w:rPr>
        <w:t xml:space="preserve"> primary pity’s self-rupturing</w:t>
      </w:r>
      <w:r w:rsidRPr="00C3171F">
        <w:rPr>
          <w:rStyle w:val="StyleUnderline"/>
          <w:rFonts w:ascii="Comic Sans MS" w:hAnsi="Comic Sans MS"/>
        </w:rPr>
        <w:t xml:space="preserve"> effects </w:t>
      </w:r>
      <w:r w:rsidRPr="00C3171F">
        <w:rPr>
          <w:rStyle w:val="Emphasis"/>
          <w:rFonts w:ascii="Comic Sans MS" w:hAnsi="Comic Sans MS"/>
        </w:rPr>
        <w:t>by</w:t>
      </w:r>
      <w:r w:rsidRPr="00C3171F">
        <w:rPr>
          <w:rStyle w:val="StyleUnderline"/>
          <w:rFonts w:ascii="Comic Sans MS" w:hAnsi="Comic Sans MS"/>
        </w:rPr>
        <w:t xml:space="preserve"> </w:t>
      </w:r>
      <w:r w:rsidRPr="00C3171F">
        <w:rPr>
          <w:rStyle w:val="Emphasis"/>
          <w:rFonts w:ascii="Comic Sans MS" w:hAnsi="Comic Sans MS"/>
        </w:rPr>
        <w:t>converting primary pity into a feeling that is bearable.</w:t>
      </w:r>
      <w:r w:rsidRPr="00C3171F">
        <w:rPr>
          <w:rFonts w:ascii="Comic Sans MS" w:hAnsi="Comic Sans MS"/>
          <w:sz w:val="16"/>
        </w:rPr>
        <w:t xml:space="preserve"> As with secondary narcissism, secondary pity involves </w:t>
      </w:r>
      <w:r w:rsidRPr="00C3171F">
        <w:rPr>
          <w:rStyle w:val="StyleUnderline"/>
          <w:rFonts w:ascii="Comic Sans MS" w:hAnsi="Comic Sans MS"/>
        </w:rPr>
        <w:t xml:space="preserve">both </w:t>
      </w:r>
      <w:r w:rsidRPr="00C3171F">
        <w:rPr>
          <w:rStyle w:val="Emphasis"/>
          <w:rFonts w:ascii="Comic Sans MS" w:hAnsi="Comic Sans MS"/>
        </w:rPr>
        <w:t>an attempt</w:t>
      </w:r>
      <w:r w:rsidRPr="00C3171F">
        <w:rPr>
          <w:rStyle w:val="StyleUnderline"/>
          <w:rFonts w:ascii="Comic Sans MS" w:hAnsi="Comic Sans MS"/>
        </w:rPr>
        <w:t xml:space="preserve"> to get back to that ego-shattering state of painfully pleasurable primary pity, and at the same time </w:t>
      </w:r>
      <w:r w:rsidRPr="00C3171F">
        <w:rPr>
          <w:rStyle w:val="Emphasis"/>
          <w:rFonts w:ascii="Comic Sans MS" w:hAnsi="Comic Sans MS"/>
        </w:rPr>
        <w:t>to defend</w:t>
      </w:r>
      <w:r w:rsidRPr="00C3171F">
        <w:rPr>
          <w:rStyle w:val="StyleUnderline"/>
          <w:rFonts w:ascii="Comic Sans MS" w:hAnsi="Comic Sans MS"/>
        </w:rPr>
        <w:t xml:space="preserve"> against that </w:t>
      </w:r>
      <w:r w:rsidRPr="00C3171F">
        <w:rPr>
          <w:rStyle w:val="StyleUnderline"/>
          <w:rFonts w:ascii="Comic Sans MS" w:hAnsi="Comic Sans MS"/>
        </w:rPr>
        <w:lastRenderedPageBreak/>
        <w:t xml:space="preserve">threat to </w:t>
      </w:r>
      <w:r w:rsidRPr="00C3171F">
        <w:rPr>
          <w:rStyle w:val="Emphasis"/>
          <w:rFonts w:ascii="Comic Sans MS" w:hAnsi="Comic Sans MS"/>
          <w:highlight w:val="green"/>
        </w:rPr>
        <w:t>the ego</w:t>
      </w:r>
      <w:r w:rsidRPr="00C3171F">
        <w:rPr>
          <w:rStyle w:val="Emphasis"/>
          <w:rFonts w:ascii="Comic Sans MS" w:hAnsi="Comic Sans MS"/>
        </w:rPr>
        <w:t xml:space="preserve"> by aggrandizing</w:t>
      </w:r>
      <w:r w:rsidRPr="00C3171F">
        <w:rPr>
          <w:rStyle w:val="StyleUnderline"/>
          <w:rFonts w:ascii="Comic Sans MS" w:hAnsi="Comic Sans MS"/>
        </w:rPr>
        <w:t xml:space="preserve"> oneself </w:t>
      </w:r>
      <w:r w:rsidRPr="00C3171F">
        <w:rPr>
          <w:rStyle w:val="Emphasis"/>
          <w:rFonts w:ascii="Comic Sans MS" w:hAnsi="Comic Sans MS"/>
          <w:highlight w:val="green"/>
        </w:rPr>
        <w:t>at someone else’s expense</w:t>
      </w:r>
      <w:r w:rsidRPr="00C3171F">
        <w:rPr>
          <w:rStyle w:val="Emphasis"/>
          <w:rFonts w:ascii="Comic Sans MS" w:hAnsi="Comic Sans MS"/>
        </w:rPr>
        <w:t>.</w:t>
      </w:r>
      <w:r w:rsidRPr="00C3171F">
        <w:rPr>
          <w:rFonts w:ascii="Comic Sans MS" w:hAnsi="Comic Sans MS"/>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C3171F">
        <w:rPr>
          <w:rStyle w:val="Emphasis"/>
          <w:rFonts w:ascii="Comic Sans MS" w:hAnsi="Comic Sans MS"/>
        </w:rPr>
        <w:t>nondisabled people</w:t>
      </w:r>
      <w:r w:rsidRPr="00C3171F">
        <w:rPr>
          <w:rFonts w:ascii="Comic Sans MS" w:hAnsi="Comic Sans MS"/>
          <w:sz w:val="16"/>
        </w:rPr>
        <w:t xml:space="preserve">) </w:t>
      </w:r>
      <w:r w:rsidRPr="00C3171F">
        <w:rPr>
          <w:rStyle w:val="Emphasis"/>
          <w:rFonts w:ascii="Comic Sans MS" w:hAnsi="Comic Sans MS"/>
        </w:rPr>
        <w:t>could never endure such suffering.</w:t>
      </w:r>
      <w:r w:rsidRPr="00C3171F">
        <w:rPr>
          <w:rFonts w:ascii="Comic Sans MS" w:hAnsi="Comic Sans MS"/>
          <w:sz w:val="16"/>
        </w:rPr>
        <w:t xml:space="preserve"> More commonly known in our culture simply as “pity,” </w:t>
      </w:r>
      <w:r w:rsidRPr="00C3171F">
        <w:rPr>
          <w:rStyle w:val="Emphasis"/>
          <w:rFonts w:ascii="Comic Sans MS" w:hAnsi="Comic Sans MS"/>
        </w:rPr>
        <w:t>secondary pity</w:t>
      </w:r>
      <w:r w:rsidRPr="00C3171F">
        <w:rPr>
          <w:rStyle w:val="StyleUnderline"/>
          <w:rFonts w:ascii="Comic Sans MS" w:hAnsi="Comic Sans MS"/>
        </w:rPr>
        <w:t xml:space="preserve"> encompasses our culture’s most clichéd reactions to disability: charity, tears, </w:t>
      </w:r>
      <w:r w:rsidRPr="00C3171F">
        <w:rPr>
          <w:rStyle w:val="Emphasis"/>
          <w:rFonts w:ascii="Comic Sans MS" w:hAnsi="Comic Sans MS"/>
          <w:highlight w:val="green"/>
        </w:rPr>
        <w:t>and calls for a cure.</w:t>
      </w:r>
      <w:r w:rsidRPr="00C3171F">
        <w:rPr>
          <w:rFonts w:ascii="Comic Sans MS" w:hAnsi="Comic Sans MS"/>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C3171F">
        <w:rPr>
          <w:rStyle w:val="Emphasis"/>
          <w:rFonts w:ascii="Comic Sans MS" w:hAnsi="Comic Sans MS"/>
        </w:rPr>
        <w:t>these affects enlarge the ego of the pitier</w:t>
      </w:r>
      <w:r w:rsidRPr="00C3171F">
        <w:rPr>
          <w:rStyle w:val="StyleUnderline"/>
          <w:rFonts w:ascii="Comic Sans MS" w:hAnsi="Comic Sans MS"/>
        </w:rPr>
        <w:t xml:space="preserve"> or the narcissist </w:t>
      </w:r>
      <w:r w:rsidRPr="00C3171F">
        <w:rPr>
          <w:rStyle w:val="Emphasis"/>
          <w:rFonts w:ascii="Comic Sans MS" w:hAnsi="Comic Sans MS"/>
        </w:rPr>
        <w:t>at the expense of someone else.</w:t>
      </w:r>
      <w:r w:rsidRPr="00C3171F">
        <w:rPr>
          <w:rFonts w:ascii="Comic Sans MS" w:hAnsi="Comic Sans MS"/>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C3171F">
        <w:rPr>
          <w:rStyle w:val="Emphasis"/>
          <w:rFonts w:ascii="Comic Sans MS" w:hAnsi="Comic Sans MS"/>
          <w:highlight w:val="green"/>
        </w:rPr>
        <w:t>we feel primary pity and then</w:t>
      </w:r>
      <w:r w:rsidRPr="00C3171F">
        <w:rPr>
          <w:rStyle w:val="StyleUnderline"/>
          <w:rFonts w:ascii="Comic Sans MS" w:hAnsi="Comic Sans MS"/>
        </w:rPr>
        <w:t>, almost before we can blink,</w:t>
      </w:r>
      <w:r w:rsidRPr="00C3171F">
        <w:rPr>
          <w:rFonts w:ascii="Comic Sans MS" w:hAnsi="Comic Sans MS"/>
          <w:sz w:val="16"/>
        </w:rPr>
        <w:t xml:space="preserve"> </w:t>
      </w:r>
      <w:r w:rsidRPr="00C3171F">
        <w:rPr>
          <w:rStyle w:val="Emphasis"/>
          <w:rFonts w:ascii="Comic Sans MS" w:hAnsi="Comic Sans MS"/>
          <w:highlight w:val="green"/>
        </w:rPr>
        <w:t>deny that we</w:t>
      </w:r>
      <w:r w:rsidRPr="00C3171F">
        <w:rPr>
          <w:rStyle w:val="Emphasis"/>
          <w:rFonts w:ascii="Comic Sans MS" w:hAnsi="Comic Sans MS"/>
        </w:rPr>
        <w:t xml:space="preserve"> feel or </w:t>
      </w:r>
      <w:r w:rsidRPr="00C3171F">
        <w:rPr>
          <w:rStyle w:val="Emphasis"/>
          <w:rFonts w:ascii="Comic Sans MS" w:hAnsi="Comic Sans MS"/>
          <w:highlight w:val="green"/>
        </w:rPr>
        <w:t>have felt it.</w:t>
      </w:r>
      <w:r w:rsidRPr="00C3171F">
        <w:rPr>
          <w:rFonts w:ascii="Comic Sans MS" w:hAnsi="Comic Sans MS"/>
          <w:sz w:val="16"/>
        </w:rPr>
        <w:t xml:space="preserve"> The denial is understandable: </w:t>
      </w:r>
      <w:r w:rsidRPr="00C3171F">
        <w:rPr>
          <w:rStyle w:val="StyleUnderline"/>
          <w:rFonts w:ascii="Comic Sans MS" w:hAnsi="Comic Sans MS"/>
        </w:rPr>
        <w:t>who wants to admit that one gets pleasure from the sight of another person’s suffering</w:t>
      </w:r>
      <w:r w:rsidRPr="00C3171F">
        <w:rPr>
          <w:rFonts w:ascii="Comic Sans MS" w:hAnsi="Comic Sans MS"/>
          <w:sz w:val="16"/>
        </w:rPr>
        <w:t xml:space="preserve">—or, to make matters worse, that this pleasure derives in part from the specter of disability’s transferability, the possibility that this suffering could be—and, </w:t>
      </w:r>
      <w:proofErr w:type="spellStart"/>
      <w:r w:rsidRPr="00C3171F">
        <w:rPr>
          <w:rFonts w:ascii="Comic Sans MS" w:hAnsi="Comic Sans MS"/>
          <w:sz w:val="16"/>
        </w:rPr>
        <w:t>fantasmatically</w:t>
      </w:r>
      <w:proofErr w:type="spellEnd"/>
      <w:r w:rsidRPr="00C3171F">
        <w:rPr>
          <w:rFonts w:ascii="Comic Sans MS" w:hAnsi="Comic Sans MS"/>
          <w:sz w:val="16"/>
        </w:rPr>
        <w:t>, perhaps already is—an image of one’s own self undone?</w:t>
      </w:r>
    </w:p>
    <w:p w14:paraId="1E29BFC1" w14:textId="77777777" w:rsidR="00D779E9" w:rsidRPr="00C3171F" w:rsidRDefault="00D779E9" w:rsidP="00D779E9">
      <w:pPr>
        <w:pStyle w:val="Heading4"/>
        <w:rPr>
          <w:rFonts w:ascii="Comic Sans MS" w:hAnsi="Comic Sans MS"/>
        </w:rPr>
      </w:pPr>
      <w:r w:rsidRPr="00C3171F">
        <w:rPr>
          <w:rFonts w:ascii="Comic Sans MS" w:hAnsi="Comic Sans MS"/>
        </w:rPr>
        <w:t>The 1AC’s belief of a better future becomes complicit in the logic of rehabilitative futurism, which is threatened by the Disabled Child.</w:t>
      </w:r>
    </w:p>
    <w:p w14:paraId="42AE1805" w14:textId="77777777" w:rsidR="00D779E9" w:rsidRPr="00C3171F" w:rsidRDefault="00D779E9" w:rsidP="00D779E9">
      <w:pPr>
        <w:spacing w:line="276" w:lineRule="auto"/>
        <w:rPr>
          <w:rFonts w:ascii="Comic Sans MS" w:hAnsi="Comic Sans MS"/>
          <w:b/>
          <w:sz w:val="16"/>
          <w:szCs w:val="16"/>
        </w:rPr>
      </w:pPr>
      <w:proofErr w:type="spellStart"/>
      <w:r w:rsidRPr="00C3171F">
        <w:rPr>
          <w:rStyle w:val="Heading4Char"/>
          <w:rFonts w:ascii="Comic Sans MS" w:hAnsi="Comic Sans MS" w:cs="Times New Roman"/>
        </w:rPr>
        <w:t>Mollow</w:t>
      </w:r>
      <w:proofErr w:type="spellEnd"/>
      <w:r w:rsidRPr="00C3171F">
        <w:rPr>
          <w:rStyle w:val="Heading4Char"/>
          <w:rFonts w:ascii="Comic Sans MS" w:hAnsi="Comic Sans MS" w:cs="Times New Roman"/>
        </w:rPr>
        <w:t xml:space="preserve"> 2</w:t>
      </w:r>
      <w:r w:rsidRPr="00C3171F">
        <w:rPr>
          <w:rStyle w:val="Style13ptBold"/>
          <w:rFonts w:ascii="Comic Sans MS" w:hAnsi="Comic Sans MS"/>
          <w:b w:val="0"/>
          <w:bCs w:val="0"/>
          <w:szCs w:val="26"/>
        </w:rPr>
        <w:t xml:space="preserve"> </w:t>
      </w:r>
      <w:r w:rsidRPr="00C3171F">
        <w:rPr>
          <w:rFonts w:ascii="Comic Sans MS" w:hAnsi="Comic Sans MS"/>
          <w:sz w:val="16"/>
          <w:szCs w:val="16"/>
        </w:rPr>
        <w:t xml:space="preserve">The Disability Drive by Anna </w:t>
      </w:r>
      <w:proofErr w:type="spellStart"/>
      <w:r w:rsidRPr="00C3171F">
        <w:rPr>
          <w:rFonts w:ascii="Comic Sans MS" w:hAnsi="Comic Sans MS"/>
          <w:sz w:val="16"/>
          <w:szCs w:val="16"/>
        </w:rPr>
        <w:t>Mollow</w:t>
      </w:r>
      <w:proofErr w:type="spellEnd"/>
      <w:r w:rsidRPr="00C3171F">
        <w:rPr>
          <w:rFonts w:ascii="Comic Sans MS" w:hAnsi="Comic Sans MS"/>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3171F">
        <w:rPr>
          <w:rFonts w:ascii="Comic Sans MS" w:hAnsi="Comic Sans MS"/>
          <w:sz w:val="16"/>
          <w:szCs w:val="16"/>
        </w:rPr>
        <w:t>Langan</w:t>
      </w:r>
      <w:proofErr w:type="spellEnd"/>
      <w:r w:rsidRPr="00C3171F">
        <w:rPr>
          <w:rFonts w:ascii="Comic Sans MS" w:hAnsi="Comic Sans MS"/>
          <w:sz w:val="16"/>
          <w:szCs w:val="16"/>
        </w:rPr>
        <w:t xml:space="preserve"> Professor Melinda Y. Chen Spring 2015 //ACCS JM</w:t>
      </w:r>
    </w:p>
    <w:p w14:paraId="2BDC478B" w14:textId="5E3BFE1D" w:rsidR="00D779E9" w:rsidRPr="00C3171F" w:rsidRDefault="00D779E9" w:rsidP="00D779E9">
      <w:pPr>
        <w:rPr>
          <w:rFonts w:ascii="Comic Sans MS" w:hAnsi="Comic Sans MS"/>
          <w:sz w:val="16"/>
        </w:rPr>
      </w:pPr>
      <w:r w:rsidRPr="00C3171F">
        <w:rPr>
          <w:rFonts w:ascii="Comic Sans MS" w:hAnsi="Comic Sans MS"/>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w:t>
      </w:r>
      <w:r w:rsidRPr="00C3171F">
        <w:rPr>
          <w:rFonts w:ascii="Times New Roman" w:hAnsi="Times New Roman" w:cs="Times New Roman"/>
          <w:sz w:val="16"/>
        </w:rPr>
        <w:t>‟</w:t>
      </w:r>
      <w:r w:rsidRPr="00C3171F">
        <w:rPr>
          <w:rFonts w:ascii="Comic Sans MS" w:hAnsi="Comic Sans MS" w:cs="Comic Sans MS"/>
          <w:sz w:val="16"/>
        </w:rPr>
        <w:t>”</w:t>
      </w:r>
      <w:r w:rsidRPr="00C3171F">
        <w:rPr>
          <w:rFonts w:ascii="Comic Sans MS" w:hAnsi="Comic Sans MS"/>
          <w:sz w:val="16"/>
        </w:rPr>
        <w:t xml:space="preserve"> (3) and urges queers to accept the culture</w:t>
      </w:r>
      <w:r w:rsidRPr="00C3171F">
        <w:rPr>
          <w:rFonts w:ascii="Comic Sans MS" w:hAnsi="Comic Sans MS" w:cs="Comic Sans MS"/>
          <w:sz w:val="16"/>
        </w:rPr>
        <w:t>’</w:t>
      </w:r>
      <w:r w:rsidRPr="00C3171F">
        <w:rPr>
          <w:rFonts w:ascii="Comic Sans MS" w:hAnsi="Comic Sans MS"/>
          <w:sz w:val="16"/>
        </w:rPr>
        <w:t xml:space="preserve">s projection of the death drive onto us by saying explicitly what Law and the Pope and the whole of the Symbolic order for which they stand </w:t>
      </w:r>
      <w:proofErr w:type="spellStart"/>
      <w:r w:rsidRPr="00C3171F">
        <w:rPr>
          <w:rFonts w:ascii="Comic Sans MS" w:hAnsi="Comic Sans MS"/>
          <w:sz w:val="16"/>
        </w:rPr>
        <w:t>hear</w:t>
      </w:r>
      <w:proofErr w:type="spellEnd"/>
      <w:r w:rsidRPr="00C3171F">
        <w:rPr>
          <w:rFonts w:ascii="Comic Sans MS" w:hAnsi="Comic Sans MS"/>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C3171F">
        <w:rPr>
          <w:rStyle w:val="Emphasis"/>
          <w:rFonts w:ascii="Comic Sans MS" w:hAnsi="Comic Sans MS"/>
          <w:highlight w:val="green"/>
        </w:rPr>
        <w:t>the</w:t>
      </w:r>
      <w:r w:rsidRPr="00C3171F">
        <w:rPr>
          <w:rStyle w:val="StyleUnderline"/>
          <w:rFonts w:ascii="Comic Sans MS" w:hAnsi="Comic Sans MS"/>
        </w:rPr>
        <w:t xml:space="preserve"> disciplinary </w:t>
      </w:r>
      <w:r w:rsidRPr="00C3171F">
        <w:rPr>
          <w:rStyle w:val="Emphasis"/>
          <w:rFonts w:ascii="Comic Sans MS" w:hAnsi="Comic Sans MS"/>
          <w:highlight w:val="green"/>
        </w:rPr>
        <w:t>image of the</w:t>
      </w:r>
      <w:r w:rsidRPr="00C3171F">
        <w:rPr>
          <w:rStyle w:val="StyleUnderline"/>
          <w:rFonts w:ascii="Comic Sans MS" w:hAnsi="Comic Sans MS"/>
        </w:rPr>
        <w:t xml:space="preserve"> ‘innocent’ </w:t>
      </w:r>
      <w:r w:rsidRPr="00C3171F">
        <w:rPr>
          <w:rStyle w:val="Emphasis"/>
          <w:rFonts w:ascii="Comic Sans MS" w:hAnsi="Comic Sans MS"/>
          <w:highlight w:val="green"/>
        </w:rPr>
        <w:t>Child” is inextricable</w:t>
      </w:r>
      <w:r w:rsidRPr="00C3171F">
        <w:rPr>
          <w:rFonts w:ascii="Comic Sans MS" w:hAnsi="Comic Sans MS"/>
          <w:sz w:val="16"/>
        </w:rPr>
        <w:t xml:space="preserve"> not only from queerness but also </w:t>
      </w:r>
      <w:r w:rsidRPr="00C3171F">
        <w:rPr>
          <w:rStyle w:val="Emphasis"/>
          <w:rFonts w:ascii="Comic Sans MS" w:hAnsi="Comic Sans MS"/>
          <w:highlight w:val="green"/>
        </w:rPr>
        <w:t>from disability</w:t>
      </w:r>
      <w:r w:rsidRPr="00C3171F">
        <w:rPr>
          <w:rFonts w:ascii="Comic Sans MS" w:hAnsi="Comic Sans MS"/>
          <w:sz w:val="16"/>
        </w:rPr>
        <w:t xml:space="preserve"> (19). For example, </w:t>
      </w:r>
      <w:r w:rsidRPr="00C3171F">
        <w:rPr>
          <w:rStyle w:val="Emphasis"/>
          <w:rFonts w:ascii="Comic Sans MS" w:hAnsi="Comic Sans MS"/>
          <w:highlight w:val="green"/>
        </w:rPr>
        <w:t>the Child is</w:t>
      </w:r>
      <w:r w:rsidRPr="00C3171F">
        <w:rPr>
          <w:rStyle w:val="StyleUnderline"/>
          <w:rFonts w:ascii="Comic Sans MS" w:hAnsi="Comic Sans MS"/>
        </w:rPr>
        <w:t xml:space="preserve"> the centerpiece of the telethon, </w:t>
      </w:r>
      <w:r w:rsidRPr="00C3171F">
        <w:rPr>
          <w:rStyle w:val="Emphasis"/>
          <w:rFonts w:ascii="Comic Sans MS" w:hAnsi="Comic Sans MS"/>
          <w:highlight w:val="green"/>
        </w:rPr>
        <w:t>a</w:t>
      </w:r>
      <w:r w:rsidRPr="00C3171F">
        <w:rPr>
          <w:rStyle w:val="StyleUnderline"/>
          <w:rFonts w:ascii="Comic Sans MS" w:hAnsi="Comic Sans MS"/>
        </w:rPr>
        <w:t xml:space="preserve"> ritual </w:t>
      </w:r>
      <w:r w:rsidRPr="00C3171F">
        <w:rPr>
          <w:rStyle w:val="Emphasis"/>
          <w:rFonts w:ascii="Comic Sans MS" w:hAnsi="Comic Sans MS"/>
          <w:highlight w:val="green"/>
        </w:rPr>
        <w:t>display of pity that demeans disabled people.</w:t>
      </w:r>
      <w:r w:rsidRPr="00C3171F">
        <w:rPr>
          <w:rFonts w:ascii="Comic Sans MS" w:hAnsi="Comic Sans MS"/>
          <w:sz w:val="16"/>
        </w:rPr>
        <w:t xml:space="preserve"> When Jerry Lewis counters </w:t>
      </w:r>
      <w:r w:rsidRPr="00C3171F">
        <w:rPr>
          <w:rFonts w:ascii="Comic Sans MS" w:hAnsi="Comic Sans MS"/>
          <w:sz w:val="16"/>
        </w:rPr>
        <w:lastRenderedPageBreak/>
        <w:t xml:space="preserve">disability activists’ objections to his assertion that a disabled person is “half a person,” he insists that he is only fighting for the Children: “Please, I’m begging for survival. I want my kids alive,” he implores (in Johnson, Too Late 53, 58). If </w:t>
      </w:r>
      <w:r w:rsidRPr="00C3171F">
        <w:rPr>
          <w:rStyle w:val="Emphasis"/>
          <w:rFonts w:ascii="Comic Sans MS" w:hAnsi="Comic Sans MS"/>
          <w:highlight w:val="green"/>
        </w:rPr>
        <w:t>the Child makes an excellent alibi for ableism</w:t>
      </w:r>
      <w:r w:rsidRPr="00C3171F">
        <w:rPr>
          <w:rStyle w:val="StyleUnderline"/>
          <w:rFonts w:ascii="Comic Sans MS" w:hAnsi="Comic Sans MS"/>
        </w:rPr>
        <w:t xml:space="preserve">, perhaps this is </w:t>
      </w:r>
      <w:r w:rsidRPr="00C3171F">
        <w:rPr>
          <w:rStyle w:val="Emphasis"/>
          <w:rFonts w:ascii="Comic Sans MS" w:hAnsi="Comic Sans MS"/>
          <w:highlight w:val="green"/>
        </w:rPr>
        <w:t>because</w:t>
      </w:r>
      <w:r w:rsidRPr="00C3171F">
        <w:rPr>
          <w:rStyle w:val="StyleUnderline"/>
          <w:rFonts w:ascii="Comic Sans MS" w:hAnsi="Comic Sans MS"/>
        </w:rPr>
        <w:t xml:space="preserve">, as Edelman points out, </w:t>
      </w:r>
      <w:r w:rsidRPr="00C3171F">
        <w:rPr>
          <w:rStyle w:val="Emphasis"/>
          <w:rFonts w:ascii="Comic Sans MS" w:hAnsi="Comic Sans MS"/>
        </w:rPr>
        <w:t xml:space="preserve">the idea of </w:t>
      </w:r>
      <w:r w:rsidRPr="00C3171F">
        <w:rPr>
          <w:rStyle w:val="Emphasis"/>
          <w:rFonts w:ascii="Comic Sans MS" w:hAnsi="Comic Sans MS"/>
          <w:highlight w:val="green"/>
        </w:rPr>
        <w:t>not fighting for</w:t>
      </w:r>
      <w:r w:rsidRPr="00C3171F">
        <w:rPr>
          <w:rStyle w:val="StyleUnderline"/>
          <w:rFonts w:ascii="Comic Sans MS" w:hAnsi="Comic Sans MS"/>
        </w:rPr>
        <w:t xml:space="preserve"> this figure </w:t>
      </w:r>
      <w:r w:rsidRPr="00C3171F">
        <w:rPr>
          <w:rStyle w:val="Emphasis"/>
          <w:rFonts w:ascii="Comic Sans MS" w:hAnsi="Comic Sans MS"/>
          <w:highlight w:val="green"/>
        </w:rPr>
        <w:t>is unthinkable.</w:t>
      </w:r>
      <w:r w:rsidRPr="00C3171F">
        <w:rPr>
          <w:rFonts w:ascii="Comic Sans MS" w:hAnsi="Comic Sans MS"/>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C3171F">
        <w:rPr>
          <w:rStyle w:val="Emphasis"/>
          <w:rFonts w:ascii="Comic Sans MS" w:hAnsi="Comic Sans MS"/>
        </w:rPr>
        <w:t>why would</w:t>
      </w:r>
      <w:r w:rsidRPr="00C3171F">
        <w:rPr>
          <w:rStyle w:val="StyleUnderline"/>
          <w:rFonts w:ascii="Comic Sans MS" w:hAnsi="Comic Sans MS"/>
        </w:rPr>
        <w:t xml:space="preserve"> any</w:t>
      </w:r>
      <w:r w:rsidRPr="00C3171F">
        <w:rPr>
          <w:rStyle w:val="Emphasis"/>
          <w:rFonts w:ascii="Comic Sans MS" w:hAnsi="Comic Sans MS"/>
        </w:rPr>
        <w:t>one come out for disability,</w:t>
      </w:r>
      <w:r w:rsidRPr="00C3171F">
        <w:rPr>
          <w:rStyle w:val="StyleUnderline"/>
          <w:rFonts w:ascii="Comic Sans MS" w:hAnsi="Comic Sans MS"/>
        </w:rPr>
        <w:t xml:space="preserve"> and so against the Child </w:t>
      </w:r>
      <w:r w:rsidRPr="00C3171F">
        <w:rPr>
          <w:rStyle w:val="Emphasis"/>
          <w:rFonts w:ascii="Comic Sans MS" w:hAnsi="Comic Sans MS"/>
        </w:rPr>
        <w:t>who</w:t>
      </w:r>
      <w:r w:rsidRPr="00C3171F">
        <w:rPr>
          <w:rStyle w:val="StyleUnderline"/>
          <w:rFonts w:ascii="Comic Sans MS" w:hAnsi="Comic Sans MS"/>
        </w:rPr>
        <w:t xml:space="preserve">, </w:t>
      </w:r>
      <w:r w:rsidRPr="00C3171F">
        <w:rPr>
          <w:rStyle w:val="Emphasis"/>
          <w:rFonts w:ascii="Comic Sans MS" w:hAnsi="Comic Sans MS"/>
        </w:rPr>
        <w:t>without a cure, might never</w:t>
      </w:r>
      <w:r w:rsidRPr="00C3171F">
        <w:rPr>
          <w:rStyle w:val="StyleUnderline"/>
          <w:rFonts w:ascii="Comic Sans MS" w:hAnsi="Comic Sans MS"/>
        </w:rPr>
        <w:t xml:space="preserve"> walk, might never lead a normal life, </w:t>
      </w:r>
      <w:r w:rsidRPr="00C3171F">
        <w:rPr>
          <w:rStyle w:val="Emphasis"/>
          <w:rFonts w:ascii="Comic Sans MS" w:hAnsi="Comic Sans MS"/>
        </w:rPr>
        <w:t>might not</w:t>
      </w:r>
      <w:r w:rsidRPr="00C3171F">
        <w:rPr>
          <w:rStyle w:val="StyleUnderline"/>
          <w:rFonts w:ascii="Comic Sans MS" w:hAnsi="Comic Sans MS"/>
        </w:rPr>
        <w:t xml:space="preserve"> even </w:t>
      </w:r>
      <w:r w:rsidRPr="00C3171F">
        <w:rPr>
          <w:rStyle w:val="Emphasis"/>
          <w:rFonts w:ascii="Comic Sans MS" w:hAnsi="Comic Sans MS"/>
        </w:rPr>
        <w:t>have a future</w:t>
      </w:r>
      <w:r w:rsidRPr="00C3171F">
        <w:rPr>
          <w:rStyle w:val="StyleUnderline"/>
          <w:rFonts w:ascii="Comic Sans MS" w:hAnsi="Comic Sans MS"/>
        </w:rPr>
        <w:t xml:space="preserve"> at all?</w:t>
      </w:r>
      <w:r w:rsidRPr="00C3171F">
        <w:rPr>
          <w:rFonts w:ascii="Comic Sans MS" w:hAnsi="Comic Sans MS"/>
          <w:sz w:val="16"/>
        </w:rPr>
        <w:t xml:space="preserve"> </w:t>
      </w:r>
      <w:r w:rsidRPr="00C3171F">
        <w:rPr>
          <w:rStyle w:val="Emphasis"/>
          <w:rFonts w:ascii="Comic Sans MS" w:hAnsi="Comic Sans MS"/>
          <w:highlight w:val="green"/>
        </w:rPr>
        <w:t>The logic</w:t>
      </w:r>
      <w:r w:rsidRPr="00C3171F">
        <w:rPr>
          <w:rFonts w:ascii="Comic Sans MS" w:hAnsi="Comic Sans MS"/>
          <w:sz w:val="16"/>
        </w:rPr>
        <w:t xml:space="preserve"> </w:t>
      </w:r>
      <w:r w:rsidRPr="00C3171F">
        <w:rPr>
          <w:rStyle w:val="StyleUnderline"/>
          <w:rFonts w:ascii="Comic Sans MS" w:hAnsi="Comic Sans MS"/>
        </w:rPr>
        <w:t xml:space="preserve">of the telethon, in other words, </w:t>
      </w:r>
      <w:r w:rsidRPr="00C3171F">
        <w:rPr>
          <w:rStyle w:val="Emphasis"/>
          <w:rFonts w:ascii="Comic Sans MS" w:hAnsi="Comic Sans MS"/>
          <w:highlight w:val="green"/>
        </w:rPr>
        <w:t>relies on</w:t>
      </w:r>
      <w:r w:rsidRPr="00C3171F">
        <w:rPr>
          <w:rStyle w:val="StyleUnderline"/>
          <w:rFonts w:ascii="Comic Sans MS" w:hAnsi="Comic Sans MS"/>
        </w:rPr>
        <w:t xml:space="preserve"> an ideology that might be defined as </w:t>
      </w:r>
      <w:r w:rsidRPr="00C3171F">
        <w:rPr>
          <w:rStyle w:val="Emphasis"/>
          <w:rFonts w:ascii="Comic Sans MS" w:hAnsi="Comic Sans MS"/>
          <w:highlight w:val="green"/>
        </w:rPr>
        <w:t>“rehabilitative futurism,”</w:t>
      </w:r>
      <w:r w:rsidRPr="00C3171F">
        <w:rPr>
          <w:rFonts w:ascii="Comic Sans MS" w:hAnsi="Comic Sans MS"/>
          <w:sz w:val="16"/>
        </w:rPr>
        <w:t xml:space="preserve"> a term that I coin to overlap and intersect with Edelman’s notion of “reproductive futurism.” If, as Edelman maintains, the future is envisaged in terms of a </w:t>
      </w:r>
      <w:proofErr w:type="spellStart"/>
      <w:r w:rsidRPr="00C3171F">
        <w:rPr>
          <w:rFonts w:ascii="Comic Sans MS" w:hAnsi="Comic Sans MS"/>
          <w:sz w:val="16"/>
        </w:rPr>
        <w:t>fantasmatic</w:t>
      </w:r>
      <w:proofErr w:type="spellEnd"/>
      <w:r w:rsidRPr="00C3171F">
        <w:rPr>
          <w:rFonts w:ascii="Comic Sans MS" w:hAnsi="Comic Sans MS"/>
          <w:sz w:val="16"/>
        </w:rPr>
        <w:t xml:space="preserve"> “Child,” then </w:t>
      </w:r>
      <w:r w:rsidRPr="00C3171F">
        <w:rPr>
          <w:rStyle w:val="Emphasis"/>
          <w:rFonts w:ascii="Comic Sans MS" w:hAnsi="Comic Sans MS"/>
        </w:rPr>
        <w:t>the survival of this future-figured-as-Child is threatened by</w:t>
      </w:r>
      <w:r w:rsidRPr="00C3171F">
        <w:rPr>
          <w:rFonts w:ascii="Comic Sans MS" w:hAnsi="Comic Sans MS"/>
          <w:sz w:val="16"/>
        </w:rPr>
        <w:t xml:space="preserve"> both queerness and </w:t>
      </w:r>
      <w:r w:rsidRPr="00C3171F">
        <w:rPr>
          <w:rStyle w:val="Emphasis"/>
          <w:rFonts w:ascii="Comic Sans MS" w:hAnsi="Comic Sans MS"/>
        </w:rPr>
        <w:t xml:space="preserve">disability. </w:t>
      </w:r>
      <w:r w:rsidRPr="00C3171F">
        <w:rPr>
          <w:rStyle w:val="Emphasis"/>
          <w:rFonts w:ascii="Comic Sans MS" w:hAnsi="Comic Sans MS"/>
          <w:highlight w:val="green"/>
        </w:rPr>
        <w:t>Futurity is</w:t>
      </w:r>
      <w:r w:rsidRPr="00C3171F">
        <w:rPr>
          <w:rStyle w:val="StyleUnderline"/>
          <w:rFonts w:ascii="Comic Sans MS" w:hAnsi="Comic Sans MS"/>
        </w:rPr>
        <w:t xml:space="preserve"> habitually </w:t>
      </w:r>
      <w:r w:rsidRPr="00C3171F">
        <w:rPr>
          <w:rStyle w:val="Emphasis"/>
          <w:rFonts w:ascii="Comic Sans MS" w:hAnsi="Comic Sans MS"/>
          <w:highlight w:val="green"/>
        </w:rPr>
        <w:t>imagined</w:t>
      </w:r>
      <w:r w:rsidRPr="00C3171F">
        <w:rPr>
          <w:rStyle w:val="StyleUnderline"/>
          <w:rFonts w:ascii="Comic Sans MS" w:hAnsi="Comic Sans MS"/>
        </w:rPr>
        <w:t xml:space="preserve"> in terms </w:t>
      </w:r>
      <w:r w:rsidRPr="00C3171F">
        <w:rPr>
          <w:rStyle w:val="Emphasis"/>
          <w:rFonts w:ascii="Comic Sans MS" w:hAnsi="Comic Sans MS"/>
          <w:highlight w:val="green"/>
        </w:rPr>
        <w:t>that</w:t>
      </w:r>
      <w:r w:rsidRPr="00C3171F">
        <w:rPr>
          <w:rStyle w:val="StyleUnderline"/>
          <w:rFonts w:ascii="Comic Sans MS" w:hAnsi="Comic Sans MS"/>
        </w:rPr>
        <w:t xml:space="preserve"> fantasize </w:t>
      </w:r>
      <w:r w:rsidRPr="00C3171F">
        <w:rPr>
          <w:rStyle w:val="Emphasis"/>
          <w:rFonts w:ascii="Comic Sans MS" w:hAnsi="Comic Sans MS"/>
          <w:highlight w:val="green"/>
        </w:rPr>
        <w:t>the eradication of disability</w:t>
      </w:r>
      <w:r w:rsidRPr="00C3171F">
        <w:rPr>
          <w:rFonts w:ascii="Comic Sans MS" w:hAnsi="Comic Sans MS"/>
          <w:sz w:val="16"/>
        </w:rPr>
        <w:t xml:space="preserve">: </w:t>
      </w:r>
      <w:r w:rsidRPr="00C3171F">
        <w:rPr>
          <w:rStyle w:val="StyleUnderline"/>
          <w:rFonts w:ascii="Comic Sans MS" w:hAnsi="Comic Sans MS"/>
        </w:rPr>
        <w:t>a recovery of a “crippled” or “hobbled” economy, a cure for society’s ills, an end to suffering and disease. Eugenic ideologies are also grounded in</w:t>
      </w:r>
      <w:r w:rsidRPr="00C3171F">
        <w:rPr>
          <w:rFonts w:ascii="Comic Sans MS" w:hAnsi="Comic Sans MS"/>
          <w:sz w:val="16"/>
        </w:rPr>
        <w:t xml:space="preserve"> both reproductive and </w:t>
      </w:r>
      <w:r w:rsidRPr="00C3171F">
        <w:rPr>
          <w:rStyle w:val="StyleUnderline"/>
          <w:rFonts w:ascii="Comic Sans MS" w:hAnsi="Comic Sans MS"/>
        </w:rPr>
        <w:t>rehabilitative futurism:</w:t>
      </w:r>
      <w:r w:rsidRPr="00C3171F">
        <w:rPr>
          <w:rFonts w:ascii="Comic Sans MS" w:hAnsi="Comic Sans MS"/>
          <w:sz w:val="16"/>
        </w:rPr>
        <w:t xml:space="preserve"> procreation by the fit and </w:t>
      </w:r>
      <w:r w:rsidRPr="00C3171F">
        <w:rPr>
          <w:rStyle w:val="StyleUnderline"/>
          <w:rFonts w:ascii="Comic Sans MS" w:hAnsi="Comic Sans MS"/>
        </w:rPr>
        <w:t>elimination of the disabled</w:t>
      </w:r>
      <w:r w:rsidRPr="00C3171F">
        <w:rPr>
          <w:rFonts w:ascii="Comic Sans MS" w:hAnsi="Comic Sans MS"/>
          <w:sz w:val="16"/>
        </w:rPr>
        <w:t xml:space="preserve">, eugenicists promised, </w:t>
      </w:r>
      <w:r w:rsidRPr="00C3171F">
        <w:rPr>
          <w:rStyle w:val="Emphasis"/>
          <w:rFonts w:ascii="Comic Sans MS" w:hAnsi="Comic Sans MS"/>
          <w:highlight w:val="green"/>
        </w:rPr>
        <w:t>would bring</w:t>
      </w:r>
      <w:r w:rsidRPr="00C3171F">
        <w:rPr>
          <w:rStyle w:val="StyleUnderline"/>
          <w:rFonts w:ascii="Comic Sans MS" w:hAnsi="Comic Sans MS"/>
        </w:rPr>
        <w:t xml:space="preserve"> forth</w:t>
      </w:r>
      <w:r w:rsidRPr="00C3171F">
        <w:rPr>
          <w:rStyle w:val="Emphasis"/>
          <w:rFonts w:ascii="Comic Sans MS" w:hAnsi="Comic Sans MS"/>
        </w:rPr>
        <w:t xml:space="preserve"> </w:t>
      </w:r>
      <w:r w:rsidRPr="00C3171F">
        <w:rPr>
          <w:rStyle w:val="Emphasis"/>
          <w:rFonts w:ascii="Comic Sans MS" w:hAnsi="Comic Sans MS"/>
          <w:highlight w:val="green"/>
        </w:rPr>
        <w:t>a better future.</w:t>
      </w:r>
      <w:r w:rsidRPr="00C3171F">
        <w:rPr>
          <w:rFonts w:ascii="Comic Sans MS" w:hAnsi="Comic Sans MS"/>
          <w:sz w:val="16"/>
        </w:rPr>
        <w:t>” (68-69)</w:t>
      </w:r>
    </w:p>
    <w:p w14:paraId="3E90850A" w14:textId="3C0B1933" w:rsidR="00D779E9" w:rsidRPr="00C3171F" w:rsidRDefault="00D779E9" w:rsidP="00D779E9">
      <w:pPr>
        <w:pStyle w:val="Heading4"/>
        <w:rPr>
          <w:rFonts w:ascii="Comic Sans MS" w:hAnsi="Comic Sans MS"/>
        </w:rPr>
      </w:pPr>
      <w:r w:rsidRPr="00C3171F">
        <w:rPr>
          <w:rFonts w:ascii="Comic Sans MS" w:hAnsi="Comic Sans MS"/>
        </w:rPr>
        <w:t>[Link Wall]</w:t>
      </w:r>
    </w:p>
    <w:p w14:paraId="3C9A9891" w14:textId="27930F81" w:rsidR="00D779E9" w:rsidRPr="00C3171F" w:rsidRDefault="00D779E9" w:rsidP="00D779E9">
      <w:pPr>
        <w:pStyle w:val="Heading4"/>
        <w:spacing w:line="240" w:lineRule="auto"/>
        <w:rPr>
          <w:rFonts w:ascii="Comic Sans MS" w:hAnsi="Comic Sans MS" w:cs="Times New Roman"/>
          <w:color w:val="FF0000"/>
        </w:rPr>
      </w:pPr>
      <w:r w:rsidRPr="00C3171F">
        <w:rPr>
          <w:rFonts w:ascii="Comic Sans MS" w:hAnsi="Comic Sans MS"/>
        </w:rPr>
        <w:t xml:space="preserve">[1] </w:t>
      </w:r>
      <w:r w:rsidRPr="00C3171F">
        <w:rPr>
          <w:rFonts w:ascii="Comic Sans MS" w:hAnsi="Comic Sans MS" w:cs="Times New Roman"/>
        </w:rPr>
        <w:t>Their attempt to construct a universal guide to action ignores the ways in which the disability drive determines us, which recreate external ableism.</w:t>
      </w:r>
    </w:p>
    <w:p w14:paraId="11DBD37C" w14:textId="77777777" w:rsidR="00D779E9" w:rsidRPr="00C3171F" w:rsidRDefault="00D779E9" w:rsidP="00D779E9">
      <w:pPr>
        <w:spacing w:after="0" w:line="240" w:lineRule="auto"/>
        <w:rPr>
          <w:rFonts w:ascii="Comic Sans MS" w:hAnsi="Comic Sans MS"/>
          <w:b/>
          <w:sz w:val="18"/>
          <w:szCs w:val="18"/>
        </w:rPr>
      </w:pPr>
      <w:proofErr w:type="spellStart"/>
      <w:r w:rsidRPr="00C3171F">
        <w:rPr>
          <w:rFonts w:ascii="Comic Sans MS" w:hAnsi="Comic Sans MS"/>
          <w:b/>
          <w:szCs w:val="26"/>
        </w:rPr>
        <w:t>Mollow</w:t>
      </w:r>
      <w:proofErr w:type="spellEnd"/>
      <w:r w:rsidRPr="00C3171F">
        <w:rPr>
          <w:rFonts w:ascii="Comic Sans MS" w:hAnsi="Comic Sans MS"/>
          <w:b/>
          <w:szCs w:val="26"/>
        </w:rPr>
        <w:t xml:space="preserve"> 15 </w:t>
      </w:r>
      <w:r w:rsidRPr="00C3171F">
        <w:rPr>
          <w:rFonts w:ascii="Comic Sans MS" w:hAnsi="Comic Sans MS"/>
          <w:sz w:val="18"/>
          <w:szCs w:val="18"/>
        </w:rPr>
        <w:t xml:space="preserve">The Disability Drive by Anna </w:t>
      </w:r>
      <w:proofErr w:type="spellStart"/>
      <w:r w:rsidRPr="00C3171F">
        <w:rPr>
          <w:rFonts w:ascii="Comic Sans MS" w:hAnsi="Comic Sans MS"/>
          <w:sz w:val="18"/>
          <w:szCs w:val="18"/>
        </w:rPr>
        <w:t>Mollow</w:t>
      </w:r>
      <w:proofErr w:type="spellEnd"/>
      <w:r w:rsidRPr="00C3171F">
        <w:rPr>
          <w:rFonts w:ascii="Comic Sans MS" w:hAnsi="Comic Sans MS"/>
          <w:sz w:val="18"/>
          <w:szCs w:val="18"/>
        </w:rPr>
        <w:t xml:space="preserve"> 2015 // UTDD</w:t>
      </w:r>
    </w:p>
    <w:p w14:paraId="394D0999" w14:textId="77777777" w:rsidR="00D779E9" w:rsidRPr="00C3171F" w:rsidRDefault="00D779E9" w:rsidP="00D779E9">
      <w:pPr>
        <w:spacing w:line="276" w:lineRule="auto"/>
        <w:rPr>
          <w:rFonts w:ascii="Comic Sans MS" w:hAnsi="Comic Sans MS"/>
          <w:sz w:val="12"/>
        </w:rPr>
      </w:pPr>
      <w:r w:rsidRPr="00C3171F">
        <w:rPr>
          <w:rFonts w:ascii="Comic Sans MS" w:hAnsi="Comic Sans MS"/>
          <w:sz w:val="12"/>
        </w:rPr>
        <w:t xml:space="preserve">“How, then, might we begin to acknowledge our own determination by the drive? </w:t>
      </w:r>
      <w:r w:rsidRPr="00C3171F">
        <w:rPr>
          <w:rStyle w:val="Emphasis"/>
          <w:rFonts w:ascii="Comic Sans MS" w:hAnsi="Comic Sans MS"/>
        </w:rPr>
        <w:t xml:space="preserve">Any </w:t>
      </w:r>
      <w:r w:rsidRPr="00C3171F">
        <w:rPr>
          <w:rStyle w:val="Emphasis"/>
          <w:rFonts w:ascii="Comic Sans MS" w:hAnsi="Comic Sans MS"/>
          <w:highlight w:val="green"/>
        </w:rPr>
        <w:t>knowing</w:t>
      </w:r>
      <w:r w:rsidRPr="00C3171F">
        <w:rPr>
          <w:rStyle w:val="Emphasis"/>
          <w:rFonts w:ascii="Comic Sans MS" w:hAnsi="Comic Sans MS"/>
        </w:rPr>
        <w:t xml:space="preserve"> of </w:t>
      </w:r>
      <w:r w:rsidRPr="00C3171F">
        <w:rPr>
          <w:rStyle w:val="Emphasis"/>
          <w:rFonts w:ascii="Comic Sans MS" w:hAnsi="Comic Sans MS"/>
          <w:highlight w:val="green"/>
        </w:rPr>
        <w:t>the drive</w:t>
      </w:r>
      <w:r w:rsidRPr="00C3171F">
        <w:rPr>
          <w:rFonts w:ascii="Comic Sans MS" w:hAnsi="Comic Sans MS"/>
        </w:rPr>
        <w:t xml:space="preserve"> </w:t>
      </w:r>
      <w:r w:rsidRPr="00C3171F">
        <w:rPr>
          <w:rFonts w:ascii="Comic Sans MS" w:hAnsi="Comic Sans MS"/>
          <w:sz w:val="12"/>
        </w:rPr>
        <w:t xml:space="preserve">that we might hope to achieve </w:t>
      </w:r>
      <w:r w:rsidRPr="00C3171F">
        <w:rPr>
          <w:rStyle w:val="Emphasis"/>
          <w:rFonts w:ascii="Comic Sans MS" w:hAnsi="Comic Sans MS"/>
          <w:highlight w:val="green"/>
        </w:rPr>
        <w:t>must</w:t>
      </w:r>
      <w:r w:rsidRPr="00C3171F">
        <w:rPr>
          <w:rFonts w:ascii="Comic Sans MS" w:hAnsi="Comic Sans MS"/>
          <w:sz w:val="12"/>
        </w:rPr>
        <w:t xml:space="preserve">, on account of the structural barriers that render the drive unthinkable, </w:t>
      </w:r>
      <w:r w:rsidRPr="00C3171F">
        <w:rPr>
          <w:rStyle w:val="Emphasis"/>
          <w:rFonts w:ascii="Comic Sans MS" w:hAnsi="Comic Sans MS"/>
          <w:highlight w:val="green"/>
        </w:rPr>
        <w:t>be</w:t>
      </w:r>
      <w:r w:rsidRPr="00C3171F">
        <w:rPr>
          <w:rStyle w:val="Emphasis"/>
          <w:rFonts w:ascii="Comic Sans MS" w:hAnsi="Comic Sans MS"/>
        </w:rPr>
        <w:t xml:space="preserve"> an effort characterized </w:t>
      </w:r>
      <w:r w:rsidRPr="00C3171F">
        <w:rPr>
          <w:rStyle w:val="Emphasis"/>
          <w:rFonts w:ascii="Comic Sans MS" w:hAnsi="Comic Sans MS"/>
          <w:highlight w:val="green"/>
        </w:rPr>
        <w:t>by failure</w:t>
      </w:r>
      <w:r w:rsidRPr="00C3171F">
        <w:rPr>
          <w:rStyle w:val="Emphasis"/>
          <w:rFonts w:ascii="Comic Sans MS" w:hAnsi="Comic Sans MS"/>
        </w:rPr>
        <w:t xml:space="preserve"> and incompletion—that is</w:t>
      </w:r>
      <w:r w:rsidRPr="00C3171F">
        <w:rPr>
          <w:rFonts w:ascii="Comic Sans MS" w:hAnsi="Comic Sans MS"/>
          <w:sz w:val="12"/>
        </w:rPr>
        <w:t xml:space="preserve">, we might say, by </w:t>
      </w:r>
      <w:r w:rsidRPr="00C3171F">
        <w:rPr>
          <w:rStyle w:val="Emphasis"/>
          <w:rFonts w:ascii="Comic Sans MS" w:hAnsi="Comic Sans MS"/>
        </w:rPr>
        <w:t>epistemological disablement.</w:t>
      </w:r>
      <w:r w:rsidRPr="00C3171F">
        <w:rPr>
          <w:rFonts w:ascii="Comic Sans MS" w:hAnsi="Comic Sans MS"/>
          <w:sz w:val="12"/>
        </w:rPr>
        <w:t xml:space="preserve"> The term “epistemological disablement” will appear frequently in this dissertation, as I will argue that </w:t>
      </w:r>
      <w:r w:rsidRPr="00C3171F">
        <w:rPr>
          <w:rStyle w:val="Emphasis"/>
          <w:rFonts w:ascii="Comic Sans MS" w:hAnsi="Comic Sans MS"/>
          <w:highlight w:val="green"/>
        </w:rPr>
        <w:t>coming into</w:t>
      </w:r>
      <w:r w:rsidRPr="00C3171F">
        <w:rPr>
          <w:rStyle w:val="Emphasis"/>
          <w:rFonts w:ascii="Comic Sans MS" w:hAnsi="Comic Sans MS"/>
        </w:rPr>
        <w:t xml:space="preserve"> close </w:t>
      </w:r>
      <w:r w:rsidRPr="00C3171F">
        <w:rPr>
          <w:rStyle w:val="Emphasis"/>
          <w:rFonts w:ascii="Comic Sans MS" w:hAnsi="Comic Sans MS"/>
          <w:highlight w:val="green"/>
        </w:rPr>
        <w:t>proximity with</w:t>
      </w:r>
      <w:r w:rsidRPr="00C3171F">
        <w:rPr>
          <w:rStyle w:val="Emphasis"/>
          <w:rFonts w:ascii="Comic Sans MS" w:hAnsi="Comic Sans MS"/>
        </w:rPr>
        <w:t xml:space="preserve"> the </w:t>
      </w:r>
      <w:r w:rsidRPr="00C3171F">
        <w:rPr>
          <w:rStyle w:val="Emphasis"/>
          <w:rFonts w:ascii="Comic Sans MS" w:hAnsi="Comic Sans MS"/>
          <w:highlight w:val="green"/>
        </w:rPr>
        <w:t>disability drive</w:t>
      </w:r>
      <w:r w:rsidRPr="00C3171F">
        <w:rPr>
          <w:rStyle w:val="Emphasis"/>
          <w:rFonts w:ascii="Comic Sans MS" w:hAnsi="Comic Sans MS"/>
        </w:rPr>
        <w:t xml:space="preserve"> produces states </w:t>
      </w:r>
      <w:r w:rsidRPr="00C3171F">
        <w:rPr>
          <w:rStyle w:val="Emphasis"/>
          <w:rFonts w:ascii="Comic Sans MS" w:hAnsi="Comic Sans MS"/>
          <w:highlight w:val="green"/>
        </w:rPr>
        <w:t>of</w:t>
      </w:r>
      <w:r w:rsidRPr="00C3171F">
        <w:rPr>
          <w:rStyle w:val="Emphasis"/>
          <w:rFonts w:ascii="Comic Sans MS" w:hAnsi="Comic Sans MS"/>
        </w:rPr>
        <w:t xml:space="preserve"> cognitive and </w:t>
      </w:r>
      <w:r w:rsidRPr="00C3171F">
        <w:rPr>
          <w:rStyle w:val="Emphasis"/>
          <w:rFonts w:ascii="Comic Sans MS" w:hAnsi="Comic Sans MS"/>
          <w:highlight w:val="green"/>
        </w:rPr>
        <w:t>affective uncertainty</w:t>
      </w:r>
      <w:r w:rsidRPr="00C3171F">
        <w:rPr>
          <w:rStyle w:val="Emphasis"/>
          <w:rFonts w:ascii="Comic Sans MS" w:hAnsi="Comic Sans MS"/>
        </w:rPr>
        <w:t>, confusion, and incapacity that are akin to disability.</w:t>
      </w:r>
      <w:r w:rsidRPr="00C3171F">
        <w:rPr>
          <w:rFonts w:ascii="Comic Sans MS" w:hAnsi="Comic Sans MS"/>
          <w:sz w:val="12"/>
        </w:rPr>
        <w:t xml:space="preserve"> In the works that I shall analyze, epistemological disablement will often be performed on a textual level, as theorists and narrators seem to lose control of what they want to say about disability. </w:t>
      </w:r>
      <w:r w:rsidRPr="00C3171F">
        <w:rPr>
          <w:rStyle w:val="Emphasis"/>
          <w:rFonts w:ascii="Comic Sans MS" w:hAnsi="Comic Sans MS"/>
          <w:highlight w:val="green"/>
        </w:rPr>
        <w:t>These</w:t>
      </w:r>
      <w:r w:rsidRPr="00C3171F">
        <w:rPr>
          <w:rStyle w:val="Emphasis"/>
          <w:rFonts w:ascii="Comic Sans MS" w:hAnsi="Comic Sans MS"/>
        </w:rPr>
        <w:t xml:space="preserve"> moments of epistemological disablement </w:t>
      </w:r>
      <w:r w:rsidRPr="00C3171F">
        <w:rPr>
          <w:rStyle w:val="Emphasis"/>
          <w:rFonts w:ascii="Comic Sans MS" w:hAnsi="Comic Sans MS"/>
          <w:highlight w:val="green"/>
        </w:rPr>
        <w:t>are</w:t>
      </w:r>
      <w:r w:rsidRPr="00C3171F">
        <w:rPr>
          <w:rStyle w:val="Emphasis"/>
          <w:rFonts w:ascii="Comic Sans MS" w:hAnsi="Comic Sans MS"/>
        </w:rPr>
        <w:t xml:space="preserve"> often </w:t>
      </w:r>
      <w:r w:rsidRPr="00C3171F">
        <w:rPr>
          <w:rStyle w:val="Emphasis"/>
          <w:rFonts w:ascii="Comic Sans MS" w:hAnsi="Comic Sans MS"/>
          <w:highlight w:val="green"/>
        </w:rPr>
        <w:t>disavowed by theorists</w:t>
      </w:r>
      <w:r w:rsidRPr="00C3171F">
        <w:rPr>
          <w:rStyle w:val="Emphasis"/>
          <w:rFonts w:ascii="Comic Sans MS" w:hAnsi="Comic Sans MS"/>
        </w:rPr>
        <w:t xml:space="preserve"> and narrators </w:t>
      </w:r>
      <w:r w:rsidRPr="00C3171F">
        <w:rPr>
          <w:rStyle w:val="Emphasis"/>
          <w:rFonts w:ascii="Comic Sans MS" w:hAnsi="Comic Sans MS"/>
          <w:highlight w:val="green"/>
        </w:rPr>
        <w:t xml:space="preserve">and are </w:t>
      </w:r>
      <w:r w:rsidRPr="00C3171F">
        <w:rPr>
          <w:rStyle w:val="Emphasis"/>
          <w:rFonts w:ascii="Comic Sans MS" w:hAnsi="Comic Sans MS"/>
        </w:rPr>
        <w:t xml:space="preserve">instead </w:t>
      </w:r>
      <w:r w:rsidRPr="00C3171F">
        <w:rPr>
          <w:rStyle w:val="Emphasis"/>
          <w:rFonts w:ascii="Comic Sans MS" w:hAnsi="Comic Sans MS"/>
          <w:highlight w:val="green"/>
        </w:rPr>
        <w:t>projected onto disabled people</w:t>
      </w:r>
      <w:r w:rsidRPr="00C3171F">
        <w:rPr>
          <w:rStyle w:val="Emphasis"/>
          <w:rFonts w:ascii="Comic Sans MS" w:hAnsi="Comic Sans MS"/>
        </w:rPr>
        <w:t xml:space="preserve">. When this happens, disabled people’s impairments are </w:t>
      </w:r>
      <w:r w:rsidRPr="00C3171F">
        <w:rPr>
          <w:rStyle w:val="Emphasis"/>
          <w:rFonts w:ascii="Comic Sans MS" w:hAnsi="Comic Sans MS"/>
          <w:highlight w:val="green"/>
        </w:rPr>
        <w:t>depicted as the</w:t>
      </w:r>
      <w:r w:rsidRPr="00C3171F">
        <w:rPr>
          <w:rStyle w:val="Emphasis"/>
          <w:rFonts w:ascii="Comic Sans MS" w:hAnsi="Comic Sans MS"/>
        </w:rPr>
        <w:t xml:space="preserve"> result of an </w:t>
      </w:r>
      <w:r w:rsidRPr="00C3171F">
        <w:rPr>
          <w:rStyle w:val="Emphasis"/>
          <w:rFonts w:ascii="Comic Sans MS" w:hAnsi="Comic Sans MS"/>
          <w:highlight w:val="green"/>
        </w:rPr>
        <w:t>insufficiency of</w:t>
      </w:r>
      <w:r w:rsidRPr="00C3171F">
        <w:rPr>
          <w:rStyle w:val="Emphasis"/>
          <w:rFonts w:ascii="Comic Sans MS" w:hAnsi="Comic Sans MS"/>
        </w:rPr>
        <w:t xml:space="preserve"> self-</w:t>
      </w:r>
      <w:r w:rsidRPr="00C3171F">
        <w:rPr>
          <w:rStyle w:val="Emphasis"/>
          <w:rFonts w:ascii="Comic Sans MS" w:hAnsi="Comic Sans MS"/>
          <w:highlight w:val="green"/>
        </w:rPr>
        <w:t>knowledge</w:t>
      </w:r>
      <w:r w:rsidRPr="00C3171F">
        <w:rPr>
          <w:rStyle w:val="Emphasis"/>
          <w:rFonts w:ascii="Comic Sans MS" w:hAnsi="Comic Sans MS"/>
        </w:rPr>
        <w:t xml:space="preserve"> that is assumed not to determine nondisabled subjects.</w:t>
      </w:r>
      <w:r w:rsidRPr="00C3171F">
        <w:rPr>
          <w:rFonts w:ascii="Comic Sans MS" w:hAnsi="Comic Sans MS"/>
          <w:sz w:val="12"/>
        </w:rPr>
        <w:t xml:space="preserve"> I will challenge these characterizations of disabled people not only by arguing for the value of “</w:t>
      </w:r>
      <w:proofErr w:type="spellStart"/>
      <w:r w:rsidRPr="00C3171F">
        <w:rPr>
          <w:rFonts w:ascii="Comic Sans MS" w:hAnsi="Comic Sans MS"/>
          <w:sz w:val="12"/>
        </w:rPr>
        <w:t>cripistemologies</w:t>
      </w:r>
      <w:proofErr w:type="spellEnd"/>
      <w:r w:rsidRPr="00C3171F">
        <w:rPr>
          <w:rFonts w:ascii="Comic Sans MS" w:hAnsi="Comic Sans MS"/>
          <w:sz w:val="12"/>
        </w:rPr>
        <w:t xml:space="preserve">” (that is, ways of knowing that arise from disabled </w:t>
      </w:r>
      <w:proofErr w:type="spellStart"/>
      <w:r w:rsidRPr="00C3171F">
        <w:rPr>
          <w:rFonts w:ascii="Comic Sans MS" w:hAnsi="Comic Sans MS"/>
          <w:sz w:val="12"/>
        </w:rPr>
        <w:t>people</w:t>
      </w:r>
      <w:r w:rsidRPr="00C3171F">
        <w:rPr>
          <w:rFonts w:ascii="Times New Roman" w:hAnsi="Times New Roman" w:cs="Times New Roman"/>
          <w:sz w:val="12"/>
        </w:rPr>
        <w:t>‟</w:t>
      </w:r>
      <w:r w:rsidRPr="00C3171F">
        <w:rPr>
          <w:rFonts w:ascii="Comic Sans MS" w:hAnsi="Comic Sans MS"/>
          <w:sz w:val="12"/>
        </w:rPr>
        <w:t>s</w:t>
      </w:r>
      <w:proofErr w:type="spellEnd"/>
      <w:r w:rsidRPr="00C3171F">
        <w:rPr>
          <w:rFonts w:ascii="Comic Sans MS" w:hAnsi="Comic Sans MS"/>
          <w:sz w:val="12"/>
        </w:rPr>
        <w:t xml:space="preserve"> lived experiences) but also by using </w:t>
      </w:r>
      <w:r w:rsidRPr="00C3171F">
        <w:rPr>
          <w:rStyle w:val="Emphasis"/>
          <w:rFonts w:ascii="Comic Sans MS" w:hAnsi="Comic Sans MS"/>
          <w:highlight w:val="green"/>
        </w:rPr>
        <w:t>drive theory</w:t>
      </w:r>
      <w:r w:rsidRPr="00C3171F">
        <w:rPr>
          <w:rFonts w:ascii="Comic Sans MS" w:hAnsi="Comic Sans MS"/>
          <w:sz w:val="12"/>
        </w:rPr>
        <w:t xml:space="preserve"> to </w:t>
      </w:r>
      <w:r w:rsidRPr="00C3171F">
        <w:rPr>
          <w:rStyle w:val="Emphasis"/>
          <w:rFonts w:ascii="Comic Sans MS" w:hAnsi="Comic Sans MS"/>
          <w:highlight w:val="green"/>
        </w:rPr>
        <w:t>undermine</w:t>
      </w:r>
      <w:r w:rsidRPr="00C3171F">
        <w:rPr>
          <w:rStyle w:val="Emphasis"/>
          <w:rFonts w:ascii="Comic Sans MS" w:hAnsi="Comic Sans MS"/>
        </w:rPr>
        <w:t xml:space="preserve"> belief in the </w:t>
      </w:r>
      <w:r w:rsidRPr="00C3171F">
        <w:rPr>
          <w:rStyle w:val="Emphasis"/>
          <w:rFonts w:ascii="Comic Sans MS" w:hAnsi="Comic Sans MS"/>
          <w:highlight w:val="green"/>
        </w:rPr>
        <w:t>possibility of a transparent</w:t>
      </w:r>
      <w:r w:rsidRPr="00C3171F">
        <w:rPr>
          <w:rStyle w:val="Emphasis"/>
          <w:rFonts w:ascii="Comic Sans MS" w:hAnsi="Comic Sans MS"/>
        </w:rPr>
        <w:t xml:space="preserve"> and wholly knowable </w:t>
      </w:r>
      <w:r w:rsidRPr="00C3171F">
        <w:rPr>
          <w:rStyle w:val="Emphasis"/>
          <w:rFonts w:ascii="Comic Sans MS" w:hAnsi="Comic Sans MS"/>
          <w:highlight w:val="green"/>
        </w:rPr>
        <w:t>self</w:t>
      </w:r>
      <w:r w:rsidRPr="00C3171F">
        <w:rPr>
          <w:rFonts w:ascii="Comic Sans MS" w:hAnsi="Comic Sans MS"/>
          <w:sz w:val="12"/>
        </w:rPr>
        <w:t xml:space="preserve">,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w:t>
      </w:r>
      <w:r w:rsidRPr="00C3171F">
        <w:rPr>
          <w:rFonts w:ascii="Comic Sans MS" w:hAnsi="Comic Sans MS"/>
          <w:sz w:val="12"/>
        </w:rPr>
        <w:lastRenderedPageBreak/>
        <w:t xml:space="preserve">reliable about themselves, but I will also not suggest that truth claims derived from personal knowledge about disability are infallible. Instead, </w:t>
      </w:r>
      <w:r w:rsidRPr="00C3171F">
        <w:rPr>
          <w:rStyle w:val="Emphasis"/>
          <w:rFonts w:ascii="Comic Sans MS" w:hAnsi="Comic Sans MS"/>
          <w:highlight w:val="green"/>
        </w:rPr>
        <w:t>this</w:t>
      </w:r>
      <w:r w:rsidRPr="00C3171F">
        <w:rPr>
          <w:rFonts w:ascii="Comic Sans MS" w:hAnsi="Comic Sans MS"/>
          <w:sz w:val="12"/>
        </w:rPr>
        <w:t xml:space="preserve"> dissertation </w:t>
      </w:r>
      <w:r w:rsidRPr="00C3171F">
        <w:rPr>
          <w:rStyle w:val="Emphasis"/>
          <w:rFonts w:ascii="Comic Sans MS" w:hAnsi="Comic Sans MS"/>
          <w:highlight w:val="green"/>
        </w:rPr>
        <w:t>highlights</w:t>
      </w:r>
      <w:r w:rsidRPr="00C3171F">
        <w:rPr>
          <w:rStyle w:val="Emphasis"/>
          <w:rFonts w:ascii="Comic Sans MS" w:hAnsi="Comic Sans MS"/>
        </w:rPr>
        <w:t xml:space="preserve"> the </w:t>
      </w:r>
      <w:r w:rsidRPr="00C3171F">
        <w:rPr>
          <w:rStyle w:val="Emphasis"/>
          <w:rFonts w:ascii="Comic Sans MS" w:hAnsi="Comic Sans MS"/>
          <w:highlight w:val="green"/>
        </w:rPr>
        <w:t>limits of</w:t>
      </w:r>
      <w:r w:rsidRPr="00C3171F">
        <w:rPr>
          <w:rStyle w:val="Emphasis"/>
          <w:rFonts w:ascii="Comic Sans MS" w:hAnsi="Comic Sans MS"/>
        </w:rPr>
        <w:t xml:space="preserve"> complete </w:t>
      </w:r>
      <w:r w:rsidRPr="00C3171F">
        <w:rPr>
          <w:rStyle w:val="Emphasis"/>
          <w:rFonts w:ascii="Comic Sans MS" w:hAnsi="Comic Sans MS"/>
          <w:highlight w:val="green"/>
        </w:rPr>
        <w:t>self-knowledge for</w:t>
      </w:r>
      <w:r w:rsidRPr="00C3171F">
        <w:rPr>
          <w:rStyle w:val="Emphasis"/>
          <w:rFonts w:ascii="Comic Sans MS" w:hAnsi="Comic Sans MS"/>
        </w:rPr>
        <w:t xml:space="preserve"> nondisabled and disabled </w:t>
      </w:r>
      <w:r w:rsidRPr="00C3171F">
        <w:rPr>
          <w:rStyle w:val="Emphasis"/>
          <w:rFonts w:ascii="Comic Sans MS" w:hAnsi="Comic Sans MS"/>
          <w:highlight w:val="green"/>
        </w:rPr>
        <w:t>subjects</w:t>
      </w:r>
      <w:r w:rsidRPr="00C3171F">
        <w:rPr>
          <w:rStyle w:val="Emphasis"/>
          <w:rFonts w:ascii="Comic Sans MS" w:hAnsi="Comic Sans MS"/>
        </w:rPr>
        <w:t xml:space="preserve"> alike, </w:t>
      </w:r>
      <w:r w:rsidRPr="00C3171F">
        <w:rPr>
          <w:rStyle w:val="Emphasis"/>
          <w:rFonts w:ascii="Comic Sans MS" w:hAnsi="Comic Sans MS"/>
          <w:highlight w:val="green"/>
        </w:rPr>
        <w:t>while</w:t>
      </w:r>
      <w:r w:rsidRPr="00C3171F">
        <w:rPr>
          <w:rStyle w:val="Emphasis"/>
          <w:rFonts w:ascii="Comic Sans MS" w:hAnsi="Comic Sans MS"/>
        </w:rPr>
        <w:t xml:space="preserve"> at the same time </w:t>
      </w:r>
      <w:r w:rsidRPr="00C3171F">
        <w:rPr>
          <w:rStyle w:val="Emphasis"/>
          <w:rFonts w:ascii="Comic Sans MS" w:hAnsi="Comic Sans MS"/>
          <w:highlight w:val="green"/>
        </w:rPr>
        <w:t>interrogating</w:t>
      </w:r>
      <w:r w:rsidRPr="00C3171F">
        <w:rPr>
          <w:rStyle w:val="Emphasis"/>
          <w:rFonts w:ascii="Comic Sans MS" w:hAnsi="Comic Sans MS"/>
        </w:rPr>
        <w:t xml:space="preserve"> the </w:t>
      </w:r>
      <w:r w:rsidRPr="00C3171F">
        <w:rPr>
          <w:rStyle w:val="Emphasis"/>
          <w:rFonts w:ascii="Comic Sans MS" w:hAnsi="Comic Sans MS"/>
          <w:highlight w:val="green"/>
        </w:rPr>
        <w:t>social dynamics that give rise to imbalances in</w:t>
      </w:r>
      <w:r w:rsidRPr="00C3171F">
        <w:rPr>
          <w:rStyle w:val="Emphasis"/>
          <w:rFonts w:ascii="Comic Sans MS" w:hAnsi="Comic Sans MS"/>
        </w:rPr>
        <w:t xml:space="preserve"> the distribution of </w:t>
      </w:r>
      <w:r w:rsidRPr="00C3171F">
        <w:rPr>
          <w:rStyle w:val="Emphasis"/>
          <w:rFonts w:ascii="Comic Sans MS" w:hAnsi="Comic Sans MS"/>
          <w:highlight w:val="green"/>
        </w:rPr>
        <w:t>epistemological authority</w:t>
      </w:r>
      <w:r w:rsidRPr="00C3171F">
        <w:rPr>
          <w:rStyle w:val="Emphasis"/>
          <w:rFonts w:ascii="Comic Sans MS" w:hAnsi="Comic Sans MS"/>
        </w:rPr>
        <w:t xml:space="preserve"> to particular subjects on the basis of their perceived status as disabled or nondisabled.</w:t>
      </w:r>
      <w:r w:rsidRPr="00C3171F">
        <w:rPr>
          <w:rFonts w:ascii="Comic Sans MS" w:hAnsi="Comic Sans MS"/>
          <w:sz w:val="12"/>
        </w:rPr>
        <w:t>” (4)</w:t>
      </w:r>
    </w:p>
    <w:p w14:paraId="5B760C58" w14:textId="0D793EA4" w:rsidR="00D779E9" w:rsidRPr="00C3171F" w:rsidRDefault="00D779E9" w:rsidP="00D779E9">
      <w:pPr>
        <w:pStyle w:val="Heading4"/>
        <w:rPr>
          <w:rFonts w:ascii="Comic Sans MS" w:hAnsi="Comic Sans MS"/>
        </w:rPr>
      </w:pPr>
      <w:r w:rsidRPr="00C3171F">
        <w:rPr>
          <w:rFonts w:ascii="Comic Sans MS" w:hAnsi="Comic Sans MS" w:cs="Times New Roman"/>
        </w:rPr>
        <w:t>[2] Ideal theory lacks accountability, forgets the value to know the unknown, and contains generalizations that exclude material suffering – prefer an ethic of care which brings humility and provides</w:t>
      </w:r>
      <w:r w:rsidRPr="00C3171F">
        <w:rPr>
          <w:rFonts w:ascii="Comic Sans MS" w:hAnsi="Comic Sans MS"/>
        </w:rPr>
        <w:t xml:space="preserve"> the necessary empirical realities that stipulate the definitions of your idealized world.</w:t>
      </w:r>
    </w:p>
    <w:p w14:paraId="5AC47D09" w14:textId="77777777" w:rsidR="00D779E9" w:rsidRPr="00C3171F" w:rsidRDefault="00D779E9" w:rsidP="00D779E9">
      <w:pPr>
        <w:rPr>
          <w:rFonts w:ascii="Comic Sans MS" w:hAnsi="Comic Sans MS"/>
        </w:rPr>
      </w:pPr>
      <w:proofErr w:type="spellStart"/>
      <w:r w:rsidRPr="00C3171F">
        <w:rPr>
          <w:rStyle w:val="Style13ptBold"/>
          <w:rFonts w:ascii="Comic Sans MS" w:hAnsi="Comic Sans MS"/>
        </w:rPr>
        <w:t>Kittay</w:t>
      </w:r>
      <w:proofErr w:type="spellEnd"/>
      <w:r w:rsidRPr="00C3171F">
        <w:rPr>
          <w:rStyle w:val="Style13ptBold"/>
          <w:rFonts w:ascii="Comic Sans MS" w:hAnsi="Comic Sans MS"/>
        </w:rPr>
        <w:t xml:space="preserve"> 09</w:t>
      </w:r>
      <w:r w:rsidRPr="00C3171F">
        <w:rPr>
          <w:rFonts w:ascii="Comic Sans MS" w:hAnsi="Comic Sans MS"/>
        </w:rPr>
        <w:t xml:space="preserve"> </w:t>
      </w:r>
      <w:r w:rsidRPr="00C3171F">
        <w:rPr>
          <w:rFonts w:ascii="Comic Sans MS" w:hAnsi="Comic Sans MS"/>
          <w:sz w:val="16"/>
          <w:szCs w:val="16"/>
        </w:rPr>
        <w:t xml:space="preserve">Eva Feder </w:t>
      </w:r>
      <w:proofErr w:type="spellStart"/>
      <w:r w:rsidRPr="00C3171F">
        <w:rPr>
          <w:rFonts w:ascii="Comic Sans MS" w:hAnsi="Comic Sans MS"/>
          <w:sz w:val="16"/>
          <w:szCs w:val="16"/>
        </w:rPr>
        <w:t>Kittay</w:t>
      </w:r>
      <w:proofErr w:type="spellEnd"/>
      <w:r w:rsidRPr="00C3171F">
        <w:rPr>
          <w:rFonts w:ascii="Comic Sans MS" w:hAnsi="Comic Sans MS"/>
          <w:sz w:val="16"/>
          <w:szCs w:val="16"/>
        </w:rPr>
        <w:t xml:space="preserve"> is an American philosopher. She is Distinguished Professor of Philosophy (Emerita) at Stony Brook University [</w:t>
      </w:r>
      <w:proofErr w:type="spellStart"/>
      <w:r w:rsidRPr="00C3171F">
        <w:rPr>
          <w:rFonts w:ascii="Comic Sans MS" w:hAnsi="Comic Sans MS"/>
          <w:sz w:val="16"/>
          <w:szCs w:val="16"/>
        </w:rPr>
        <w:t>Kittay</w:t>
      </w:r>
      <w:proofErr w:type="spellEnd"/>
      <w:r w:rsidRPr="00C3171F">
        <w:rPr>
          <w:rFonts w:ascii="Comic Sans MS" w:hAnsi="Comic Sans MS"/>
          <w:sz w:val="16"/>
          <w:szCs w:val="16"/>
        </w:rPr>
        <w:t xml:space="preserve">, Eva Feder. “The Ethics of Philosophizing: Ideal Theory and the Exclusion of People with Severe Cognitive Disabilities.” Feminist Ethics and Social and Political Philosophy: Theorizing the Non-Ideal, 2009, pp. 141–143.] </w:t>
      </w:r>
      <w:r w:rsidRPr="00C3171F">
        <w:rPr>
          <w:rFonts w:ascii="Comic Sans MS" w:hAnsi="Comic Sans MS"/>
          <w:sz w:val="16"/>
          <w:szCs w:val="16"/>
          <w:u w:val="single"/>
        </w:rPr>
        <w:t>BRACKETED FOR ABLEISM</w:t>
      </w:r>
      <w:r w:rsidRPr="00C3171F">
        <w:rPr>
          <w:rFonts w:ascii="Comic Sans MS" w:hAnsi="Comic Sans MS"/>
          <w:sz w:val="16"/>
          <w:szCs w:val="16"/>
        </w:rPr>
        <w:t xml:space="preserve"> //Found by ACCS JM &amp; Cut by Lex </w:t>
      </w:r>
      <w:proofErr w:type="spellStart"/>
      <w:r w:rsidRPr="00C3171F">
        <w:rPr>
          <w:rFonts w:ascii="Comic Sans MS" w:hAnsi="Comic Sans MS"/>
          <w:sz w:val="16"/>
          <w:szCs w:val="16"/>
        </w:rPr>
        <w:t>AKo</w:t>
      </w:r>
      <w:proofErr w:type="spellEnd"/>
      <w:r w:rsidRPr="00C3171F">
        <w:rPr>
          <w:rFonts w:ascii="Comic Sans MS" w:hAnsi="Comic Sans MS"/>
          <w:sz w:val="16"/>
          <w:szCs w:val="16"/>
        </w:rPr>
        <w:t xml:space="preserve"> + Lex VM</w:t>
      </w:r>
    </w:p>
    <w:p w14:paraId="10D29FF5" w14:textId="3EFD9FC8" w:rsidR="00D779E9" w:rsidRPr="00C3171F" w:rsidRDefault="00D779E9" w:rsidP="00D779E9">
      <w:pPr>
        <w:rPr>
          <w:rFonts w:ascii="Comic Sans MS" w:hAnsi="Comic Sans MS"/>
        </w:rPr>
      </w:pPr>
      <w:r w:rsidRPr="00C3171F">
        <w:rPr>
          <w:rFonts w:ascii="Comic Sans MS" w:hAnsi="Comic Sans MS"/>
          <w:u w:val="single"/>
        </w:rPr>
        <w:t xml:space="preserve">Consider the first maxim, epistemic responsibility. </w:t>
      </w:r>
      <w:r w:rsidRPr="00C3171F">
        <w:rPr>
          <w:rStyle w:val="Emphasis"/>
          <w:rFonts w:ascii="Comic Sans MS" w:hAnsi="Comic Sans MS"/>
          <w:highlight w:val="green"/>
        </w:rPr>
        <w:t>Philosophy</w:t>
      </w:r>
      <w:r w:rsidRPr="00C3171F">
        <w:rPr>
          <w:rStyle w:val="Emphasis"/>
          <w:rFonts w:ascii="Comic Sans MS" w:hAnsi="Comic Sans MS"/>
        </w:rPr>
        <w:t xml:space="preserve">, by many accounts, </w:t>
      </w:r>
      <w:r w:rsidRPr="00C3171F">
        <w:rPr>
          <w:rStyle w:val="Emphasis"/>
          <w:rFonts w:ascii="Comic Sans MS" w:hAnsi="Comic Sans MS"/>
          <w:highlight w:val="green"/>
        </w:rPr>
        <w:t>is concerned with ‘truth’. The truth cannot be served if philosophers do not acquaint</w:t>
      </w:r>
      <w:r w:rsidRPr="00C3171F">
        <w:rPr>
          <w:rStyle w:val="Emphasis"/>
          <w:rFonts w:ascii="Comic Sans MS" w:hAnsi="Comic Sans MS"/>
        </w:rPr>
        <w:t xml:space="preserve"> themselves </w:t>
      </w:r>
      <w:r w:rsidRPr="00C3171F">
        <w:rPr>
          <w:rStyle w:val="Emphasis"/>
          <w:rFonts w:ascii="Comic Sans MS" w:hAnsi="Comic Sans MS"/>
          <w:highlight w:val="green"/>
        </w:rPr>
        <w:t>with</w:t>
      </w:r>
      <w:r w:rsidRPr="00C3171F">
        <w:rPr>
          <w:rStyle w:val="Emphasis"/>
          <w:rFonts w:ascii="Comic Sans MS" w:hAnsi="Comic Sans MS"/>
        </w:rPr>
        <w:t xml:space="preserve"> the basic facts about </w:t>
      </w:r>
      <w:r w:rsidRPr="00C3171F">
        <w:rPr>
          <w:rStyle w:val="Emphasis"/>
          <w:rFonts w:ascii="Comic Sans MS" w:hAnsi="Comic Sans MS"/>
          <w:highlight w:val="green"/>
        </w:rPr>
        <w:t>the subject</w:t>
      </w:r>
      <w:r w:rsidRPr="00C3171F">
        <w:rPr>
          <w:rStyle w:val="Emphasis"/>
          <w:rFonts w:ascii="Comic Sans MS" w:hAnsi="Comic Sans MS"/>
        </w:rPr>
        <w:t xml:space="preserve"> under consider.</w:t>
      </w:r>
      <w:r w:rsidRPr="00C3171F">
        <w:rPr>
          <w:rFonts w:ascii="Comic Sans MS" w:hAnsi="Comic Sans MS"/>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C3171F">
        <w:rPr>
          <w:rStyle w:val="Emphasis"/>
          <w:rFonts w:ascii="Comic Sans MS" w:hAnsi="Comic Sans MS"/>
        </w:rPr>
        <w:t xml:space="preserve">Empirical </w:t>
      </w:r>
      <w:r w:rsidRPr="00C3171F">
        <w:rPr>
          <w:rStyle w:val="Emphasis"/>
          <w:rFonts w:ascii="Comic Sans MS" w:hAnsi="Comic Sans MS"/>
          <w:highlight w:val="green"/>
        </w:rPr>
        <w:t>realities give</w:t>
      </w:r>
      <w:r w:rsidRPr="00C3171F">
        <w:rPr>
          <w:rStyle w:val="Emphasis"/>
          <w:rFonts w:ascii="Comic Sans MS" w:hAnsi="Comic Sans MS"/>
        </w:rPr>
        <w:t xml:space="preserve"> way to idealized descriptions and ‘</w:t>
      </w:r>
      <w:r w:rsidRPr="00C3171F">
        <w:rPr>
          <w:rStyle w:val="Emphasis"/>
          <w:rFonts w:ascii="Comic Sans MS" w:hAnsi="Comic Sans MS"/>
          <w:highlight w:val="green"/>
        </w:rPr>
        <w:t>stipulative definitions,</w:t>
      </w:r>
      <w:r w:rsidRPr="00C3171F">
        <w:rPr>
          <w:rFonts w:ascii="Comic Sans MS" w:hAnsi="Comic Sans MS"/>
          <w:u w:val="single"/>
        </w:rPr>
        <w:t xml:space="preserve">’ in order to construct a theory which then can be ‘applied’ to the real world. But </w:t>
      </w:r>
      <w:r w:rsidRPr="00C3171F">
        <w:rPr>
          <w:rStyle w:val="Emphasis"/>
          <w:rFonts w:ascii="Comic Sans MS" w:hAnsi="Comic Sans MS"/>
          <w:highlight w:val="green"/>
        </w:rPr>
        <w:t>these</w:t>
      </w:r>
      <w:r w:rsidRPr="00C3171F">
        <w:rPr>
          <w:rStyle w:val="Emphasis"/>
          <w:rFonts w:ascii="Comic Sans MS" w:hAnsi="Comic Sans MS"/>
        </w:rPr>
        <w:t xml:space="preserve"> idealizations and stipulative definitions may well </w:t>
      </w:r>
      <w:r w:rsidRPr="00C3171F">
        <w:rPr>
          <w:rStyle w:val="Emphasis"/>
          <w:rFonts w:ascii="Comic Sans MS" w:hAnsi="Comic Sans MS"/>
          <w:highlight w:val="green"/>
        </w:rPr>
        <w:t>construct a theory</w:t>
      </w:r>
      <w:r w:rsidRPr="00C3171F">
        <w:rPr>
          <w:rStyle w:val="Emphasis"/>
          <w:rFonts w:ascii="Comic Sans MS" w:hAnsi="Comic Sans MS"/>
        </w:rPr>
        <w:t xml:space="preserve"> that is not </w:t>
      </w:r>
      <w:r w:rsidRPr="00C3171F">
        <w:rPr>
          <w:rStyle w:val="Emphasis"/>
          <w:rFonts w:ascii="Comic Sans MS" w:hAnsi="Comic Sans MS"/>
          <w:highlight w:val="green"/>
        </w:rPr>
        <w:t>applicable</w:t>
      </w:r>
      <w:r w:rsidRPr="00C3171F">
        <w:rPr>
          <w:rStyle w:val="Emphasis"/>
          <w:rFonts w:ascii="Comic Sans MS" w:hAnsi="Comic Sans MS"/>
        </w:rPr>
        <w:t xml:space="preserve">, or not applicable </w:t>
      </w:r>
      <w:r w:rsidRPr="00C3171F">
        <w:rPr>
          <w:rStyle w:val="Emphasis"/>
          <w:rFonts w:ascii="Comic Sans MS" w:hAnsi="Comic Sans MS"/>
          <w:highlight w:val="green"/>
        </w:rPr>
        <w:t>to that</w:t>
      </w:r>
      <w:r w:rsidRPr="00C3171F">
        <w:rPr>
          <w:rStyle w:val="Emphasis"/>
          <w:rFonts w:ascii="Comic Sans MS" w:hAnsi="Comic Sans MS"/>
        </w:rPr>
        <w:t xml:space="preserve"> part of the </w:t>
      </w:r>
      <w:r w:rsidRPr="00C3171F">
        <w:rPr>
          <w:rStyle w:val="Emphasis"/>
          <w:rFonts w:ascii="Comic Sans MS" w:hAnsi="Comic Sans MS"/>
          <w:highlight w:val="green"/>
        </w:rPr>
        <w:t>real world</w:t>
      </w:r>
      <w:r w:rsidRPr="00C3171F">
        <w:rPr>
          <w:rStyle w:val="Emphasis"/>
          <w:rFonts w:ascii="Comic Sans MS" w:hAnsi="Comic Sans MS"/>
        </w:rPr>
        <w:t xml:space="preserve"> that it purports to cover.</w:t>
      </w:r>
      <w:r w:rsidRPr="00C3171F">
        <w:rPr>
          <w:rFonts w:ascii="Comic Sans MS" w:hAnsi="Comic Sans MS"/>
          <w:sz w:val="12"/>
        </w:rPr>
        <w:t xml:space="preserve"> Consider, in contrast, the way in which a naturalized care ethics is theorized. </w:t>
      </w:r>
      <w:r w:rsidRPr="00C3171F">
        <w:rPr>
          <w:rFonts w:ascii="Comic Sans MS" w:hAnsi="Comic Sans MS"/>
          <w:u w:val="single"/>
        </w:rPr>
        <w:t xml:space="preserve">The practice of caring requires attention to the actual condition of the individuals who need care. </w:t>
      </w:r>
      <w:r w:rsidRPr="00C3171F">
        <w:rPr>
          <w:rStyle w:val="Emphasis"/>
          <w:rFonts w:ascii="Comic Sans MS" w:hAnsi="Comic Sans MS"/>
        </w:rPr>
        <w:t xml:space="preserve">Broad </w:t>
      </w:r>
      <w:r w:rsidRPr="00C3171F">
        <w:rPr>
          <w:rStyle w:val="Emphasis"/>
          <w:rFonts w:ascii="Comic Sans MS" w:hAnsi="Comic Sans MS"/>
          <w:highlight w:val="green"/>
        </w:rPr>
        <w:t>generalizations</w:t>
      </w:r>
      <w:r w:rsidRPr="00C3171F">
        <w:rPr>
          <w:rStyle w:val="Emphasis"/>
          <w:rFonts w:ascii="Comic Sans MS" w:hAnsi="Comic Sans MS"/>
        </w:rPr>
        <w:t xml:space="preserve"> and presumptions—</w:t>
      </w:r>
      <w:r w:rsidRPr="00C3171F">
        <w:rPr>
          <w:rStyle w:val="Emphasis"/>
          <w:rFonts w:ascii="Comic Sans MS" w:hAnsi="Comic Sans MS"/>
          <w:highlight w:val="green"/>
        </w:rPr>
        <w:t>such as ‘the</w:t>
      </w:r>
      <w:r w:rsidRPr="00C3171F">
        <w:rPr>
          <w:rStyle w:val="Emphasis"/>
          <w:rFonts w:ascii="Comic Sans MS" w:hAnsi="Comic Sans MS"/>
        </w:rPr>
        <w:t xml:space="preserve"> severely </w:t>
      </w:r>
      <w:r w:rsidRPr="00C3171F">
        <w:rPr>
          <w:rStyle w:val="Emphasis"/>
          <w:rFonts w:ascii="Comic Sans MS" w:hAnsi="Comic Sans MS"/>
          <w:highlight w:val="green"/>
        </w:rPr>
        <w:t>mentally retarded [disabled] cannot have</w:t>
      </w:r>
      <w:r w:rsidRPr="00C3171F">
        <w:rPr>
          <w:rStyle w:val="Emphasis"/>
          <w:rFonts w:ascii="Comic Sans MS" w:hAnsi="Comic Sans MS"/>
        </w:rPr>
        <w:t xml:space="preserve"> aesthetic </w:t>
      </w:r>
      <w:r w:rsidRPr="00C3171F">
        <w:rPr>
          <w:rStyle w:val="Emphasis"/>
          <w:rFonts w:ascii="Comic Sans MS" w:hAnsi="Comic Sans MS"/>
          <w:highlight w:val="green"/>
        </w:rPr>
        <w:t>experiences’</w:t>
      </w:r>
      <w:r w:rsidRPr="00C3171F">
        <w:rPr>
          <w:rStyle w:val="Emphasis"/>
          <w:rFonts w:ascii="Comic Sans MS" w:hAnsi="Comic Sans MS"/>
        </w:rPr>
        <w:t>—cannot be the basis of good care</w:t>
      </w:r>
      <w:r w:rsidRPr="00C3171F">
        <w:rPr>
          <w:rFonts w:ascii="Comic Sans MS" w:hAnsi="Comic Sans MS"/>
          <w:u w:val="single"/>
        </w:rPr>
        <w:t xml:space="preserve"> for the severely mentally retarded [disabled], </w:t>
      </w:r>
      <w:r w:rsidRPr="00C3171F">
        <w:rPr>
          <w:rStyle w:val="Emphasis"/>
          <w:rFonts w:ascii="Comic Sans MS" w:hAnsi="Comic Sans MS"/>
          <w:highlight w:val="green"/>
        </w:rPr>
        <w:t>since</w:t>
      </w:r>
      <w:r w:rsidRPr="00C3171F">
        <w:rPr>
          <w:rStyle w:val="Emphasis"/>
          <w:rFonts w:ascii="Comic Sans MS" w:hAnsi="Comic Sans MS"/>
        </w:rPr>
        <w:t xml:space="preserve"> the principal source of </w:t>
      </w:r>
      <w:r w:rsidRPr="00C3171F">
        <w:rPr>
          <w:rStyle w:val="Emphasis"/>
          <w:rFonts w:ascii="Comic Sans MS" w:hAnsi="Comic Sans MS"/>
          <w:highlight w:val="green"/>
        </w:rPr>
        <w:t>joy for</w:t>
      </w:r>
      <w:r w:rsidRPr="00C3171F">
        <w:rPr>
          <w:rStyle w:val="Emphasis"/>
          <w:rFonts w:ascii="Comic Sans MS" w:hAnsi="Comic Sans MS"/>
        </w:rPr>
        <w:t xml:space="preserve"> many </w:t>
      </w:r>
      <w:r w:rsidRPr="00C3171F">
        <w:rPr>
          <w:rStyle w:val="Emphasis"/>
          <w:rFonts w:ascii="Comic Sans MS" w:hAnsi="Comic Sans MS"/>
          <w:highlight w:val="green"/>
        </w:rPr>
        <w:t>people with</w:t>
      </w:r>
      <w:r w:rsidRPr="00C3171F">
        <w:rPr>
          <w:rStyle w:val="Emphasis"/>
          <w:rFonts w:ascii="Comic Sans MS" w:hAnsi="Comic Sans MS"/>
        </w:rPr>
        <w:t xml:space="preserve"> cognitive </w:t>
      </w:r>
      <w:r w:rsidRPr="00C3171F">
        <w:rPr>
          <w:rStyle w:val="Emphasis"/>
          <w:rFonts w:ascii="Comic Sans MS" w:hAnsi="Comic Sans MS"/>
          <w:highlight w:val="green"/>
        </w:rPr>
        <w:t>impairments derives from</w:t>
      </w:r>
      <w:r w:rsidRPr="00C3171F">
        <w:rPr>
          <w:rStyle w:val="Emphasis"/>
          <w:rFonts w:ascii="Comic Sans MS" w:hAnsi="Comic Sans MS"/>
        </w:rPr>
        <w:t xml:space="preserve"> aesthetic </w:t>
      </w:r>
      <w:r w:rsidRPr="00C3171F">
        <w:rPr>
          <w:rStyle w:val="Emphasis"/>
          <w:rFonts w:ascii="Comic Sans MS" w:hAnsi="Comic Sans MS"/>
          <w:highlight w:val="green"/>
        </w:rPr>
        <w:t>experiences.</w:t>
      </w:r>
      <w:r w:rsidRPr="00C3171F">
        <w:rPr>
          <w:rFonts w:ascii="Comic Sans MS" w:hAnsi="Comic Sans MS"/>
          <w:sz w:val="12"/>
        </w:rPr>
        <w:t xml:space="preserve"> A </w:t>
      </w:r>
      <w:proofErr w:type="spellStart"/>
      <w:r w:rsidRPr="00C3171F">
        <w:rPr>
          <w:rFonts w:ascii="Comic Sans MS" w:hAnsi="Comic Sans MS"/>
          <w:sz w:val="12"/>
        </w:rPr>
        <w:t>carer</w:t>
      </w:r>
      <w:proofErr w:type="spellEnd"/>
      <w:r w:rsidRPr="00C3171F">
        <w:rPr>
          <w:rFonts w:ascii="Comic Sans MS" w:hAnsi="Comic Sans MS"/>
          <w:sz w:val="12"/>
        </w:rPr>
        <w:t xml:space="preserve"> intent on giving good care must reject stereotypes and be attentive to what and how the 142 E.F. </w:t>
      </w:r>
      <w:proofErr w:type="spellStart"/>
      <w:r w:rsidRPr="00C3171F">
        <w:rPr>
          <w:rFonts w:ascii="Comic Sans MS" w:hAnsi="Comic Sans MS"/>
          <w:sz w:val="12"/>
        </w:rPr>
        <w:t>Kittay</w:t>
      </w:r>
      <w:proofErr w:type="spellEnd"/>
      <w:r w:rsidRPr="00C3171F">
        <w:rPr>
          <w:rFonts w:ascii="Comic Sans MS" w:hAnsi="Comic Sans MS"/>
          <w:sz w:val="12"/>
        </w:rPr>
        <w:t xml:space="preserve"> person in front of her responds. (</w:t>
      </w:r>
      <w:proofErr w:type="gramStart"/>
      <w:r w:rsidRPr="00C3171F">
        <w:rPr>
          <w:rFonts w:ascii="Comic Sans MS" w:hAnsi="Comic Sans MS"/>
          <w:sz w:val="12"/>
        </w:rPr>
        <w:t>Certainly</w:t>
      </w:r>
      <w:proofErr w:type="gramEnd"/>
      <w:r w:rsidRPr="00C3171F">
        <w:rPr>
          <w:rFonts w:ascii="Comic Sans MS" w:hAnsi="Comic Sans MS"/>
          <w:sz w:val="12"/>
        </w:rPr>
        <w:t xml:space="preserve"> this no less true of health care situations, although practical pressures result in a considerable relaxation of this demand of care.) </w:t>
      </w:r>
      <w:r w:rsidRPr="00C3171F">
        <w:rPr>
          <w:rStyle w:val="Emphasis"/>
          <w:rFonts w:ascii="Comic Sans MS" w:hAnsi="Comic Sans MS"/>
          <w:highlight w:val="green"/>
        </w:rPr>
        <w:t>A care ethic</w:t>
      </w:r>
      <w:r w:rsidRPr="00C3171F">
        <w:rPr>
          <w:rStyle w:val="Emphasis"/>
          <w:rFonts w:ascii="Comic Sans MS" w:hAnsi="Comic Sans MS"/>
        </w:rPr>
        <w:t xml:space="preserve"> thus </w:t>
      </w:r>
      <w:r w:rsidRPr="00C3171F">
        <w:rPr>
          <w:rStyle w:val="Emphasis"/>
          <w:rFonts w:ascii="Comic Sans MS" w:hAnsi="Comic Sans MS"/>
          <w:highlight w:val="green"/>
        </w:rPr>
        <w:t>expresses</w:t>
      </w:r>
      <w:r w:rsidRPr="00C3171F">
        <w:rPr>
          <w:rStyle w:val="Emphasis"/>
          <w:rFonts w:ascii="Comic Sans MS" w:hAnsi="Comic Sans MS"/>
        </w:rPr>
        <w:t xml:space="preserve"> the central </w:t>
      </w:r>
      <w:r w:rsidRPr="00C3171F">
        <w:rPr>
          <w:rStyle w:val="Emphasis"/>
          <w:rFonts w:ascii="Comic Sans MS" w:hAnsi="Comic Sans MS"/>
          <w:highlight w:val="green"/>
        </w:rPr>
        <w:t>values</w:t>
      </w:r>
      <w:r w:rsidRPr="00C3171F">
        <w:rPr>
          <w:rStyle w:val="Emphasis"/>
          <w:rFonts w:ascii="Comic Sans MS" w:hAnsi="Comic Sans MS"/>
        </w:rPr>
        <w:t xml:space="preserve"> of attentiveness and responsiveness </w:t>
      </w:r>
      <w:r w:rsidRPr="00C3171F">
        <w:rPr>
          <w:rStyle w:val="Emphasis"/>
          <w:rFonts w:ascii="Comic Sans MS" w:hAnsi="Comic Sans MS"/>
          <w:highlight w:val="green"/>
        </w:rPr>
        <w:t>to</w:t>
      </w:r>
      <w:r w:rsidRPr="00C3171F">
        <w:rPr>
          <w:rStyle w:val="Emphasis"/>
          <w:rFonts w:ascii="Comic Sans MS" w:hAnsi="Comic Sans MS"/>
        </w:rPr>
        <w:t xml:space="preserve"> actual </w:t>
      </w:r>
      <w:r w:rsidRPr="00C3171F">
        <w:rPr>
          <w:rStyle w:val="Emphasis"/>
          <w:rFonts w:ascii="Comic Sans MS" w:hAnsi="Comic Sans MS"/>
          <w:highlight w:val="green"/>
        </w:rPr>
        <w:t>conditions</w:t>
      </w:r>
      <w:r w:rsidRPr="00C3171F">
        <w:rPr>
          <w:rFonts w:ascii="Comic Sans MS" w:hAnsi="Comic Sans MS"/>
          <w:u w:val="single"/>
        </w:rPr>
        <w:t xml:space="preserve">, and with that the responsibility to make oneself knowledgeable about the facts on the ground. That is to say, it values epistemic responsibility of the sort that I discuss above. Not only do we need to be responsible and </w:t>
      </w:r>
      <w:proofErr w:type="gramStart"/>
      <w:r w:rsidRPr="00C3171F">
        <w:rPr>
          <w:rFonts w:ascii="Comic Sans MS" w:hAnsi="Comic Sans MS"/>
          <w:u w:val="single"/>
        </w:rPr>
        <w:t>insure</w:t>
      </w:r>
      <w:proofErr w:type="gramEnd"/>
      <w:r w:rsidRPr="00C3171F">
        <w:rPr>
          <w:rFonts w:ascii="Comic Sans MS" w:hAnsi="Comic Sans MS"/>
          <w:u w:val="single"/>
        </w:rPr>
        <w:t xml:space="preserve"> that our philosophizing does not ignore salient empirical realities that are known, </w:t>
      </w:r>
      <w:r w:rsidRPr="00C3171F">
        <w:rPr>
          <w:rStyle w:val="Emphasis"/>
          <w:rFonts w:ascii="Comic Sans MS" w:hAnsi="Comic Sans MS"/>
        </w:rPr>
        <w:t>we have to be humble in the face of that which is as yet unknown</w:t>
      </w:r>
      <w:r w:rsidRPr="00C3171F">
        <w:rPr>
          <w:rFonts w:ascii="Comic Sans MS" w:hAnsi="Comic Sans MS"/>
          <w:u w:val="single"/>
        </w:rPr>
        <w:t xml:space="preserve"> (the third maxim).</w:t>
      </w:r>
      <w:r w:rsidRPr="00C3171F">
        <w:rPr>
          <w:rFonts w:ascii="Comic Sans MS" w:hAnsi="Comic Sans MS"/>
          <w:sz w:val="12"/>
        </w:rPr>
        <w:t xml:space="preserve"> It seems hardly necessary to remind philosophers of what Socrates taught, that the greatest wisdom is to know what one does not know. Yet </w:t>
      </w:r>
      <w:r w:rsidRPr="00C3171F">
        <w:rPr>
          <w:rStyle w:val="Emphasis"/>
          <w:rFonts w:ascii="Comic Sans MS" w:hAnsi="Comic Sans MS"/>
          <w:highlight w:val="green"/>
        </w:rPr>
        <w:t>idealized theorizing,</w:t>
      </w:r>
      <w:r w:rsidRPr="00C3171F">
        <w:rPr>
          <w:rStyle w:val="Emphasis"/>
          <w:rFonts w:ascii="Comic Sans MS" w:hAnsi="Comic Sans MS"/>
        </w:rPr>
        <w:t xml:space="preserve"> with its tendency to prefer clear lines of definition</w:t>
      </w:r>
      <w:r w:rsidRPr="00C3171F">
        <w:rPr>
          <w:rFonts w:ascii="Comic Sans MS" w:hAnsi="Comic Sans MS"/>
          <w:u w:val="single"/>
        </w:rPr>
        <w:t xml:space="preserve"> and opposition, </w:t>
      </w:r>
      <w:r w:rsidRPr="00C3171F">
        <w:rPr>
          <w:rStyle w:val="Emphasis"/>
          <w:rFonts w:ascii="Comic Sans MS" w:hAnsi="Comic Sans MS"/>
        </w:rPr>
        <w:t xml:space="preserve">makes it easy to </w:t>
      </w:r>
      <w:r w:rsidRPr="00C3171F">
        <w:rPr>
          <w:rStyle w:val="Emphasis"/>
          <w:rFonts w:ascii="Comic Sans MS" w:hAnsi="Comic Sans MS"/>
          <w:highlight w:val="green"/>
        </w:rPr>
        <w:t>forget</w:t>
      </w:r>
      <w:r w:rsidRPr="00C3171F">
        <w:rPr>
          <w:rStyle w:val="Emphasis"/>
          <w:rFonts w:ascii="Comic Sans MS" w:hAnsi="Comic Sans MS"/>
        </w:rPr>
        <w:t xml:space="preserve"> to keep a focus on knowing </w:t>
      </w:r>
      <w:r w:rsidRPr="00C3171F">
        <w:rPr>
          <w:rStyle w:val="Emphasis"/>
          <w:rFonts w:ascii="Comic Sans MS" w:hAnsi="Comic Sans MS"/>
          <w:highlight w:val="green"/>
        </w:rPr>
        <w:t>what we do not know</w:t>
      </w:r>
      <w:r w:rsidRPr="00C3171F">
        <w:rPr>
          <w:rStyle w:val="Emphasis"/>
          <w:rFonts w:ascii="Comic Sans MS" w:hAnsi="Comic Sans MS"/>
        </w:rPr>
        <w:t>. Humility in the face of ignorance also reflects a value,</w:t>
      </w:r>
      <w:r w:rsidRPr="00C3171F">
        <w:rPr>
          <w:rFonts w:ascii="Comic Sans MS" w:hAnsi="Comic Sans MS"/>
          <w:u w:val="single"/>
        </w:rPr>
        <w:t xml:space="preserve"> one might say a necessary </w:t>
      </w:r>
      <w:r w:rsidRPr="00C3171F">
        <w:rPr>
          <w:rFonts w:ascii="Comic Sans MS" w:hAnsi="Comic Sans MS"/>
          <w:u w:val="single"/>
        </w:rPr>
        <w:lastRenderedPageBreak/>
        <w:t>virtue, in the practice of caring. When we presume to know what we don’t know we are likely to fail in truly meeting the needs of the one for whom we care</w:t>
      </w:r>
      <w:r w:rsidRPr="00C3171F">
        <w:rPr>
          <w:rFonts w:ascii="Comic Sans MS" w:hAnsi="Comic Sans MS"/>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C3171F">
        <w:rPr>
          <w:rStyle w:val="Emphasis"/>
          <w:rFonts w:ascii="Comic Sans MS" w:hAnsi="Comic Sans MS"/>
          <w:highlight w:val="green"/>
        </w:rPr>
        <w:t>This elevates</w:t>
      </w:r>
      <w:r w:rsidRPr="00C3171F">
        <w:rPr>
          <w:rStyle w:val="Emphasis"/>
          <w:rFonts w:ascii="Comic Sans MS" w:hAnsi="Comic Sans MS"/>
        </w:rPr>
        <w:t xml:space="preserve"> the avoidance of an </w:t>
      </w:r>
      <w:r w:rsidRPr="00C3171F">
        <w:rPr>
          <w:rStyle w:val="Emphasis"/>
          <w:rFonts w:ascii="Comic Sans MS" w:hAnsi="Comic Sans MS"/>
          <w:highlight w:val="green"/>
        </w:rPr>
        <w:t>arrogance of imposing one’s</w:t>
      </w:r>
      <w:r w:rsidRPr="00C3171F">
        <w:rPr>
          <w:rStyle w:val="Emphasis"/>
          <w:rFonts w:ascii="Comic Sans MS" w:hAnsi="Comic Sans MS"/>
        </w:rPr>
        <w:t xml:space="preserve"> own </w:t>
      </w:r>
      <w:r w:rsidRPr="00C3171F">
        <w:rPr>
          <w:rStyle w:val="Emphasis"/>
          <w:rFonts w:ascii="Comic Sans MS" w:hAnsi="Comic Sans MS"/>
          <w:highlight w:val="green"/>
        </w:rPr>
        <w:t>values as</w:t>
      </w:r>
      <w:r w:rsidRPr="00C3171F">
        <w:rPr>
          <w:rStyle w:val="Emphasis"/>
          <w:rFonts w:ascii="Comic Sans MS" w:hAnsi="Comic Sans MS"/>
        </w:rPr>
        <w:t xml:space="preserve"> the </w:t>
      </w:r>
      <w:r w:rsidRPr="00C3171F">
        <w:rPr>
          <w:rStyle w:val="Emphasis"/>
          <w:rFonts w:ascii="Comic Sans MS" w:hAnsi="Comic Sans MS"/>
          <w:highlight w:val="green"/>
        </w:rPr>
        <w:t>true</w:t>
      </w:r>
      <w:r w:rsidRPr="00C3171F">
        <w:rPr>
          <w:rStyle w:val="Emphasis"/>
          <w:rFonts w:ascii="Comic Sans MS" w:hAnsi="Comic Sans MS"/>
        </w:rPr>
        <w:t xml:space="preserve"> and sole values to a central precept of contemporary philosophy.</w:t>
      </w:r>
      <w:r w:rsidRPr="00C3171F">
        <w:rPr>
          <w:rFonts w:ascii="Comic Sans MS" w:hAnsi="Comic Sans MS"/>
          <w:u w:val="single"/>
        </w:rPr>
        <w:t xml:space="preserve"> Reasonable value pluralism (as distinguished from value relativism, where anything goes) is, if you will, the received view. But philosophers frequently neglect this very maxim by presuming the overriding value of reason</w:t>
      </w:r>
      <w:r w:rsidRPr="00C3171F">
        <w:rPr>
          <w:rFonts w:ascii="Comic Sans MS" w:hAnsi="Comic Sans MS"/>
          <w:sz w:val="12"/>
        </w:rPr>
        <w:t xml:space="preserve">. An antidote for such presumption is found in the very practice of care. Many who need care are not in a position to exercise their rational functioning (to whatever degree they possess it). Yet for the </w:t>
      </w:r>
      <w:proofErr w:type="spellStart"/>
      <w:r w:rsidRPr="00C3171F">
        <w:rPr>
          <w:rFonts w:ascii="Comic Sans MS" w:hAnsi="Comic Sans MS"/>
          <w:sz w:val="12"/>
        </w:rPr>
        <w:t>carer</w:t>
      </w:r>
      <w:proofErr w:type="spellEnd"/>
      <w:r w:rsidRPr="00C3171F">
        <w:rPr>
          <w:rFonts w:ascii="Comic Sans MS" w:hAnsi="Comic Sans MS"/>
          <w:sz w:val="12"/>
        </w:rPr>
        <w:t xml:space="preserve"> who does good care the value of, and respect owed, the person is never in doubt. </w:t>
      </w:r>
      <w:r w:rsidRPr="00C3171F">
        <w:rPr>
          <w:rStyle w:val="Emphasis"/>
          <w:rFonts w:ascii="Comic Sans MS" w:hAnsi="Comic Sans MS"/>
        </w:rPr>
        <w:t xml:space="preserve">The very act of </w:t>
      </w:r>
      <w:r w:rsidRPr="00C3171F">
        <w:rPr>
          <w:rStyle w:val="Emphasis"/>
          <w:rFonts w:ascii="Comic Sans MS" w:hAnsi="Comic Sans MS"/>
          <w:highlight w:val="green"/>
        </w:rPr>
        <w:t>care</w:t>
      </w:r>
      <w:r w:rsidRPr="00C3171F">
        <w:rPr>
          <w:rFonts w:ascii="Comic Sans MS" w:hAnsi="Comic Sans MS"/>
          <w:sz w:val="12"/>
        </w:rPr>
        <w:t xml:space="preserve"> (when it is good care and not a merely perfunctory carrying out of assigned duties) </w:t>
      </w:r>
      <w:r w:rsidRPr="00C3171F">
        <w:rPr>
          <w:rStyle w:val="Emphasis"/>
          <w:rFonts w:ascii="Comic Sans MS" w:hAnsi="Comic Sans MS"/>
          <w:highlight w:val="green"/>
        </w:rPr>
        <w:t>attests</w:t>
      </w:r>
      <w:r w:rsidRPr="00C3171F">
        <w:rPr>
          <w:rStyle w:val="Emphasis"/>
          <w:rFonts w:ascii="Comic Sans MS" w:hAnsi="Comic Sans MS"/>
        </w:rPr>
        <w:t xml:space="preserve"> to the </w:t>
      </w:r>
      <w:r w:rsidRPr="00C3171F">
        <w:rPr>
          <w:rStyle w:val="Emphasis"/>
          <w:rFonts w:ascii="Comic Sans MS" w:hAnsi="Comic Sans MS"/>
          <w:highlight w:val="green"/>
        </w:rPr>
        <w:t>value</w:t>
      </w:r>
      <w:r w:rsidRPr="00C3171F">
        <w:rPr>
          <w:rStyle w:val="Emphasis"/>
          <w:rFonts w:ascii="Comic Sans MS" w:hAnsi="Comic Sans MS"/>
        </w:rPr>
        <w:t xml:space="preserve"> we place </w:t>
      </w:r>
      <w:r w:rsidRPr="00C3171F">
        <w:rPr>
          <w:rStyle w:val="Emphasis"/>
          <w:rFonts w:ascii="Comic Sans MS" w:hAnsi="Comic Sans MS"/>
          <w:highlight w:val="green"/>
        </w:rPr>
        <w:t>on the</w:t>
      </w:r>
      <w:r w:rsidRPr="00C3171F">
        <w:rPr>
          <w:rStyle w:val="Emphasis"/>
          <w:rFonts w:ascii="Comic Sans MS" w:hAnsi="Comic Sans MS"/>
        </w:rPr>
        <w:t xml:space="preserve"> person’s </w:t>
      </w:r>
      <w:r w:rsidRPr="00C3171F">
        <w:rPr>
          <w:rStyle w:val="Emphasis"/>
          <w:rFonts w:ascii="Comic Sans MS" w:hAnsi="Comic Sans MS"/>
          <w:highlight w:val="green"/>
        </w:rPr>
        <w:t>life</w:t>
      </w:r>
      <w:r w:rsidRPr="00C3171F">
        <w:rPr>
          <w:rFonts w:ascii="Comic Sans MS" w:hAnsi="Comic Sans MS"/>
          <w:u w:val="single"/>
        </w:rPr>
        <w:t xml:space="preserve"> and well-being whether or not they are capable </w:t>
      </w:r>
      <w:r w:rsidRPr="00C3171F">
        <w:rPr>
          <w:rStyle w:val="Emphasis"/>
          <w:rFonts w:ascii="Comic Sans MS" w:hAnsi="Comic Sans MS"/>
          <w:highlight w:val="green"/>
        </w:rPr>
        <w:t>of</w:t>
      </w:r>
      <w:r w:rsidRPr="00C3171F">
        <w:rPr>
          <w:rStyle w:val="Emphasis"/>
          <w:rFonts w:ascii="Comic Sans MS" w:hAnsi="Comic Sans MS"/>
        </w:rPr>
        <w:t xml:space="preserve"> rational </w:t>
      </w:r>
      <w:r w:rsidRPr="00C3171F">
        <w:rPr>
          <w:rStyle w:val="Emphasis"/>
          <w:rFonts w:ascii="Comic Sans MS" w:hAnsi="Comic Sans MS"/>
          <w:highlight w:val="green"/>
        </w:rPr>
        <w:t>deliberation.</w:t>
      </w:r>
      <w:r w:rsidRPr="00C3171F">
        <w:rPr>
          <w:rFonts w:ascii="Comic Sans MS" w:hAnsi="Comic Sans MS"/>
          <w:u w:val="single"/>
        </w:rPr>
        <w:t xml:space="preserve"> Caring for one who is seriously dependent on our ministrations can, however, tempt one to presume to know what is good for another and what is of value</w:t>
      </w:r>
      <w:r w:rsidRPr="00C3171F">
        <w:rPr>
          <w:rFonts w:ascii="Comic Sans MS" w:hAnsi="Comic Sans MS"/>
          <w:sz w:val="12"/>
        </w:rPr>
        <w:t xml:space="preserve">. It can tempt us to think that we can (or even should) impose our own view on the other. However, such caring, I maintain, is not respectful caring, caring </w:t>
      </w:r>
      <w:proofErr w:type="gramStart"/>
      <w:r w:rsidRPr="00C3171F">
        <w:rPr>
          <w:rFonts w:ascii="Comic Sans MS" w:hAnsi="Comic Sans MS"/>
          <w:sz w:val="12"/>
        </w:rPr>
        <w:t>that respects</w:t>
      </w:r>
      <w:proofErr w:type="gramEnd"/>
      <w:r w:rsidRPr="00C3171F">
        <w:rPr>
          <w:rFonts w:ascii="Comic Sans MS" w:hAnsi="Comic Sans MS"/>
          <w:sz w:val="12"/>
        </w:rPr>
        <w:t xml:space="preserve"> another’s agency. Thus, I believe, </w:t>
      </w:r>
      <w:r w:rsidRPr="00C3171F">
        <w:rPr>
          <w:rStyle w:val="Emphasis"/>
          <w:rFonts w:ascii="Comic Sans MS" w:hAnsi="Comic Sans MS"/>
        </w:rPr>
        <w:t>best practices of care equally demand that we do not presume that what we value is the only thing that is valuable.</w:t>
      </w:r>
      <w:r w:rsidRPr="00C3171F">
        <w:rPr>
          <w:rFonts w:ascii="Comic Sans MS" w:hAnsi="Comic Sans MS"/>
          <w:sz w:val="12"/>
        </w:rPr>
        <w:t xml:space="preserve">21 Finally, there is the issue of accountability, the final maxim. Most practices require some accountability. </w:t>
      </w:r>
      <w:r w:rsidRPr="00C3171F">
        <w:rPr>
          <w:rStyle w:val="Emphasis"/>
          <w:rFonts w:ascii="Comic Sans MS" w:hAnsi="Comic Sans MS"/>
        </w:rPr>
        <w:t xml:space="preserve">The need for </w:t>
      </w:r>
      <w:r w:rsidRPr="00C3171F">
        <w:rPr>
          <w:rStyle w:val="Emphasis"/>
          <w:rFonts w:ascii="Comic Sans MS" w:hAnsi="Comic Sans MS"/>
          <w:highlight w:val="green"/>
        </w:rPr>
        <w:t>accountability is inherent</w:t>
      </w:r>
      <w:r w:rsidRPr="00C3171F">
        <w:rPr>
          <w:rFonts w:ascii="Comic Sans MS" w:hAnsi="Comic Sans MS"/>
          <w:u w:val="single"/>
        </w:rPr>
        <w:t xml:space="preserve"> in any practice, for </w:t>
      </w:r>
      <w:r w:rsidRPr="00C3171F">
        <w:rPr>
          <w:rStyle w:val="Emphasis"/>
          <w:rFonts w:ascii="Comic Sans MS" w:hAnsi="Comic Sans MS"/>
          <w:highlight w:val="green"/>
        </w:rPr>
        <w:t>without it, one cannot guarantee a consistency</w:t>
      </w:r>
      <w:r w:rsidRPr="00C3171F">
        <w:rPr>
          <w:rStyle w:val="Emphasis"/>
          <w:rFonts w:ascii="Comic Sans MS" w:hAnsi="Comic Sans MS"/>
        </w:rPr>
        <w:t xml:space="preserve"> of standards.</w:t>
      </w:r>
      <w:r w:rsidRPr="00C3171F">
        <w:rPr>
          <w:rFonts w:ascii="Comic Sans MS" w:hAnsi="Comic Sans MS"/>
          <w:u w:val="single"/>
        </w:rPr>
        <w:t xml:space="preserve"> This is evident in practices of care. Parents are held accountable for their children’s actions when harmful actions were foreseeable and preventable</w:t>
      </w:r>
      <w:r w:rsidRPr="00C3171F">
        <w:rPr>
          <w:rFonts w:ascii="Comic Sans MS" w:hAnsi="Comic Sans MS"/>
          <w:sz w:val="12"/>
        </w:rPr>
        <w:t xml:space="preserve">. In medical practice, physicians similarly must be held accountable for foreseeable consequences. Any ethic of care must include the importance of being accountable for what we do. </w:t>
      </w:r>
      <w:r w:rsidRPr="00C3171F">
        <w:rPr>
          <w:rStyle w:val="Emphasis"/>
          <w:rFonts w:ascii="Comic Sans MS" w:hAnsi="Comic Sans MS"/>
          <w:highlight w:val="green"/>
        </w:rPr>
        <w:t>Yet</w:t>
      </w:r>
      <w:r w:rsidRPr="00C3171F">
        <w:rPr>
          <w:rStyle w:val="Emphasis"/>
          <w:rFonts w:ascii="Comic Sans MS" w:hAnsi="Comic Sans MS"/>
        </w:rPr>
        <w:t>, philosophical practice has been strangely inattentive to the importance of accountability.</w:t>
      </w:r>
      <w:r w:rsidRPr="00C3171F">
        <w:rPr>
          <w:rFonts w:ascii="Comic Sans MS" w:hAnsi="Comic Sans MS"/>
          <w:u w:val="single"/>
        </w:rPr>
        <w:t xml:space="preserve"> In </w:t>
      </w:r>
      <w:proofErr w:type="gramStart"/>
      <w:r w:rsidRPr="00C3171F">
        <w:rPr>
          <w:rFonts w:ascii="Comic Sans MS" w:hAnsi="Comic Sans MS"/>
          <w:u w:val="single"/>
        </w:rPr>
        <w:t xml:space="preserve">this </w:t>
      </w:r>
      <w:r w:rsidRPr="00C3171F">
        <w:rPr>
          <w:rStyle w:val="Emphasis"/>
          <w:rFonts w:ascii="Comic Sans MS" w:hAnsi="Comic Sans MS"/>
          <w:highlight w:val="green"/>
        </w:rPr>
        <w:t>philosophers</w:t>
      </w:r>
      <w:proofErr w:type="gramEnd"/>
      <w:r w:rsidRPr="00C3171F">
        <w:rPr>
          <w:rStyle w:val="Emphasis"/>
          <w:rFonts w:ascii="Comic Sans MS" w:hAnsi="Comic Sans MS"/>
        </w:rPr>
        <w:t xml:space="preserve"> appear to </w:t>
      </w:r>
      <w:r w:rsidRPr="00C3171F">
        <w:rPr>
          <w:rStyle w:val="Emphasis"/>
          <w:rFonts w:ascii="Comic Sans MS" w:hAnsi="Comic Sans MS"/>
          <w:highlight w:val="green"/>
        </w:rPr>
        <w:t>take</w:t>
      </w:r>
      <w:r w:rsidRPr="00C3171F">
        <w:rPr>
          <w:rStyle w:val="Emphasis"/>
          <w:rFonts w:ascii="Comic Sans MS" w:hAnsi="Comic Sans MS"/>
        </w:rPr>
        <w:t xml:space="preserve"> their </w:t>
      </w:r>
      <w:r w:rsidRPr="00C3171F">
        <w:rPr>
          <w:rStyle w:val="Emphasis"/>
          <w:rFonts w:ascii="Comic Sans MS" w:hAnsi="Comic Sans MS"/>
          <w:highlight w:val="green"/>
        </w:rPr>
        <w:t>cue</w:t>
      </w:r>
      <w:r w:rsidRPr="00C3171F">
        <w:rPr>
          <w:rStyle w:val="Emphasis"/>
          <w:rFonts w:ascii="Comic Sans MS" w:hAnsi="Comic Sans MS"/>
        </w:rPr>
        <w:t xml:space="preserve"> from theoretical science,</w:t>
      </w:r>
      <w:r w:rsidRPr="00C3171F">
        <w:rPr>
          <w:rFonts w:ascii="Comic Sans MS" w:hAnsi="Comic Sans MS"/>
          <w:u w:val="single"/>
        </w:rPr>
        <w:t xml:space="preserve"> 8 The Ethics of Philosophizing 143 in </w:t>
      </w:r>
      <w:r w:rsidRPr="00C3171F">
        <w:rPr>
          <w:rStyle w:val="Emphasis"/>
          <w:rFonts w:ascii="Comic Sans MS" w:hAnsi="Comic Sans MS"/>
        </w:rPr>
        <w:t xml:space="preserve">which practitioners claim </w:t>
      </w:r>
      <w:r w:rsidRPr="00C3171F">
        <w:rPr>
          <w:rStyle w:val="Emphasis"/>
          <w:rFonts w:ascii="Comic Sans MS" w:hAnsi="Comic Sans MS"/>
          <w:highlight w:val="green"/>
        </w:rPr>
        <w:t>that</w:t>
      </w:r>
      <w:r w:rsidRPr="00C3171F">
        <w:rPr>
          <w:rStyle w:val="Emphasis"/>
          <w:rFonts w:ascii="Comic Sans MS" w:hAnsi="Comic Sans MS"/>
        </w:rPr>
        <w:t xml:space="preserve"> they </w:t>
      </w:r>
      <w:r w:rsidRPr="00C3171F">
        <w:rPr>
          <w:rStyle w:val="Emphasis"/>
          <w:rFonts w:ascii="Comic Sans MS" w:hAnsi="Comic Sans MS"/>
          <w:highlight w:val="green"/>
        </w:rPr>
        <w:t>are</w:t>
      </w:r>
      <w:r w:rsidRPr="00C3171F">
        <w:rPr>
          <w:rStyle w:val="Emphasis"/>
          <w:rFonts w:ascii="Comic Sans MS" w:hAnsi="Comic Sans MS"/>
        </w:rPr>
        <w:t xml:space="preserve"> only </w:t>
      </w:r>
      <w:r w:rsidRPr="00C3171F">
        <w:rPr>
          <w:rStyle w:val="Emphasis"/>
          <w:rFonts w:ascii="Comic Sans MS" w:hAnsi="Comic Sans MS"/>
          <w:highlight w:val="green"/>
        </w:rPr>
        <w:t>after the truth</w:t>
      </w:r>
      <w:r w:rsidRPr="00C3171F">
        <w:rPr>
          <w:rFonts w:ascii="Comic Sans MS" w:hAnsi="Comic Sans MS"/>
          <w:u w:val="single"/>
        </w:rPr>
        <w:t>, and if others use their discoveries in a harmful fashion, that is not the pure scientist’s concern</w:t>
      </w:r>
      <w:r w:rsidRPr="00C3171F">
        <w:rPr>
          <w:rStyle w:val="StyleUnderline"/>
          <w:rFonts w:ascii="Comic Sans MS" w:hAnsi="Comic Sans MS"/>
        </w:rPr>
        <w:t>.</w:t>
      </w:r>
    </w:p>
    <w:p w14:paraId="3CB15D2A" w14:textId="77777777" w:rsidR="00D779E9" w:rsidRPr="00C3171F" w:rsidRDefault="00D779E9" w:rsidP="00D779E9">
      <w:pPr>
        <w:pStyle w:val="Heading4"/>
        <w:spacing w:line="276" w:lineRule="auto"/>
        <w:rPr>
          <w:rFonts w:ascii="Comic Sans MS" w:hAnsi="Comic Sans MS" w:cs="Times New Roman"/>
          <w:color w:val="000000" w:themeColor="text1"/>
        </w:rPr>
      </w:pPr>
      <w:r w:rsidRPr="00C3171F">
        <w:rPr>
          <w:rFonts w:ascii="Comic Sans MS" w:hAnsi="Comic Sans MS" w:cs="Times New Roman"/>
          <w:color w:val="000000" w:themeColor="text1"/>
        </w:rPr>
        <w:t xml:space="preserve">The only ethical alternative is to affirm </w:t>
      </w:r>
      <w:proofErr w:type="spellStart"/>
      <w:r w:rsidRPr="00C3171F">
        <w:rPr>
          <w:rFonts w:ascii="Comic Sans MS" w:hAnsi="Comic Sans MS" w:cs="Times New Roman"/>
          <w:color w:val="000000" w:themeColor="text1"/>
        </w:rPr>
        <w:t>crippessimism</w:t>
      </w:r>
      <w:proofErr w:type="spellEnd"/>
      <w:r w:rsidRPr="00C3171F">
        <w:rPr>
          <w:rFonts w:ascii="Comic Sans MS" w:hAnsi="Comic Sans MS" w:cs="Times New Roman"/>
          <w:color w:val="000000" w:themeColor="text1"/>
        </w:rPr>
        <w:t xml:space="preserve"> – only a refusal of the world can disrupt the current notion of optimism to validate the fragmented subject. </w:t>
      </w:r>
      <w:r w:rsidRPr="00C3171F">
        <w:rPr>
          <w:rFonts w:ascii="Comic Sans MS" w:hAnsi="Comic Sans MS" w:cs="Times New Roman"/>
        </w:rPr>
        <w:t>If we win their starting point is ableist they cannot weigh the consequences of it. Thus, the role of the ballot is to vote for the debater who best disrupts notions of progress within civil society.</w:t>
      </w:r>
    </w:p>
    <w:p w14:paraId="7B4FDA8A" w14:textId="77777777" w:rsidR="00D779E9" w:rsidRPr="00C3171F" w:rsidRDefault="00D779E9" w:rsidP="00D779E9">
      <w:pPr>
        <w:spacing w:line="276" w:lineRule="auto"/>
        <w:rPr>
          <w:rFonts w:ascii="Comic Sans MS" w:hAnsi="Comic Sans MS"/>
          <w:color w:val="000000" w:themeColor="text1"/>
        </w:rPr>
      </w:pPr>
      <w:proofErr w:type="spellStart"/>
      <w:r w:rsidRPr="00C3171F">
        <w:rPr>
          <w:rStyle w:val="Style13ptBold"/>
          <w:rFonts w:ascii="Comic Sans MS" w:hAnsi="Comic Sans MS"/>
          <w:color w:val="000000" w:themeColor="text1"/>
        </w:rPr>
        <w:t>Selck</w:t>
      </w:r>
      <w:proofErr w:type="spellEnd"/>
      <w:r w:rsidRPr="00C3171F">
        <w:rPr>
          <w:rStyle w:val="Style13ptBold"/>
          <w:rFonts w:ascii="Comic Sans MS" w:hAnsi="Comic Sans MS"/>
          <w:color w:val="000000" w:themeColor="text1"/>
        </w:rPr>
        <w:t xml:space="preserve"> 16</w:t>
      </w:r>
      <w:r w:rsidRPr="00C3171F">
        <w:rPr>
          <w:rFonts w:ascii="Comic Sans MS" w:hAnsi="Comic Sans MS"/>
          <w:color w:val="000000" w:themeColor="text1"/>
        </w:rPr>
        <w:t xml:space="preserve"> </w:t>
      </w:r>
      <w:r w:rsidRPr="00C3171F">
        <w:rPr>
          <w:rFonts w:ascii="Comic Sans MS" w:hAnsi="Comic Sans MS"/>
          <w:color w:val="000000" w:themeColor="text1"/>
          <w:sz w:val="16"/>
          <w:szCs w:val="16"/>
        </w:rPr>
        <w:t>[</w:t>
      </w:r>
      <w:proofErr w:type="spellStart"/>
      <w:r w:rsidRPr="00C3171F">
        <w:rPr>
          <w:rFonts w:ascii="Comic Sans MS" w:hAnsi="Comic Sans MS"/>
          <w:color w:val="000000" w:themeColor="text1"/>
          <w:sz w:val="16"/>
          <w:szCs w:val="16"/>
        </w:rPr>
        <w:t>Selck</w:t>
      </w:r>
      <w:proofErr w:type="spellEnd"/>
      <w:r w:rsidRPr="00C3171F">
        <w:rPr>
          <w:rFonts w:ascii="Comic Sans MS" w:hAnsi="Comic Sans MS"/>
          <w:color w:val="000000" w:themeColor="text1"/>
          <w:sz w:val="16"/>
          <w:szCs w:val="16"/>
        </w:rPr>
        <w:t>, Michael L. "Crip Pessimism: The Language of Dis/ability and the Culture that Isn't." (Jan 2016) // WHSRS and Lex VM]</w:t>
      </w:r>
      <w:r w:rsidRPr="00C3171F">
        <w:rPr>
          <w:rFonts w:ascii="Comic Sans MS" w:hAnsi="Comic Sans MS"/>
          <w:color w:val="000000" w:themeColor="text1"/>
        </w:rPr>
        <w:t xml:space="preserve"> </w:t>
      </w:r>
    </w:p>
    <w:p w14:paraId="417FC882" w14:textId="77777777" w:rsidR="00D779E9" w:rsidRPr="00C3171F" w:rsidRDefault="00D779E9" w:rsidP="00D779E9">
      <w:pPr>
        <w:rPr>
          <w:rStyle w:val="Emphasis"/>
          <w:rFonts w:ascii="Comic Sans MS" w:hAnsi="Comic Sans MS"/>
          <w:color w:val="000000" w:themeColor="text1"/>
          <w:szCs w:val="26"/>
        </w:rPr>
      </w:pPr>
      <w:r w:rsidRPr="00C3171F">
        <w:rPr>
          <w:rFonts w:ascii="Comic Sans MS" w:hAnsi="Comic Sans MS"/>
          <w:color w:val="000000" w:themeColor="text1"/>
          <w:sz w:val="12"/>
          <w:szCs w:val="26"/>
        </w:rPr>
        <w:t>“</w:t>
      </w:r>
      <w:r w:rsidRPr="00C3171F">
        <w:rPr>
          <w:rStyle w:val="Emphasis"/>
          <w:rFonts w:ascii="Comic Sans MS" w:hAnsi="Comic Sans MS"/>
          <w:color w:val="000000" w:themeColor="text1"/>
        </w:rPr>
        <w:t>The</w:t>
      </w:r>
      <w:r w:rsidRPr="00C3171F">
        <w:rPr>
          <w:rFonts w:ascii="Comic Sans MS" w:hAnsi="Comic Sans MS"/>
          <w:color w:val="000000" w:themeColor="text1"/>
          <w:sz w:val="12"/>
          <w:szCs w:val="26"/>
        </w:rPr>
        <w:t xml:space="preserve"> disabled are dying and with them </w:t>
      </w:r>
      <w:r w:rsidRPr="00C3171F">
        <w:rPr>
          <w:rStyle w:val="Emphasis"/>
          <w:rFonts w:ascii="Comic Sans MS" w:hAnsi="Comic Sans MS"/>
          <w:color w:val="000000" w:themeColor="text1"/>
        </w:rPr>
        <w:t>dis/abled culture is being eradicated</w:t>
      </w:r>
      <w:r w:rsidRPr="00C3171F">
        <w:rPr>
          <w:rFonts w:ascii="Comic Sans MS" w:hAnsi="Comic Sans MS"/>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C3171F">
        <w:rPr>
          <w:rFonts w:ascii="Comic Sans MS" w:hAnsi="Comic Sans MS"/>
          <w:color w:val="000000" w:themeColor="text1"/>
          <w:sz w:val="12"/>
          <w:szCs w:val="26"/>
        </w:rPr>
        <w:t>Siebers</w:t>
      </w:r>
      <w:proofErr w:type="spellEnd"/>
      <w:r w:rsidRPr="00C3171F">
        <w:rPr>
          <w:rFonts w:ascii="Comic Sans MS" w:hAnsi="Comic Sans MS"/>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C3171F">
        <w:rPr>
          <w:rStyle w:val="Emphasis"/>
          <w:rFonts w:ascii="Comic Sans MS" w:hAnsi="Comic Sans MS"/>
          <w:color w:val="000000" w:themeColor="text1"/>
          <w:highlight w:val="green"/>
        </w:rPr>
        <w:t>disability</w:t>
      </w:r>
      <w:r w:rsidRPr="00C3171F">
        <w:rPr>
          <w:rFonts w:ascii="Comic Sans MS" w:hAnsi="Comic Sans MS"/>
          <w:color w:val="000000" w:themeColor="text1"/>
          <w:sz w:val="12"/>
          <w:szCs w:val="26"/>
        </w:rPr>
        <w:t xml:space="preserve"> studies dialogue </w:t>
      </w:r>
      <w:r w:rsidRPr="00C3171F">
        <w:rPr>
          <w:rStyle w:val="Emphasis"/>
          <w:rFonts w:ascii="Comic Sans MS" w:hAnsi="Comic Sans MS"/>
          <w:color w:val="000000" w:themeColor="text1"/>
          <w:highlight w:val="green"/>
        </w:rPr>
        <w:t>is riddled with</w:t>
      </w:r>
      <w:r w:rsidRPr="00C3171F">
        <w:rPr>
          <w:rStyle w:val="Emphasis"/>
          <w:rFonts w:ascii="Comic Sans MS" w:hAnsi="Comic Sans MS"/>
          <w:color w:val="000000" w:themeColor="text1"/>
        </w:rPr>
        <w:t xml:space="preserve"> grief, anger, and </w:t>
      </w:r>
      <w:r w:rsidRPr="00C3171F">
        <w:rPr>
          <w:rStyle w:val="Emphasis"/>
          <w:rFonts w:ascii="Comic Sans MS" w:hAnsi="Comic Sans MS"/>
          <w:color w:val="000000" w:themeColor="text1"/>
          <w:highlight w:val="green"/>
        </w:rPr>
        <w:t>pain and</w:t>
      </w:r>
      <w:r w:rsidRPr="00C3171F">
        <w:rPr>
          <w:rStyle w:val="Emphasis"/>
          <w:rFonts w:ascii="Comic Sans MS" w:hAnsi="Comic Sans MS"/>
          <w:color w:val="000000" w:themeColor="text1"/>
        </w:rPr>
        <w:t xml:space="preserve"> it is as such that this project plots a course of disability research that </w:t>
      </w:r>
      <w:r w:rsidRPr="00C3171F">
        <w:rPr>
          <w:rStyle w:val="Emphasis"/>
          <w:rFonts w:ascii="Comic Sans MS" w:hAnsi="Comic Sans MS"/>
          <w:color w:val="000000" w:themeColor="text1"/>
          <w:highlight w:val="green"/>
        </w:rPr>
        <w:lastRenderedPageBreak/>
        <w:t>attempts to make a space free from</w:t>
      </w:r>
      <w:r w:rsidRPr="00C3171F">
        <w:rPr>
          <w:rStyle w:val="Emphasis"/>
          <w:rFonts w:ascii="Comic Sans MS" w:hAnsi="Comic Sans MS"/>
          <w:color w:val="000000" w:themeColor="text1"/>
        </w:rPr>
        <w:t xml:space="preserve"> the ideological constraints of </w:t>
      </w:r>
      <w:r w:rsidRPr="00C3171F">
        <w:rPr>
          <w:rStyle w:val="Emphasis"/>
          <w:rFonts w:ascii="Comic Sans MS" w:hAnsi="Comic Sans MS"/>
          <w:color w:val="000000" w:themeColor="text1"/>
          <w:highlight w:val="green"/>
        </w:rPr>
        <w:t>optimism</w:t>
      </w:r>
      <w:r w:rsidRPr="00C3171F">
        <w:rPr>
          <w:rStyle w:val="Emphasis"/>
          <w:rFonts w:ascii="Comic Sans MS" w:hAnsi="Comic Sans MS"/>
          <w:color w:val="000000" w:themeColor="text1"/>
        </w:rPr>
        <w:t>.</w:t>
      </w:r>
      <w:r w:rsidRPr="00C3171F">
        <w:rPr>
          <w:rFonts w:ascii="Comic Sans MS" w:hAnsi="Comic Sans MS"/>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3171F">
        <w:rPr>
          <w:rFonts w:ascii="Comic Sans MS" w:hAnsi="Comic Sans MS"/>
          <w:color w:val="000000" w:themeColor="text1"/>
          <w:sz w:val="12"/>
          <w:szCs w:val="26"/>
        </w:rPr>
        <w:t>handicapable</w:t>
      </w:r>
      <w:proofErr w:type="spellEnd"/>
      <w:r w:rsidRPr="00C3171F">
        <w:rPr>
          <w:rFonts w:ascii="Comic Sans MS" w:hAnsi="Comic Sans MS"/>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C3171F">
        <w:rPr>
          <w:rStyle w:val="Emphasis"/>
          <w:rFonts w:ascii="Comic Sans MS" w:hAnsi="Comic Sans MS"/>
          <w:color w:val="000000" w:themeColor="text1"/>
        </w:rPr>
        <w:t>outside of intercultural communication programs</w:t>
      </w:r>
      <w:r w:rsidRPr="00C3171F">
        <w:rPr>
          <w:rFonts w:ascii="Comic Sans MS" w:hAnsi="Comic Sans MS"/>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C3171F">
        <w:rPr>
          <w:rStyle w:val="Emphasis"/>
          <w:rFonts w:ascii="Comic Sans MS" w:hAnsi="Comic Sans MS"/>
          <w:color w:val="000000" w:themeColor="text1"/>
        </w:rPr>
        <w:t>I was beginning to notice a layer of optimism that has been communicatively imprinted upon the negotiation of dis/abled identity</w:t>
      </w:r>
      <w:r w:rsidRPr="00C3171F">
        <w:rPr>
          <w:rFonts w:ascii="Comic Sans MS" w:hAnsi="Comic Sans MS"/>
          <w:color w:val="000000" w:themeColor="text1"/>
          <w:sz w:val="12"/>
          <w:szCs w:val="26"/>
        </w:rPr>
        <w:t xml:space="preserve">. The angst started to manifest as I questioned if I was in the correct field or if dis/ability even was ‘cultural’. I felt a very real </w:t>
      </w:r>
      <w:r w:rsidRPr="00C3171F">
        <w:rPr>
          <w:rStyle w:val="Emphasis"/>
          <w:rFonts w:ascii="Comic Sans MS" w:hAnsi="Comic Sans MS"/>
          <w:color w:val="000000" w:themeColor="text1"/>
        </w:rPr>
        <w:t>cultural erasure of dis/ability in academia</w:t>
      </w:r>
      <w:r w:rsidRPr="00C3171F">
        <w:rPr>
          <w:rFonts w:ascii="Comic Sans MS" w:hAnsi="Comic Sans MS"/>
          <w:color w:val="000000" w:themeColor="text1"/>
          <w:sz w:val="12"/>
          <w:szCs w:val="26"/>
        </w:rPr>
        <w:t xml:space="preserve"> and ultimately that glaring lack of consideration is what </w:t>
      </w:r>
      <w:r w:rsidRPr="00C3171F">
        <w:rPr>
          <w:rStyle w:val="Emphasis"/>
          <w:rFonts w:ascii="Comic Sans MS" w:hAnsi="Comic Sans MS"/>
          <w:color w:val="000000" w:themeColor="text1"/>
        </w:rPr>
        <w:t>pushed</w:t>
      </w:r>
      <w:r w:rsidRPr="00C3171F">
        <w:rPr>
          <w:rFonts w:ascii="Comic Sans MS" w:hAnsi="Comic Sans MS"/>
          <w:color w:val="000000" w:themeColor="text1"/>
          <w:sz w:val="12"/>
          <w:szCs w:val="26"/>
        </w:rPr>
        <w:t xml:space="preserve"> me to performance studies. I first worked to close the apparent research gap by crafting </w:t>
      </w:r>
      <w:r w:rsidRPr="00C3171F">
        <w:rPr>
          <w:rStyle w:val="Emphasis"/>
          <w:rFonts w:ascii="Comic Sans MS" w:hAnsi="Comic Sans MS"/>
          <w:color w:val="000000" w:themeColor="text1"/>
        </w:rPr>
        <w:t>a collaborative performance</w:t>
      </w:r>
      <w:r w:rsidRPr="00C3171F">
        <w:rPr>
          <w:rFonts w:ascii="Comic Sans MS" w:hAnsi="Comic Sans MS"/>
          <w:color w:val="000000" w:themeColor="text1"/>
          <w:sz w:val="12"/>
          <w:szCs w:val="26"/>
        </w:rPr>
        <w:t xml:space="preserve"> titled Under the Mantle (UTM), which put dis/ability, communication scholarship, and pessimist philosophy on stage. </w:t>
      </w:r>
      <w:r w:rsidRPr="00C3171F">
        <w:rPr>
          <w:rStyle w:val="Emphasis"/>
          <w:rFonts w:ascii="Comic Sans MS" w:hAnsi="Comic Sans MS"/>
          <w:color w:val="000000" w:themeColor="text1"/>
        </w:rPr>
        <w:t>The</w:t>
      </w:r>
      <w:r w:rsidRPr="00C3171F">
        <w:rPr>
          <w:rFonts w:ascii="Comic Sans MS" w:hAnsi="Comic Sans MS"/>
          <w:color w:val="000000" w:themeColor="text1"/>
          <w:sz w:val="12"/>
          <w:szCs w:val="26"/>
        </w:rPr>
        <w:t xml:space="preserve"> larger </w:t>
      </w:r>
      <w:r w:rsidRPr="00C3171F">
        <w:rPr>
          <w:rStyle w:val="Emphasis"/>
          <w:rFonts w:ascii="Comic Sans MS" w:hAnsi="Comic Sans MS"/>
          <w:color w:val="000000" w:themeColor="text1"/>
        </w:rPr>
        <w:t>purpose</w:t>
      </w:r>
      <w:r w:rsidRPr="00C3171F">
        <w:rPr>
          <w:rFonts w:ascii="Comic Sans MS" w:hAnsi="Comic Sans MS"/>
          <w:color w:val="000000" w:themeColor="text1"/>
          <w:sz w:val="12"/>
          <w:szCs w:val="26"/>
        </w:rPr>
        <w:t xml:space="preserve"> of this research report </w:t>
      </w:r>
      <w:r w:rsidRPr="00C3171F">
        <w:rPr>
          <w:rStyle w:val="Emphasis"/>
          <w:rFonts w:ascii="Comic Sans MS" w:hAnsi="Comic Sans MS"/>
          <w:color w:val="000000" w:themeColor="text1"/>
        </w:rPr>
        <w:t xml:space="preserve">is </w:t>
      </w:r>
      <w:r w:rsidRPr="00C3171F">
        <w:rPr>
          <w:rStyle w:val="Emphasis"/>
          <w:rFonts w:ascii="Comic Sans MS" w:hAnsi="Comic Sans MS"/>
          <w:color w:val="000000" w:themeColor="text1"/>
          <w:highlight w:val="green"/>
        </w:rPr>
        <w:t>to antagonize the erasure of dis/ability</w:t>
      </w:r>
      <w:r w:rsidRPr="00C3171F">
        <w:rPr>
          <w:rStyle w:val="Emphasis"/>
          <w:rFonts w:ascii="Comic Sans MS" w:hAnsi="Comic Sans MS"/>
          <w:color w:val="000000" w:themeColor="text1"/>
        </w:rPr>
        <w:t xml:space="preserve"> from communication studies </w:t>
      </w:r>
      <w:r w:rsidRPr="00C3171F">
        <w:rPr>
          <w:rStyle w:val="Emphasis"/>
          <w:rFonts w:ascii="Comic Sans MS" w:hAnsi="Comic Sans MS"/>
          <w:color w:val="000000" w:themeColor="text1"/>
          <w:highlight w:val="green"/>
        </w:rPr>
        <w:t>by</w:t>
      </w:r>
      <w:r w:rsidRPr="00C3171F">
        <w:rPr>
          <w:rFonts w:ascii="Comic Sans MS" w:hAnsi="Comic Sans MS"/>
          <w:color w:val="000000" w:themeColor="text1"/>
          <w:sz w:val="12"/>
          <w:szCs w:val="26"/>
        </w:rPr>
        <w:t xml:space="preserve"> autoethnographically </w:t>
      </w:r>
      <w:r w:rsidRPr="00C3171F">
        <w:rPr>
          <w:rStyle w:val="Emphasis"/>
          <w:rFonts w:ascii="Comic Sans MS" w:hAnsi="Comic Sans MS"/>
          <w:color w:val="000000" w:themeColor="text1"/>
          <w:highlight w:val="green"/>
        </w:rPr>
        <w:t>analyzing the crip-pessimist</w:t>
      </w:r>
      <w:r w:rsidRPr="00C3171F">
        <w:rPr>
          <w:rStyle w:val="Emphasis"/>
          <w:rFonts w:ascii="Comic Sans MS" w:hAnsi="Comic Sans MS"/>
          <w:color w:val="000000" w:themeColor="text1"/>
        </w:rPr>
        <w:t xml:space="preserve"> performance</w:t>
      </w:r>
      <w:r w:rsidRPr="00C3171F">
        <w:rPr>
          <w:rFonts w:ascii="Comic Sans MS" w:hAnsi="Comic Sans MS"/>
          <w:color w:val="000000" w:themeColor="text1"/>
          <w:sz w:val="12"/>
          <w:szCs w:val="26"/>
        </w:rPr>
        <w:t xml:space="preserve"> art project Under </w:t>
      </w:r>
      <w:proofErr w:type="gramStart"/>
      <w:r w:rsidRPr="00C3171F">
        <w:rPr>
          <w:rFonts w:ascii="Comic Sans MS" w:hAnsi="Comic Sans MS"/>
          <w:color w:val="000000" w:themeColor="text1"/>
          <w:sz w:val="12"/>
          <w:szCs w:val="26"/>
        </w:rPr>
        <w:t>The</w:t>
      </w:r>
      <w:proofErr w:type="gramEnd"/>
      <w:r w:rsidRPr="00C3171F">
        <w:rPr>
          <w:rFonts w:ascii="Comic Sans MS" w:hAnsi="Comic Sans MS"/>
          <w:color w:val="000000" w:themeColor="text1"/>
          <w:sz w:val="12"/>
          <w:szCs w:val="26"/>
        </w:rPr>
        <w:t xml:space="preserve"> Mantle.” (1-2) This research report will first detail the components of the theoretical work that was drawn on to create UTM. </w:t>
      </w:r>
      <w:proofErr w:type="gramStart"/>
      <w:r w:rsidRPr="00C3171F">
        <w:rPr>
          <w:rFonts w:ascii="Comic Sans MS" w:hAnsi="Comic Sans MS"/>
          <w:color w:val="000000" w:themeColor="text1"/>
          <w:sz w:val="12"/>
          <w:szCs w:val="26"/>
        </w:rPr>
        <w:t>Next</w:t>
      </w:r>
      <w:proofErr w:type="gramEnd"/>
      <w:r w:rsidRPr="00C3171F">
        <w:rPr>
          <w:rFonts w:ascii="Comic Sans MS" w:hAnsi="Comic Sans MS"/>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C3171F">
        <w:rPr>
          <w:rFonts w:ascii="Comic Sans MS" w:hAnsi="Comic Sans MS"/>
          <w:color w:val="000000" w:themeColor="text1"/>
          <w:sz w:val="12"/>
          <w:szCs w:val="26"/>
        </w:rPr>
        <w:t>section</w:t>
      </w:r>
      <w:proofErr w:type="gramEnd"/>
      <w:r w:rsidRPr="00C3171F">
        <w:rPr>
          <w:rFonts w:ascii="Comic Sans MS" w:hAnsi="Comic Sans MS"/>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C3171F">
        <w:rPr>
          <w:rFonts w:ascii="Comic Sans MS" w:hAnsi="Comic Sans MS"/>
          <w:color w:val="000000" w:themeColor="text1"/>
          <w:sz w:val="12"/>
          <w:szCs w:val="26"/>
        </w:rPr>
        <w:t>report</w:t>
      </w:r>
      <w:proofErr w:type="gramEnd"/>
      <w:r w:rsidRPr="00C3171F">
        <w:rPr>
          <w:rFonts w:ascii="Comic Sans MS" w:hAnsi="Comic Sans MS"/>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3171F">
        <w:rPr>
          <w:rFonts w:ascii="Comic Sans MS" w:hAnsi="Comic Sans MS"/>
          <w:color w:val="000000" w:themeColor="text1"/>
          <w:sz w:val="12"/>
          <w:szCs w:val="26"/>
        </w:rPr>
        <w:t>Pothier</w:t>
      </w:r>
      <w:proofErr w:type="spellEnd"/>
      <w:r w:rsidRPr="00C3171F">
        <w:rPr>
          <w:rFonts w:ascii="Comic Sans MS" w:hAnsi="Comic Sans MS"/>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3171F">
        <w:rPr>
          <w:rFonts w:ascii="Comic Sans MS" w:hAnsi="Comic Sans MS"/>
          <w:color w:val="000000" w:themeColor="text1"/>
          <w:sz w:val="12"/>
          <w:szCs w:val="26"/>
        </w:rPr>
        <w:t>studies</w:t>
      </w:r>
      <w:proofErr w:type="spellEnd"/>
      <w:r w:rsidRPr="00C3171F">
        <w:rPr>
          <w:rFonts w:ascii="Comic Sans MS" w:hAnsi="Comic Sans MS"/>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C3171F">
        <w:rPr>
          <w:rFonts w:ascii="Comic Sans MS" w:hAnsi="Comic Sans MS"/>
          <w:color w:val="000000" w:themeColor="text1"/>
          <w:sz w:val="12"/>
          <w:szCs w:val="26"/>
        </w:rPr>
        <w:t>Pothier</w:t>
      </w:r>
      <w:proofErr w:type="spellEnd"/>
      <w:r w:rsidRPr="00C3171F">
        <w:rPr>
          <w:rFonts w:ascii="Comic Sans MS" w:hAnsi="Comic Sans MS"/>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C3171F">
        <w:rPr>
          <w:rFonts w:ascii="Comic Sans MS" w:hAnsi="Comic Sans MS"/>
          <w:color w:val="000000" w:themeColor="text1"/>
          <w:sz w:val="12"/>
          <w:szCs w:val="26"/>
        </w:rPr>
        <w:t>Pothier</w:t>
      </w:r>
      <w:proofErr w:type="spellEnd"/>
      <w:r w:rsidRPr="00C3171F">
        <w:rPr>
          <w:rFonts w:ascii="Comic Sans MS" w:hAnsi="Comic Sans MS"/>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C3171F">
        <w:rPr>
          <w:rStyle w:val="Emphasis"/>
          <w:rFonts w:ascii="Comic Sans MS" w:hAnsi="Comic Sans MS"/>
          <w:color w:val="000000" w:themeColor="text1"/>
          <w:szCs w:val="26"/>
        </w:rPr>
        <w:t xml:space="preserve">Often times, “social organization according to able-bodied norms is just taken as natural, normal, inevitable, necessary, even progress” (Delvin &amp; </w:t>
      </w:r>
      <w:proofErr w:type="spellStart"/>
      <w:r w:rsidRPr="00C3171F">
        <w:rPr>
          <w:rStyle w:val="Emphasis"/>
          <w:rFonts w:ascii="Comic Sans MS" w:hAnsi="Comic Sans MS"/>
          <w:color w:val="000000" w:themeColor="text1"/>
          <w:szCs w:val="26"/>
        </w:rPr>
        <w:t>Pothier</w:t>
      </w:r>
      <w:proofErr w:type="spellEnd"/>
      <w:r w:rsidRPr="00C3171F">
        <w:rPr>
          <w:rStyle w:val="Emphasis"/>
          <w:rFonts w:ascii="Comic Sans MS" w:hAnsi="Comic Sans MS"/>
          <w:color w:val="000000" w:themeColor="text1"/>
          <w:szCs w:val="26"/>
        </w:rPr>
        <w:t xml:space="preserve">, 2006, p. 7). It might be true that the lack of collaborative work between critical communication studies and dis/ability studies is because </w:t>
      </w:r>
      <w:r w:rsidRPr="00C3171F">
        <w:rPr>
          <w:rStyle w:val="Emphasis"/>
          <w:rFonts w:ascii="Comic Sans MS" w:hAnsi="Comic Sans MS"/>
          <w:color w:val="000000" w:themeColor="text1"/>
          <w:szCs w:val="26"/>
          <w:highlight w:val="green"/>
        </w:rPr>
        <w:t>neoliberalism is</w:t>
      </w:r>
      <w:r w:rsidRPr="00C3171F">
        <w:rPr>
          <w:rStyle w:val="Emphasis"/>
          <w:rFonts w:ascii="Comic Sans MS" w:hAnsi="Comic Sans MS"/>
          <w:color w:val="000000" w:themeColor="text1"/>
          <w:szCs w:val="26"/>
        </w:rPr>
        <w:t xml:space="preserve"> supremely </w:t>
      </w:r>
      <w:r w:rsidRPr="00C3171F">
        <w:rPr>
          <w:rStyle w:val="Emphasis"/>
          <w:rFonts w:ascii="Comic Sans MS" w:hAnsi="Comic Sans MS"/>
          <w:color w:val="000000" w:themeColor="text1"/>
          <w:szCs w:val="26"/>
          <w:highlight w:val="green"/>
        </w:rPr>
        <w:t>effective at rebranding</w:t>
      </w:r>
      <w:r w:rsidRPr="00C3171F">
        <w:rPr>
          <w:rStyle w:val="Emphasis"/>
          <w:rFonts w:ascii="Comic Sans MS" w:hAnsi="Comic Sans MS"/>
          <w:color w:val="000000" w:themeColor="text1"/>
          <w:szCs w:val="26"/>
        </w:rPr>
        <w:t xml:space="preserve"> marginalized </w:t>
      </w:r>
      <w:r w:rsidRPr="00C3171F">
        <w:rPr>
          <w:rStyle w:val="Emphasis"/>
          <w:rFonts w:ascii="Comic Sans MS" w:hAnsi="Comic Sans MS"/>
          <w:color w:val="000000" w:themeColor="text1"/>
          <w:szCs w:val="26"/>
          <w:highlight w:val="green"/>
        </w:rPr>
        <w:t>oppression as</w:t>
      </w:r>
      <w:r w:rsidRPr="00C3171F">
        <w:rPr>
          <w:rStyle w:val="Emphasis"/>
          <w:rFonts w:ascii="Comic Sans MS" w:hAnsi="Comic Sans MS"/>
          <w:color w:val="000000" w:themeColor="text1"/>
          <w:szCs w:val="26"/>
        </w:rPr>
        <w:t xml:space="preserve"> a marker of its </w:t>
      </w:r>
      <w:r w:rsidRPr="00C3171F">
        <w:rPr>
          <w:rStyle w:val="Emphasis"/>
          <w:rFonts w:ascii="Comic Sans MS" w:hAnsi="Comic Sans MS"/>
          <w:color w:val="000000" w:themeColor="text1"/>
          <w:szCs w:val="26"/>
          <w:highlight w:val="green"/>
        </w:rPr>
        <w:t>progress</w:t>
      </w:r>
      <w:r w:rsidRPr="00C3171F">
        <w:rPr>
          <w:rFonts w:ascii="Comic Sans MS" w:hAnsi="Comic Sans MS"/>
          <w:color w:val="000000" w:themeColor="text1"/>
          <w:sz w:val="12"/>
          <w:szCs w:val="26"/>
        </w:rPr>
        <w:t xml:space="preserve">. The implications of this assertion are dire but essential to the basis of crip-pessimism. </w:t>
      </w:r>
      <w:r w:rsidRPr="00C3171F">
        <w:rPr>
          <w:rStyle w:val="Emphasis"/>
          <w:rFonts w:ascii="Comic Sans MS" w:hAnsi="Comic Sans MS"/>
          <w:color w:val="000000" w:themeColor="text1"/>
        </w:rPr>
        <w:t>Theoretical approaches based in pessimism</w:t>
      </w:r>
      <w:r w:rsidRPr="00C3171F">
        <w:rPr>
          <w:rFonts w:ascii="Comic Sans MS" w:hAnsi="Comic Sans MS"/>
          <w:color w:val="000000" w:themeColor="text1"/>
          <w:sz w:val="12"/>
          <w:szCs w:val="26"/>
        </w:rPr>
        <w:t xml:space="preserve"> and skepticism </w:t>
      </w:r>
      <w:r w:rsidRPr="00C3171F">
        <w:rPr>
          <w:rStyle w:val="Emphasis"/>
          <w:rFonts w:ascii="Comic Sans MS" w:hAnsi="Comic Sans MS"/>
          <w:color w:val="000000" w:themeColor="text1"/>
        </w:rPr>
        <w:t>are</w:t>
      </w:r>
      <w:r w:rsidRPr="00C3171F">
        <w:rPr>
          <w:rFonts w:ascii="Comic Sans MS" w:hAnsi="Comic Sans MS"/>
          <w:color w:val="000000" w:themeColor="text1"/>
          <w:sz w:val="12"/>
          <w:szCs w:val="26"/>
        </w:rPr>
        <w:t xml:space="preserve"> often </w:t>
      </w:r>
      <w:r w:rsidRPr="00C3171F">
        <w:rPr>
          <w:rStyle w:val="Emphasis"/>
          <w:rFonts w:ascii="Comic Sans MS" w:hAnsi="Comic Sans MS"/>
          <w:color w:val="000000" w:themeColor="text1"/>
        </w:rPr>
        <w:t xml:space="preserve">necessary to distinguish the instruments of </w:t>
      </w:r>
      <w:proofErr w:type="spellStart"/>
      <w:r w:rsidRPr="00C3171F">
        <w:rPr>
          <w:rStyle w:val="Emphasis"/>
          <w:rFonts w:ascii="Comic Sans MS" w:hAnsi="Comic Sans MS"/>
          <w:color w:val="000000" w:themeColor="text1"/>
        </w:rPr>
        <w:t>self destruction</w:t>
      </w:r>
      <w:proofErr w:type="spellEnd"/>
      <w:r w:rsidRPr="00C3171F">
        <w:rPr>
          <w:rStyle w:val="Emphasis"/>
          <w:rFonts w:ascii="Comic Sans MS" w:hAnsi="Comic Sans MS"/>
          <w:color w:val="000000" w:themeColor="text1"/>
        </w:rPr>
        <w:t xml:space="preserve"> that have been mistaken for those of </w:t>
      </w:r>
      <w:proofErr w:type="spellStart"/>
      <w:r w:rsidRPr="00C3171F">
        <w:rPr>
          <w:rStyle w:val="Emphasis"/>
          <w:rFonts w:ascii="Comic Sans MS" w:hAnsi="Comic Sans MS"/>
          <w:color w:val="000000" w:themeColor="text1"/>
        </w:rPr>
        <w:t>self betterment</w:t>
      </w:r>
      <w:proofErr w:type="spellEnd"/>
      <w:r w:rsidRPr="00C3171F">
        <w:rPr>
          <w:rFonts w:ascii="Comic Sans MS" w:hAnsi="Comic Sans MS"/>
          <w:color w:val="000000" w:themeColor="text1"/>
          <w:sz w:val="12"/>
          <w:szCs w:val="26"/>
        </w:rPr>
        <w:t xml:space="preserve">. Thus, a key question remains, </w:t>
      </w:r>
      <w:r w:rsidRPr="00C3171F">
        <w:rPr>
          <w:rStyle w:val="Emphasis"/>
          <w:rFonts w:ascii="Comic Sans MS" w:hAnsi="Comic Sans MS"/>
          <w:color w:val="000000" w:themeColor="text1"/>
        </w:rPr>
        <w:t xml:space="preserve">what is regarded as progress and to whom does it count? The </w:t>
      </w:r>
      <w:r w:rsidRPr="00C3171F">
        <w:rPr>
          <w:rStyle w:val="Emphasis"/>
          <w:rFonts w:ascii="Comic Sans MS" w:hAnsi="Comic Sans MS"/>
          <w:color w:val="000000" w:themeColor="text1"/>
          <w:highlight w:val="green"/>
        </w:rPr>
        <w:t>politics of progress</w:t>
      </w:r>
      <w:r w:rsidRPr="00C3171F">
        <w:rPr>
          <w:rStyle w:val="Emphasis"/>
          <w:rFonts w:ascii="Comic Sans MS" w:hAnsi="Comic Sans MS"/>
          <w:color w:val="000000" w:themeColor="text1"/>
        </w:rPr>
        <w:t xml:space="preserve"> call for the second tenet of CDT, which is a destabilization of neoliberal practices that </w:t>
      </w:r>
      <w:r w:rsidRPr="00C3171F">
        <w:rPr>
          <w:rStyle w:val="Emphasis"/>
          <w:rFonts w:ascii="Comic Sans MS" w:hAnsi="Comic Sans MS"/>
          <w:color w:val="000000" w:themeColor="text1"/>
          <w:highlight w:val="green"/>
        </w:rPr>
        <w:t>strip</w:t>
      </w:r>
      <w:r w:rsidRPr="00C3171F">
        <w:rPr>
          <w:rStyle w:val="Emphasis"/>
          <w:rFonts w:ascii="Comic Sans MS" w:hAnsi="Comic Sans MS"/>
          <w:color w:val="000000" w:themeColor="text1"/>
        </w:rPr>
        <w:t xml:space="preserve"> power and </w:t>
      </w:r>
      <w:r w:rsidRPr="00C3171F">
        <w:rPr>
          <w:rStyle w:val="Emphasis"/>
          <w:rFonts w:ascii="Comic Sans MS" w:hAnsi="Comic Sans MS"/>
          <w:color w:val="000000" w:themeColor="text1"/>
          <w:highlight w:val="green"/>
        </w:rPr>
        <w:t>agency from bodies with disabilities</w:t>
      </w:r>
      <w:r w:rsidRPr="00C3171F">
        <w:rPr>
          <w:rStyle w:val="Emphasis"/>
          <w:rFonts w:ascii="Comic Sans MS" w:hAnsi="Comic Sans MS"/>
          <w:color w:val="000000" w:themeColor="text1"/>
        </w:rPr>
        <w:t>.</w:t>
      </w:r>
      <w:r w:rsidRPr="00C3171F">
        <w:rPr>
          <w:rFonts w:ascii="Comic Sans MS" w:hAnsi="Comic Sans MS"/>
          <w:color w:val="000000" w:themeColor="text1"/>
          <w:sz w:val="12"/>
          <w:szCs w:val="26"/>
        </w:rPr>
        <w:t xml:space="preserve"> Devlin and </w:t>
      </w:r>
      <w:proofErr w:type="spellStart"/>
      <w:r w:rsidRPr="00C3171F">
        <w:rPr>
          <w:rFonts w:ascii="Comic Sans MS" w:hAnsi="Comic Sans MS"/>
          <w:color w:val="000000" w:themeColor="text1"/>
          <w:sz w:val="12"/>
          <w:szCs w:val="26"/>
        </w:rPr>
        <w:t>Pothier</w:t>
      </w:r>
      <w:proofErr w:type="spellEnd"/>
      <w:r w:rsidRPr="00C3171F">
        <w:rPr>
          <w:rFonts w:ascii="Comic Sans MS" w:hAnsi="Comic Sans MS"/>
          <w:color w:val="000000" w:themeColor="text1"/>
          <w:sz w:val="12"/>
          <w:szCs w:val="26"/>
        </w:rPr>
        <w:t xml:space="preserve"> (2006) use the language of “anti-necessitarian” (p. 2), which refers to the efficacy of social organizations and an unflinching skepticism of liberalism. For </w:t>
      </w:r>
      <w:proofErr w:type="spellStart"/>
      <w:r w:rsidRPr="00C3171F">
        <w:rPr>
          <w:rFonts w:ascii="Comic Sans MS" w:hAnsi="Comic Sans MS"/>
          <w:color w:val="000000" w:themeColor="text1"/>
          <w:sz w:val="12"/>
          <w:szCs w:val="26"/>
        </w:rPr>
        <w:t>Shildrick</w:t>
      </w:r>
      <w:proofErr w:type="spellEnd"/>
      <w:r w:rsidRPr="00C3171F">
        <w:rPr>
          <w:rFonts w:ascii="Comic Sans MS" w:hAnsi="Comic Sans MS"/>
          <w:color w:val="000000" w:themeColor="text1"/>
          <w:sz w:val="12"/>
          <w:szCs w:val="26"/>
        </w:rPr>
        <w:t xml:space="preserve"> and Price (1999), “disabled bodies call into question the ‘</w:t>
      </w:r>
      <w:proofErr w:type="spellStart"/>
      <w:r w:rsidRPr="00C3171F">
        <w:rPr>
          <w:rFonts w:ascii="Comic Sans MS" w:hAnsi="Comic Sans MS"/>
          <w:color w:val="000000" w:themeColor="text1"/>
          <w:sz w:val="12"/>
          <w:szCs w:val="26"/>
        </w:rPr>
        <w:t>giveness</w:t>
      </w:r>
      <w:proofErr w:type="spellEnd"/>
      <w:r w:rsidRPr="00C3171F">
        <w:rPr>
          <w:rFonts w:ascii="Comic Sans MS" w:hAnsi="Comic Sans MS"/>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C3171F">
        <w:rPr>
          <w:rFonts w:ascii="Comic Sans MS" w:hAnsi="Comic Sans MS"/>
          <w:color w:val="000000" w:themeColor="text1"/>
          <w:sz w:val="12"/>
          <w:szCs w:val="26"/>
        </w:rPr>
        <w:t>progress</w:t>
      </w:r>
      <w:proofErr w:type="gramEnd"/>
      <w:r w:rsidRPr="00C3171F">
        <w:rPr>
          <w:rFonts w:ascii="Comic Sans MS" w:hAnsi="Comic Sans MS"/>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C3171F">
        <w:rPr>
          <w:rFonts w:ascii="Comic Sans MS" w:hAnsi="Comic Sans MS"/>
          <w:color w:val="000000" w:themeColor="text1"/>
          <w:sz w:val="12"/>
          <w:szCs w:val="26"/>
        </w:rPr>
        <w:t>denaturalising</w:t>
      </w:r>
      <w:proofErr w:type="spellEnd"/>
      <w:r w:rsidRPr="00C3171F">
        <w:rPr>
          <w:rFonts w:ascii="Comic Sans MS" w:hAnsi="Comic Sans MS"/>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C3171F">
        <w:rPr>
          <w:rFonts w:ascii="Comic Sans MS" w:hAnsi="Comic Sans MS"/>
          <w:color w:val="000000" w:themeColor="text1"/>
          <w:sz w:val="12"/>
          <w:szCs w:val="26"/>
        </w:rPr>
        <w:t>Siebers</w:t>
      </w:r>
      <w:proofErr w:type="spellEnd"/>
      <w:r w:rsidRPr="00C3171F">
        <w:rPr>
          <w:rFonts w:ascii="Comic Sans MS" w:hAnsi="Comic Sans MS"/>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C3171F">
        <w:rPr>
          <w:rStyle w:val="Emphasis"/>
          <w:rFonts w:ascii="Comic Sans MS" w:hAnsi="Comic Sans MS"/>
          <w:color w:val="000000" w:themeColor="text1"/>
          <w:highlight w:val="green"/>
        </w:rPr>
        <w:t>There is no</w:t>
      </w:r>
      <w:r w:rsidRPr="00C3171F">
        <w:rPr>
          <w:rStyle w:val="Emphasis"/>
          <w:rFonts w:ascii="Comic Sans MS" w:hAnsi="Comic Sans MS"/>
          <w:color w:val="000000" w:themeColor="text1"/>
        </w:rPr>
        <w:t xml:space="preserve"> one-size-fits-all human </w:t>
      </w:r>
      <w:proofErr w:type="gramStart"/>
      <w:r w:rsidRPr="00C3171F">
        <w:rPr>
          <w:rStyle w:val="Emphasis"/>
          <w:rFonts w:ascii="Comic Sans MS" w:hAnsi="Comic Sans MS"/>
          <w:color w:val="000000" w:themeColor="text1"/>
        </w:rPr>
        <w:t>rights based</w:t>
      </w:r>
      <w:proofErr w:type="gramEnd"/>
      <w:r w:rsidRPr="00C3171F">
        <w:rPr>
          <w:rStyle w:val="Emphasis"/>
          <w:rFonts w:ascii="Comic Sans MS" w:hAnsi="Comic Sans MS"/>
          <w:color w:val="000000" w:themeColor="text1"/>
        </w:rPr>
        <w:t xml:space="preserve"> </w:t>
      </w:r>
      <w:r w:rsidRPr="00C3171F">
        <w:rPr>
          <w:rStyle w:val="Emphasis"/>
          <w:rFonts w:ascii="Comic Sans MS" w:hAnsi="Comic Sans MS"/>
          <w:color w:val="000000" w:themeColor="text1"/>
          <w:highlight w:val="green"/>
        </w:rPr>
        <w:t>approach that will</w:t>
      </w:r>
      <w:r w:rsidRPr="00C3171F">
        <w:rPr>
          <w:rStyle w:val="Emphasis"/>
          <w:rFonts w:ascii="Comic Sans MS" w:hAnsi="Comic Sans MS"/>
          <w:color w:val="000000" w:themeColor="text1"/>
        </w:rPr>
        <w:t xml:space="preserve"> be suitable to </w:t>
      </w:r>
      <w:r w:rsidRPr="00C3171F">
        <w:rPr>
          <w:rStyle w:val="Emphasis"/>
          <w:rFonts w:ascii="Comic Sans MS" w:hAnsi="Comic Sans MS"/>
          <w:color w:val="000000" w:themeColor="text1"/>
          <w:highlight w:val="green"/>
        </w:rPr>
        <w:t>address</w:t>
      </w:r>
      <w:r w:rsidRPr="00C3171F">
        <w:rPr>
          <w:rStyle w:val="Emphasis"/>
          <w:rFonts w:ascii="Comic Sans MS" w:hAnsi="Comic Sans MS"/>
          <w:color w:val="000000" w:themeColor="text1"/>
        </w:rPr>
        <w:t xml:space="preserve"> all </w:t>
      </w:r>
      <w:r w:rsidRPr="00C3171F">
        <w:rPr>
          <w:rStyle w:val="Emphasis"/>
          <w:rFonts w:ascii="Comic Sans MS" w:hAnsi="Comic Sans MS"/>
          <w:color w:val="000000" w:themeColor="text1"/>
          <w:highlight w:val="green"/>
        </w:rPr>
        <w:t>disabled experiences, as</w:t>
      </w:r>
      <w:r w:rsidRPr="00C3171F">
        <w:rPr>
          <w:rStyle w:val="Emphasis"/>
          <w:rFonts w:ascii="Comic Sans MS" w:hAnsi="Comic Sans MS"/>
          <w:color w:val="000000" w:themeColor="text1"/>
        </w:rPr>
        <w:t xml:space="preserve"> the theoretical call for </w:t>
      </w:r>
      <w:r w:rsidRPr="00C3171F">
        <w:rPr>
          <w:rStyle w:val="Emphasis"/>
          <w:rFonts w:ascii="Comic Sans MS" w:hAnsi="Comic Sans MS"/>
          <w:color w:val="000000" w:themeColor="text1"/>
          <w:highlight w:val="green"/>
        </w:rPr>
        <w:lastRenderedPageBreak/>
        <w:t>crip-pessimism will remind us.</w:t>
      </w:r>
      <w:r w:rsidRPr="00C3171F">
        <w:rPr>
          <w:rFonts w:ascii="Comic Sans MS" w:hAnsi="Comic Sans MS"/>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C3171F">
        <w:rPr>
          <w:rFonts w:ascii="Comic Sans MS" w:hAnsi="Comic Sans MS"/>
          <w:color w:val="000000" w:themeColor="text1"/>
          <w:sz w:val="12"/>
          <w:szCs w:val="26"/>
        </w:rPr>
        <w:t>justice</w:t>
      </w:r>
      <w:proofErr w:type="gramEnd"/>
      <w:r w:rsidRPr="00C3171F">
        <w:rPr>
          <w:rFonts w:ascii="Comic Sans MS" w:hAnsi="Comic Sans MS"/>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C3171F">
        <w:rPr>
          <w:rFonts w:ascii="Comic Sans MS" w:hAnsi="Comic Sans MS"/>
          <w:color w:val="000000" w:themeColor="text1"/>
          <w:sz w:val="12"/>
          <w:szCs w:val="26"/>
        </w:rPr>
        <w:t>inspirationalize</w:t>
      </w:r>
      <w:proofErr w:type="spellEnd"/>
      <w:r w:rsidRPr="00C3171F">
        <w:rPr>
          <w:rFonts w:ascii="Comic Sans MS" w:hAnsi="Comic Sans MS"/>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3171F">
        <w:rPr>
          <w:rStyle w:val="Emphasis"/>
          <w:rFonts w:ascii="Comic Sans MS" w:hAnsi="Comic Sans MS"/>
          <w:color w:val="000000" w:themeColor="text1"/>
          <w:szCs w:val="26"/>
        </w:rPr>
        <w:t>Philosophical pessimism is articulated next as a way to temper the risk of sensationalizing dis/ability</w:t>
      </w:r>
      <w:r w:rsidRPr="00C3171F">
        <w:rPr>
          <w:rFonts w:ascii="Comic Sans MS" w:hAnsi="Comic Sans MS"/>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3171F">
        <w:rPr>
          <w:rFonts w:ascii="Comic Sans MS" w:hAnsi="Comic Sans MS"/>
          <w:color w:val="000000" w:themeColor="text1"/>
          <w:sz w:val="12"/>
          <w:szCs w:val="26"/>
        </w:rPr>
        <w:t>Dienstag</w:t>
      </w:r>
      <w:proofErr w:type="spellEnd"/>
      <w:r w:rsidRPr="00C3171F">
        <w:rPr>
          <w:rFonts w:ascii="Comic Sans MS" w:hAnsi="Comic Sans MS"/>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C3171F">
        <w:rPr>
          <w:rStyle w:val="Emphasis"/>
          <w:rFonts w:ascii="Comic Sans MS" w:hAnsi="Comic Sans M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3171F">
        <w:rPr>
          <w:rStyle w:val="Emphasis"/>
          <w:rFonts w:ascii="Comic Sans MS" w:hAnsi="Comic Sans MS"/>
          <w:color w:val="000000" w:themeColor="text1"/>
          <w:szCs w:val="26"/>
          <w:highlight w:val="green"/>
        </w:rPr>
        <w:t>after</w:t>
      </w:r>
      <w:r w:rsidRPr="00C3171F">
        <w:rPr>
          <w:rStyle w:val="Emphasis"/>
          <w:rFonts w:ascii="Comic Sans MS" w:hAnsi="Comic Sans MS"/>
          <w:color w:val="000000" w:themeColor="text1"/>
          <w:szCs w:val="26"/>
        </w:rPr>
        <w:t xml:space="preserve"> years of </w:t>
      </w:r>
      <w:r w:rsidRPr="00C3171F">
        <w:rPr>
          <w:rStyle w:val="Emphasis"/>
          <w:rFonts w:ascii="Comic Sans MS" w:hAnsi="Comic Sans MS"/>
          <w:color w:val="000000" w:themeColor="text1"/>
          <w:szCs w:val="26"/>
          <w:highlight w:val="green"/>
        </w:rPr>
        <w:t>failing to rehabilitate</w:t>
      </w:r>
      <w:r w:rsidRPr="00C3171F">
        <w:rPr>
          <w:rStyle w:val="Emphasis"/>
          <w:rFonts w:ascii="Comic Sans MS" w:hAnsi="Comic Sans MS"/>
          <w:color w:val="000000" w:themeColor="text1"/>
          <w:szCs w:val="26"/>
        </w:rPr>
        <w:t xml:space="preserve"> my sameness to </w:t>
      </w:r>
      <w:r w:rsidRPr="00C3171F">
        <w:rPr>
          <w:rStyle w:val="Emphasis"/>
          <w:rFonts w:ascii="Comic Sans MS" w:hAnsi="Comic Sans MS"/>
          <w:color w:val="000000" w:themeColor="text1"/>
          <w:szCs w:val="26"/>
          <w:highlight w:val="green"/>
        </w:rPr>
        <w:t>able-bodied standards</w:t>
      </w:r>
      <w:r w:rsidRPr="00C3171F">
        <w:rPr>
          <w:rStyle w:val="Emphasis"/>
          <w:rFonts w:ascii="Comic Sans MS" w:hAnsi="Comic Sans MS"/>
          <w:color w:val="000000" w:themeColor="text1"/>
          <w:szCs w:val="26"/>
        </w:rPr>
        <w:t xml:space="preserve">, I have </w:t>
      </w:r>
      <w:r w:rsidRPr="00C3171F">
        <w:rPr>
          <w:rStyle w:val="Emphasis"/>
          <w:rFonts w:ascii="Comic Sans MS" w:hAnsi="Comic Sans MS"/>
          <w:color w:val="000000" w:themeColor="text1"/>
          <w:szCs w:val="26"/>
          <w:highlight w:val="green"/>
        </w:rPr>
        <w:t>come to a comfort with pessimism.</w:t>
      </w:r>
    </w:p>
    <w:p w14:paraId="1678012F" w14:textId="54539EC1" w:rsidR="00D779E9" w:rsidRPr="00C3171F" w:rsidRDefault="00EA5ACA" w:rsidP="00EA5ACA">
      <w:pPr>
        <w:pStyle w:val="Heading2"/>
        <w:rPr>
          <w:rFonts w:ascii="Comic Sans MS" w:hAnsi="Comic Sans MS"/>
        </w:rPr>
      </w:pPr>
      <w:r w:rsidRPr="00C3171F">
        <w:rPr>
          <w:rFonts w:ascii="Comic Sans MS" w:hAnsi="Comic Sans MS"/>
        </w:rPr>
        <w:lastRenderedPageBreak/>
        <w:t>2</w:t>
      </w:r>
    </w:p>
    <w:p w14:paraId="07CFE838" w14:textId="77777777" w:rsidR="00EA5ACA" w:rsidRPr="00C3171F" w:rsidRDefault="00EA5ACA" w:rsidP="00EA5ACA">
      <w:pPr>
        <w:pStyle w:val="Heading4"/>
        <w:rPr>
          <w:rFonts w:ascii="Comic Sans MS" w:hAnsi="Comic Sans MS"/>
        </w:rPr>
      </w:pPr>
      <w:r w:rsidRPr="00C3171F">
        <w:rPr>
          <w:rFonts w:ascii="Comic Sans MS" w:hAnsi="Comic Sans MS"/>
        </w:rPr>
        <w:t>Interpretation: Debaters must always have their mask on unless eating or drinking.</w:t>
      </w:r>
    </w:p>
    <w:p w14:paraId="4E0C5E65" w14:textId="77777777" w:rsidR="00EA5ACA" w:rsidRPr="00C3171F" w:rsidRDefault="00EA5ACA" w:rsidP="00EA5ACA">
      <w:pPr>
        <w:pStyle w:val="Heading4"/>
        <w:rPr>
          <w:rFonts w:ascii="Comic Sans MS" w:hAnsi="Comic Sans MS"/>
        </w:rPr>
      </w:pPr>
      <w:r w:rsidRPr="00C3171F">
        <w:rPr>
          <w:rFonts w:ascii="Comic Sans MS" w:hAnsi="Comic Sans MS"/>
        </w:rPr>
        <w:t xml:space="preserve">Violation: They took it off </w:t>
      </w:r>
    </w:p>
    <w:p w14:paraId="4B8E2F6B" w14:textId="77777777" w:rsidR="00EA5ACA" w:rsidRPr="00C3171F" w:rsidRDefault="00EA5ACA" w:rsidP="00EA5ACA">
      <w:pPr>
        <w:pStyle w:val="Heading4"/>
        <w:rPr>
          <w:rFonts w:ascii="Comic Sans MS" w:hAnsi="Comic Sans MS"/>
        </w:rPr>
      </w:pPr>
      <w:r w:rsidRPr="00C3171F">
        <w:rPr>
          <w:rFonts w:ascii="Comic Sans MS" w:hAnsi="Comic Sans MS"/>
        </w:rPr>
        <w:t>Prefer-</w:t>
      </w:r>
    </w:p>
    <w:p w14:paraId="28BDF6D6" w14:textId="77777777" w:rsidR="00EA5ACA" w:rsidRPr="00C3171F" w:rsidRDefault="00EA5ACA" w:rsidP="00EA5ACA">
      <w:pPr>
        <w:pStyle w:val="Heading4"/>
        <w:rPr>
          <w:rFonts w:ascii="Comic Sans MS" w:hAnsi="Comic Sans MS"/>
        </w:rPr>
      </w:pPr>
      <w:r w:rsidRPr="00C3171F">
        <w:rPr>
          <w:rFonts w:ascii="Comic Sans MS" w:hAnsi="Comic Sans MS"/>
        </w:rPr>
        <w:t xml:space="preserve">1] </w:t>
      </w:r>
      <w:r w:rsidRPr="00C3171F">
        <w:rPr>
          <w:rFonts w:ascii="Comic Sans MS" w:hAnsi="Comic Sans MS"/>
          <w:u w:val="single"/>
        </w:rPr>
        <w:t>Safety</w:t>
      </w:r>
      <w:r w:rsidRPr="00C3171F">
        <w:rPr>
          <w:rFonts w:ascii="Comic Sans MS" w:hAnsi="Comic Sans MS"/>
        </w:rPr>
        <w:t xml:space="preserve">- Spreading without a mask is the most probable way of spreading COVID and germs – that leads to debaters getting sick and not being able to participate in debate tournaments – this also links into happiness/mental health since tournaments will continue online debate tournaments and close down in person ones when they see an influx incases. Happiness/mental health is an independent voter because it means debaters have no motivation to do debate/participate in they’re unhappy. Inclusion is a voter since </w:t>
      </w:r>
      <w:proofErr w:type="spellStart"/>
      <w:r w:rsidRPr="00C3171F">
        <w:rPr>
          <w:rFonts w:ascii="Comic Sans MS" w:hAnsi="Comic Sans MS"/>
        </w:rPr>
        <w:t>its</w:t>
      </w:r>
      <w:proofErr w:type="spellEnd"/>
      <w:r w:rsidRPr="00C3171F">
        <w:rPr>
          <w:rFonts w:ascii="Comic Sans MS" w:hAnsi="Comic Sans MS"/>
        </w:rPr>
        <w:t xml:space="preserve"> an impact filter to everything else</w:t>
      </w:r>
    </w:p>
    <w:p w14:paraId="1AB336DA" w14:textId="77777777" w:rsidR="00EA5ACA" w:rsidRPr="00C3171F" w:rsidRDefault="00EA5ACA" w:rsidP="00EA5ACA">
      <w:pPr>
        <w:pStyle w:val="Heading4"/>
        <w:rPr>
          <w:rFonts w:ascii="Comic Sans MS" w:hAnsi="Comic Sans MS"/>
        </w:rPr>
      </w:pPr>
      <w:r w:rsidRPr="00C3171F">
        <w:rPr>
          <w:rFonts w:ascii="Comic Sans MS" w:hAnsi="Comic Sans MS"/>
        </w:rPr>
        <w:t xml:space="preserve">2] </w:t>
      </w:r>
      <w:r w:rsidRPr="00C3171F">
        <w:rPr>
          <w:rFonts w:ascii="Comic Sans MS" w:hAnsi="Comic Sans MS"/>
          <w:u w:val="single"/>
        </w:rPr>
        <w:t>Resolvability and Judge Intervention</w:t>
      </w:r>
      <w:r w:rsidRPr="00C3171F">
        <w:rPr>
          <w:rFonts w:ascii="Comic Sans MS" w:hAnsi="Comic Sans MS"/>
        </w:rPr>
        <w:t>- masks force debaters to speak slower and more clearly. That guarantees judges catching everything on the flow in order to make the correct decision.</w:t>
      </w:r>
    </w:p>
    <w:p w14:paraId="684C0B21" w14:textId="77777777" w:rsidR="00EA5ACA" w:rsidRPr="00C3171F" w:rsidRDefault="00EA5ACA" w:rsidP="00EA5ACA">
      <w:pPr>
        <w:pStyle w:val="Heading2"/>
        <w:rPr>
          <w:rFonts w:ascii="Comic Sans MS" w:hAnsi="Comic Sans MS"/>
        </w:rPr>
      </w:pPr>
      <w:r w:rsidRPr="00C3171F">
        <w:rPr>
          <w:rFonts w:ascii="Comic Sans MS" w:hAnsi="Comic Sans MS"/>
        </w:rPr>
        <w:lastRenderedPageBreak/>
        <w:t>Voter</w:t>
      </w:r>
    </w:p>
    <w:p w14:paraId="4853EB32" w14:textId="77777777" w:rsidR="00EA5ACA" w:rsidRPr="00C3171F" w:rsidRDefault="00EA5ACA" w:rsidP="00EA5ACA">
      <w:pPr>
        <w:pStyle w:val="Heading4"/>
        <w:rPr>
          <w:rFonts w:ascii="Comic Sans MS" w:hAnsi="Comic Sans MS"/>
        </w:rPr>
      </w:pPr>
      <w:r w:rsidRPr="00C3171F">
        <w:rPr>
          <w:rFonts w:ascii="Comic Sans MS" w:hAnsi="Comic Sans MS"/>
          <w:u w:val="single"/>
        </w:rPr>
        <w:t>Not wearing a mask is a voting issue</w:t>
      </w:r>
      <w:r w:rsidRPr="00C3171F">
        <w:rPr>
          <w:rFonts w:ascii="Comic Sans MS" w:hAnsi="Comic Sans MS"/>
        </w:rPr>
        <w:t xml:space="preserve"> – riskiest way of spreading COVID and compromising the safety of the debate space – comes first </w:t>
      </w:r>
      <w:proofErr w:type="spellStart"/>
      <w:r w:rsidRPr="00C3171F">
        <w:rPr>
          <w:rFonts w:ascii="Comic Sans MS" w:hAnsi="Comic Sans MS"/>
        </w:rPr>
        <w:t>cuz</w:t>
      </w:r>
      <w:proofErr w:type="spellEnd"/>
      <w:r w:rsidRPr="00C3171F">
        <w:rPr>
          <w:rFonts w:ascii="Comic Sans MS" w:hAnsi="Comic Sans MS"/>
        </w:rPr>
        <w:t xml:space="preserve"> it leads to debaters getting sick and not participating controls the </w:t>
      </w:r>
      <w:proofErr w:type="spellStart"/>
      <w:r w:rsidRPr="00C3171F">
        <w:rPr>
          <w:rFonts w:ascii="Comic Sans MS" w:hAnsi="Comic Sans MS"/>
        </w:rPr>
        <w:t>i</w:t>
      </w:r>
      <w:proofErr w:type="spellEnd"/>
      <w:r w:rsidRPr="00C3171F">
        <w:rPr>
          <w:rFonts w:ascii="Comic Sans MS" w:hAnsi="Comic Sans MS"/>
        </w:rPr>
        <w:t xml:space="preserve">/l to inclusion and mental health. </w:t>
      </w:r>
    </w:p>
    <w:p w14:paraId="26FE4162" w14:textId="2CDB0B94" w:rsidR="00EA5ACA" w:rsidRPr="00C3171F" w:rsidRDefault="00EA5ACA" w:rsidP="00EA5ACA">
      <w:pPr>
        <w:pStyle w:val="Heading2"/>
        <w:rPr>
          <w:rFonts w:ascii="Comic Sans MS" w:hAnsi="Comic Sans MS"/>
        </w:rPr>
      </w:pPr>
      <w:r w:rsidRPr="00C3171F">
        <w:rPr>
          <w:rFonts w:ascii="Comic Sans MS" w:hAnsi="Comic Sans MS"/>
        </w:rPr>
        <w:lastRenderedPageBreak/>
        <w:t>Case</w:t>
      </w:r>
    </w:p>
    <w:p w14:paraId="7AB47F04" w14:textId="77777777" w:rsidR="00244472" w:rsidRPr="00C3171F" w:rsidRDefault="00244472" w:rsidP="00244472">
      <w:pPr>
        <w:spacing w:before="40" w:after="0" w:line="240" w:lineRule="auto"/>
        <w:outlineLvl w:val="3"/>
        <w:rPr>
          <w:rFonts w:ascii="Comic Sans MS" w:eastAsia="Times New Roman" w:hAnsi="Comic Sans MS" w:cstheme="minorHAnsi"/>
          <w:b/>
          <w:bCs/>
          <w:color w:val="000000" w:themeColor="text1"/>
          <w:sz w:val="24"/>
          <w:szCs w:val="24"/>
        </w:rPr>
      </w:pPr>
      <w:r w:rsidRPr="00C3171F">
        <w:rPr>
          <w:rFonts w:ascii="Comic Sans MS" w:eastAsia="Times New Roman" w:hAnsi="Comic Sans MS" w:cstheme="minorHAnsi"/>
          <w:b/>
          <w:bCs/>
          <w:color w:val="000000" w:themeColor="text1"/>
          <w:sz w:val="24"/>
          <w:szCs w:val="24"/>
        </w:rPr>
        <w:t>Democracy doesn’t exist; it’s just an illusion</w:t>
      </w:r>
    </w:p>
    <w:p w14:paraId="7979C379" w14:textId="77777777" w:rsidR="00244472" w:rsidRPr="00C3171F" w:rsidRDefault="00244472" w:rsidP="00244472">
      <w:pPr>
        <w:spacing w:line="240" w:lineRule="auto"/>
        <w:rPr>
          <w:rFonts w:ascii="Comic Sans MS" w:eastAsia="Times New Roman" w:hAnsi="Comic Sans MS" w:cstheme="minorHAnsi"/>
          <w:color w:val="000000" w:themeColor="text1"/>
          <w:sz w:val="24"/>
          <w:szCs w:val="24"/>
        </w:rPr>
      </w:pPr>
      <w:r w:rsidRPr="00C3171F">
        <w:rPr>
          <w:rFonts w:ascii="Comic Sans MS" w:eastAsia="Times New Roman" w:hAnsi="Comic Sans MS" w:cstheme="minorHAnsi"/>
          <w:b/>
          <w:bCs/>
          <w:color w:val="000000" w:themeColor="text1"/>
          <w:sz w:val="32"/>
          <w:szCs w:val="32"/>
        </w:rPr>
        <w:t>Dans 14</w:t>
      </w:r>
      <w:r w:rsidRPr="00C3171F">
        <w:rPr>
          <w:rFonts w:ascii="Comic Sans MS" w:eastAsia="Times New Roman" w:hAnsi="Comic Sans MS" w:cstheme="minorHAnsi"/>
          <w:color w:val="000000" w:themeColor="text1"/>
        </w:rPr>
        <w:t xml:space="preserve"> | Dans, Enrique. “Democracy Doesn't Exist.” Medium, 24 Aug. 2014, - https://medium.com/enrique-dans/democracy-doesnt-exist-875c0fa25b81.</w:t>
      </w:r>
    </w:p>
    <w:p w14:paraId="0745E471" w14:textId="63161021" w:rsidR="00C3171F" w:rsidRPr="00E331B2" w:rsidRDefault="00244472" w:rsidP="00E331B2">
      <w:pPr>
        <w:spacing w:line="240" w:lineRule="auto"/>
        <w:rPr>
          <w:rFonts w:ascii="Comic Sans MS" w:eastAsia="Times New Roman" w:hAnsi="Comic Sans MS" w:cstheme="minorHAnsi"/>
          <w:color w:val="000000" w:themeColor="text1"/>
          <w:sz w:val="24"/>
          <w:szCs w:val="24"/>
        </w:rPr>
      </w:pPr>
      <w:r w:rsidRPr="00C3171F">
        <w:rPr>
          <w:rFonts w:ascii="Comic Sans MS" w:eastAsia="Times New Roman" w:hAnsi="Comic Sans MS" w:cstheme="minorHAnsi"/>
          <w:color w:val="000000" w:themeColor="text1"/>
          <w:sz w:val="12"/>
          <w:szCs w:val="12"/>
        </w:rPr>
        <w:t>So now we know: the</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United States is not a</w:t>
      </w:r>
      <w:r w:rsidRPr="00C3171F">
        <w:rPr>
          <w:rFonts w:ascii="Comic Sans MS" w:eastAsia="Times New Roman" w:hAnsi="Comic Sans MS" w:cstheme="minorHAnsi"/>
          <w:color w:val="000000" w:themeColor="text1"/>
          <w:u w:val="single"/>
        </w:rPr>
        <w:t xml:space="preserve"> </w:t>
      </w:r>
      <w:r w:rsidRPr="00C3171F">
        <w:rPr>
          <w:rFonts w:ascii="Comic Sans MS" w:hAnsi="Comic Sans MS"/>
          <w:highlight w:val="green"/>
          <w:u w:val="single"/>
        </w:rPr>
        <w:t>democracy</w:t>
      </w:r>
      <w:r w:rsidRPr="00C3171F">
        <w:rPr>
          <w:rFonts w:ascii="Comic Sans MS" w:eastAsia="Times New Roman" w:hAnsi="Comic Sans MS" w:cstheme="minorHAnsi"/>
          <w:color w:val="000000" w:themeColor="text1"/>
          <w:sz w:val="12"/>
          <w:szCs w:val="12"/>
        </w:rPr>
        <w:t xml:space="preserve">. That’s what two US academics, Martin </w:t>
      </w:r>
      <w:proofErr w:type="spellStart"/>
      <w:r w:rsidRPr="00C3171F">
        <w:rPr>
          <w:rFonts w:ascii="Comic Sans MS" w:eastAsia="Times New Roman" w:hAnsi="Comic Sans MS" w:cstheme="minorHAnsi"/>
          <w:color w:val="000000" w:themeColor="text1"/>
          <w:sz w:val="12"/>
          <w:szCs w:val="12"/>
        </w:rPr>
        <w:t>Gilens</w:t>
      </w:r>
      <w:proofErr w:type="spellEnd"/>
      <w:r w:rsidRPr="00C3171F">
        <w:rPr>
          <w:rFonts w:ascii="Comic Sans MS" w:eastAsia="Times New Roman" w:hAnsi="Comic Sans MS" w:cstheme="minorHAnsi"/>
          <w:color w:val="000000" w:themeColor="text1"/>
          <w:sz w:val="12"/>
          <w:szCs w:val="12"/>
        </w:rPr>
        <w:t xml:space="preserve"> and Benjamin Page, argue in a newly published study called “Testing theories of American politics: elites, interest groups, and average citizens”, which compiles the replies to polls carried out between 1981 and 2002 among the US electorate proposing more than 2,000 changes to the law, and whether those changes were implemented. The conclusion? That </w:t>
      </w:r>
      <w:r w:rsidRPr="00C3171F">
        <w:rPr>
          <w:rFonts w:ascii="Comic Sans MS" w:hAnsi="Comic Sans MS"/>
          <w:highlight w:val="green"/>
          <w:u w:val="single"/>
        </w:rPr>
        <w:t>elite and interest groups make a substantial impact on</w:t>
      </w:r>
      <w:r w:rsidRPr="00C3171F">
        <w:rPr>
          <w:rFonts w:ascii="Comic Sans MS" w:hAnsi="Comic Sans MS"/>
          <w:u w:val="single"/>
        </w:rPr>
        <w:t xml:space="preserve"> </w:t>
      </w:r>
      <w:r w:rsidRPr="00C3171F">
        <w:rPr>
          <w:rFonts w:ascii="Comic Sans MS" w:eastAsia="Times New Roman" w:hAnsi="Comic Sans MS" w:cstheme="minorHAnsi"/>
          <w:color w:val="000000" w:themeColor="text1"/>
          <w:sz w:val="12"/>
          <w:szCs w:val="12"/>
        </w:rPr>
        <w:t>US</w:t>
      </w:r>
      <w:r w:rsidRPr="00C3171F">
        <w:rPr>
          <w:rFonts w:ascii="Comic Sans MS" w:eastAsia="Times New Roman" w:hAnsi="Comic Sans MS" w:cstheme="minorHAnsi"/>
          <w:color w:val="000000" w:themeColor="text1"/>
          <w:u w:val="single"/>
        </w:rPr>
        <w:t xml:space="preserve"> </w:t>
      </w:r>
      <w:r w:rsidRPr="00C3171F">
        <w:rPr>
          <w:rFonts w:ascii="Comic Sans MS" w:hAnsi="Comic Sans MS"/>
          <w:highlight w:val="green"/>
          <w:u w:val="single"/>
        </w:rPr>
        <w:t>government policies, while popular initiatives from the wider electorate never get anywhere.</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 xml:space="preserve">An edited version of the piece can be read in this article posted on Talking Points Memo: “Princeton study: US no longer an actual democracy”, or in this great interview with one of the authors on the same site. The study has gone viral in some circles in the United States. The outcome of the research, in line with </w:t>
      </w:r>
      <w:proofErr w:type="spellStart"/>
      <w:r w:rsidRPr="00C3171F">
        <w:rPr>
          <w:rFonts w:ascii="Comic Sans MS" w:eastAsia="Times New Roman" w:hAnsi="Comic Sans MS" w:cstheme="minorHAnsi"/>
          <w:color w:val="000000" w:themeColor="text1"/>
          <w:sz w:val="12"/>
          <w:szCs w:val="12"/>
        </w:rPr>
        <w:t>Gilens</w:t>
      </w:r>
      <w:proofErr w:type="spellEnd"/>
      <w:r w:rsidRPr="00C3171F">
        <w:rPr>
          <w:rFonts w:ascii="Comic Sans MS" w:eastAsia="Times New Roman" w:hAnsi="Comic Sans MS" w:cstheme="minorHAnsi"/>
          <w:color w:val="000000" w:themeColor="text1"/>
          <w:sz w:val="12"/>
          <w:szCs w:val="12"/>
        </w:rPr>
        <w:t>’ book, “Affluence and influence: economic inequality and political power in America”, backs up previous studies, and echoes Lawrence Lessig’s presentation on TED called</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“We the People, and the Republic we must reclaim”, which I would heartily recommend.</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u w:val="single"/>
        </w:rPr>
        <w:t>It’s been seen by more than a million times,</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 xml:space="preserve">and has also been published in book format in </w:t>
      </w:r>
      <w:proofErr w:type="spellStart"/>
      <w:r w:rsidRPr="00C3171F">
        <w:rPr>
          <w:rFonts w:ascii="Comic Sans MS" w:eastAsia="Times New Roman" w:hAnsi="Comic Sans MS" w:cstheme="minorHAnsi"/>
          <w:color w:val="000000" w:themeColor="text1"/>
          <w:sz w:val="12"/>
          <w:szCs w:val="12"/>
        </w:rPr>
        <w:t>Lesterland</w:t>
      </w:r>
      <w:proofErr w:type="spellEnd"/>
      <w:r w:rsidRPr="00C3171F">
        <w:rPr>
          <w:rFonts w:ascii="Comic Sans MS" w:eastAsia="Times New Roman" w:hAnsi="Comic Sans MS" w:cstheme="minorHAnsi"/>
          <w:color w:val="000000" w:themeColor="text1"/>
          <w:sz w:val="12"/>
          <w:szCs w:val="12"/>
        </w:rPr>
        <w:t>:</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u w:val="single"/>
        </w:rPr>
        <w:t>the corruption of Congress</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and how to end it, or</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u w:val="single"/>
        </w:rPr>
        <w:t xml:space="preserve">the recent funding initiative for a Super PAC to end all PACs (Political Action Committees raise money to lobby Congress or influence candidates). </w:t>
      </w:r>
      <w:r w:rsidRPr="00C3171F">
        <w:rPr>
          <w:rFonts w:ascii="Comic Sans MS" w:eastAsia="Times New Roman" w:hAnsi="Comic Sans MS" w:cstheme="minorHAnsi"/>
          <w:color w:val="000000" w:themeColor="text1"/>
          <w:sz w:val="12"/>
          <w:szCs w:val="12"/>
          <w:u w:val="single"/>
        </w:rPr>
        <w:t>If you haven’t seen Lessig’s presentation, take the time:</w:t>
      </w:r>
      <w:r w:rsidRPr="00C3171F">
        <w:rPr>
          <w:rFonts w:ascii="Comic Sans MS" w:eastAsia="Times New Roman" w:hAnsi="Comic Sans MS" w:cstheme="minorHAnsi"/>
          <w:color w:val="000000" w:themeColor="text1"/>
          <w:u w:val="single"/>
        </w:rPr>
        <w:t xml:space="preserve"> </w:t>
      </w:r>
      <w:proofErr w:type="spellStart"/>
      <w:r w:rsidRPr="00C3171F">
        <w:rPr>
          <w:rFonts w:ascii="Comic Sans MS" w:eastAsia="Times New Roman" w:hAnsi="Comic Sans MS" w:cstheme="minorHAnsi"/>
          <w:color w:val="000000" w:themeColor="text1"/>
          <w:u w:val="single"/>
        </w:rPr>
        <w:t>Gilens</w:t>
      </w:r>
      <w:proofErr w:type="spellEnd"/>
      <w:r w:rsidRPr="00C3171F">
        <w:rPr>
          <w:rFonts w:ascii="Comic Sans MS" w:eastAsia="Times New Roman" w:hAnsi="Comic Sans MS" w:cstheme="minorHAnsi"/>
          <w:color w:val="000000" w:themeColor="text1"/>
          <w:u w:val="single"/>
        </w:rPr>
        <w:t xml:space="preserve"> and Page’s research only confirms what many ordinary people have suspected for years: that </w:t>
      </w:r>
      <w:r w:rsidRPr="00C3171F">
        <w:rPr>
          <w:rFonts w:ascii="Comic Sans MS" w:hAnsi="Comic Sans MS"/>
          <w:highlight w:val="green"/>
          <w:u w:val="single"/>
        </w:rPr>
        <w:t>the result of elections matters least. It doesn’t matter who you vote for, in reality democracy is simply a system designed to make sure that the same people’s interests are served.</w:t>
      </w:r>
      <w:r w:rsidRPr="00C3171F">
        <w:rPr>
          <w:rFonts w:ascii="Comic Sans MS" w:eastAsia="Times New Roman" w:hAnsi="Comic Sans MS" w:cstheme="minorHAnsi"/>
          <w:color w:val="000000" w:themeColor="text1"/>
          <w:sz w:val="12"/>
          <w:szCs w:val="12"/>
        </w:rPr>
        <w:t xml:space="preserve"> I have written about this many times, and it is something that I have seen close up on the occasions when I have come into close contact with the people who make the decisions in my own country, and that has led me to put as much distance between myself and them as possible. In recent years, as we have seen how the internet has come to play a bigger role in helping civic groups organize, governments everywhere have become worried at this new threat to their hegemony.</w:t>
      </w:r>
      <w:r w:rsidRPr="00C3171F">
        <w:rPr>
          <w:rFonts w:ascii="Comic Sans MS" w:eastAsia="Times New Roman" w:hAnsi="Comic Sans MS" w:cstheme="minorHAnsi"/>
          <w:color w:val="000000" w:themeColor="text1"/>
          <w:u w:val="single"/>
        </w:rPr>
        <w:t xml:space="preserve"> </w:t>
      </w:r>
      <w:r w:rsidRPr="00C3171F">
        <w:rPr>
          <w:rFonts w:ascii="Comic Sans MS" w:hAnsi="Comic Sans MS"/>
          <w:highlight w:val="green"/>
          <w:u w:val="single"/>
        </w:rPr>
        <w:t>There is no such thing as democracy: at best we are given the chance to elect a number of theoretical representatives, most of who have not been chosen by us to stand in our name, but on behalf of powerful minorities. The reality is that most countries that consider themselves advanced democracies are run by a small clique of corrupt politicians acting on behalf of an oligarchy.</w:t>
      </w:r>
      <w:r w:rsidRPr="00C3171F">
        <w:rPr>
          <w:rFonts w:ascii="Comic Sans MS" w:eastAsia="Times New Roman" w:hAnsi="Comic Sans MS" w:cstheme="minorHAnsi"/>
          <w:color w:val="000000" w:themeColor="text1"/>
        </w:rPr>
        <w:t xml:space="preserve"> </w:t>
      </w:r>
      <w:r w:rsidRPr="00C3171F">
        <w:rPr>
          <w:rFonts w:ascii="Comic Sans MS" w:eastAsia="Times New Roman" w:hAnsi="Comic Sans MS" w:cstheme="minorHAnsi"/>
          <w:color w:val="000000" w:themeColor="text1"/>
          <w:sz w:val="12"/>
          <w:szCs w:val="12"/>
        </w:rPr>
        <w:t>Technology offers us far better ways to organize society than our bankrupt democracies currently do. But technology on its own can’t do the job. We would first have to overcome resistance to change, to fear of doing things differently, and that despite what some would have us believe, people are capable of running their own affairs. The idea that a small group of experts is somehow better qualified to run things on our behalf is nonsense, and only shows just how rotten our political system has become. The really important thing about technological development is that it will end up being able to initiate the disruption in the industry that needs it most: politics.</w:t>
      </w:r>
    </w:p>
    <w:sectPr w:rsidR="00C3171F" w:rsidRPr="00E33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79E9"/>
    <w:rsid w:val="000139A3"/>
    <w:rsid w:val="00100833"/>
    <w:rsid w:val="00104529"/>
    <w:rsid w:val="00105942"/>
    <w:rsid w:val="00107396"/>
    <w:rsid w:val="00144A4C"/>
    <w:rsid w:val="00176AB0"/>
    <w:rsid w:val="00177B7D"/>
    <w:rsid w:val="0018322D"/>
    <w:rsid w:val="001B5776"/>
    <w:rsid w:val="001C6261"/>
    <w:rsid w:val="001E527A"/>
    <w:rsid w:val="001F78CE"/>
    <w:rsid w:val="00244472"/>
    <w:rsid w:val="00251FC7"/>
    <w:rsid w:val="002855A7"/>
    <w:rsid w:val="002B146A"/>
    <w:rsid w:val="002B5E17"/>
    <w:rsid w:val="00315690"/>
    <w:rsid w:val="00316B75"/>
    <w:rsid w:val="00325646"/>
    <w:rsid w:val="003341E2"/>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4B9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71F"/>
    <w:rsid w:val="00C83417"/>
    <w:rsid w:val="00C9604F"/>
    <w:rsid w:val="00CA19AA"/>
    <w:rsid w:val="00CC5298"/>
    <w:rsid w:val="00CD736E"/>
    <w:rsid w:val="00CD798D"/>
    <w:rsid w:val="00CE161E"/>
    <w:rsid w:val="00CF59A8"/>
    <w:rsid w:val="00D325A9"/>
    <w:rsid w:val="00D36A8A"/>
    <w:rsid w:val="00D61409"/>
    <w:rsid w:val="00D6691E"/>
    <w:rsid w:val="00D71170"/>
    <w:rsid w:val="00D779E9"/>
    <w:rsid w:val="00DA1C92"/>
    <w:rsid w:val="00DA25D4"/>
    <w:rsid w:val="00DA6538"/>
    <w:rsid w:val="00E15E75"/>
    <w:rsid w:val="00E31464"/>
    <w:rsid w:val="00E331B2"/>
    <w:rsid w:val="00E5262C"/>
    <w:rsid w:val="00EA5ACA"/>
    <w:rsid w:val="00EC7DC4"/>
    <w:rsid w:val="00ED30CF"/>
    <w:rsid w:val="00F176EF"/>
    <w:rsid w:val="00F45E10"/>
    <w:rsid w:val="00F6364A"/>
    <w:rsid w:val="00F9113A"/>
    <w:rsid w:val="00FE2546"/>
    <w:rsid w:val="00FE780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5F090"/>
  <w15:chartTrackingRefBased/>
  <w15:docId w15:val="{8C9C8EE4-2BBB-49BC-97C3-783C05796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31B2"/>
    <w:rPr>
      <w:rFonts w:ascii="Calibri" w:hAnsi="Calibri"/>
    </w:rPr>
  </w:style>
  <w:style w:type="paragraph" w:styleId="Heading1">
    <w:name w:val="heading 1"/>
    <w:aliases w:val="Pocket"/>
    <w:basedOn w:val="Normal"/>
    <w:next w:val="Normal"/>
    <w:link w:val="Heading1Char"/>
    <w:qFormat/>
    <w:rsid w:val="00E33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31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31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E331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3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31B2"/>
  </w:style>
  <w:style w:type="character" w:customStyle="1" w:styleId="Heading1Char">
    <w:name w:val="Heading 1 Char"/>
    <w:aliases w:val="Pocket Char"/>
    <w:basedOn w:val="DefaultParagraphFont"/>
    <w:link w:val="Heading1"/>
    <w:rsid w:val="00E331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31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31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331B2"/>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E331B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31B2"/>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E331B2"/>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E331B2"/>
    <w:rPr>
      <w:color w:val="auto"/>
      <w:u w:val="none"/>
    </w:rPr>
  </w:style>
  <w:style w:type="character" w:styleId="FollowedHyperlink">
    <w:name w:val="FollowedHyperlink"/>
    <w:basedOn w:val="DefaultParagraphFont"/>
    <w:uiPriority w:val="99"/>
    <w:semiHidden/>
    <w:unhideWhenUsed/>
    <w:rsid w:val="00E331B2"/>
    <w:rPr>
      <w:color w:val="auto"/>
      <w:u w:val="none"/>
    </w:rPr>
  </w:style>
  <w:style w:type="paragraph" w:customStyle="1" w:styleId="textbold">
    <w:name w:val="text bold"/>
    <w:basedOn w:val="Normal"/>
    <w:link w:val="Emphasis"/>
    <w:uiPriority w:val="7"/>
    <w:qFormat/>
    <w:rsid w:val="00D779E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5493</Words>
  <Characters>31312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5.1.1</cp:keywords>
  <dc:description/>
  <cp:lastModifiedBy>Bryce Ownby</cp:lastModifiedBy>
  <cp:revision>6</cp:revision>
  <dcterms:created xsi:type="dcterms:W3CDTF">2022-03-05T18:29:00Z</dcterms:created>
  <dcterms:modified xsi:type="dcterms:W3CDTF">2022-03-05T19:48:00Z</dcterms:modified>
</cp:coreProperties>
</file>