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6FCE" w14:textId="77777777"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isplayBackgroundShape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Omar Elsakhawy"/>
    <w:docVar w:name="RibbonPointer" w:val="150407768"/>
    <w:docVar w:name="VerbatimVersion" w:val="5.1"/>
  </w:docVars>
  <w:rsids>
    <w:rsidRoot w:val="00D70330"/>
    <w:rsid w:val="000139A3"/>
    <w:rsid w:val="000D6106"/>
    <w:rsid w:val="00100833"/>
    <w:rsid w:val="00104529"/>
    <w:rsid w:val="00105942"/>
    <w:rsid w:val="00107396"/>
    <w:rsid w:val="0013300D"/>
    <w:rsid w:val="00144A4C"/>
    <w:rsid w:val="001502B1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3518E"/>
    <w:rsid w:val="004412A5"/>
    <w:rsid w:val="004605D6"/>
    <w:rsid w:val="004A27AE"/>
    <w:rsid w:val="004C60E8"/>
    <w:rsid w:val="004E3579"/>
    <w:rsid w:val="004E728B"/>
    <w:rsid w:val="004F22A7"/>
    <w:rsid w:val="004F39E0"/>
    <w:rsid w:val="0053751D"/>
    <w:rsid w:val="00537BD5"/>
    <w:rsid w:val="0054487F"/>
    <w:rsid w:val="00546DEB"/>
    <w:rsid w:val="0057268A"/>
    <w:rsid w:val="005D2912"/>
    <w:rsid w:val="006065BD"/>
    <w:rsid w:val="00645FA9"/>
    <w:rsid w:val="00647866"/>
    <w:rsid w:val="00665003"/>
    <w:rsid w:val="006A2AD0"/>
    <w:rsid w:val="006B26CC"/>
    <w:rsid w:val="006B6399"/>
    <w:rsid w:val="006C2375"/>
    <w:rsid w:val="006D4ECC"/>
    <w:rsid w:val="00700B97"/>
    <w:rsid w:val="00720386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8F31F9"/>
    <w:rsid w:val="0091627E"/>
    <w:rsid w:val="00962C4E"/>
    <w:rsid w:val="0097032B"/>
    <w:rsid w:val="009D2EAD"/>
    <w:rsid w:val="009D54B2"/>
    <w:rsid w:val="009E1922"/>
    <w:rsid w:val="009F7ED2"/>
    <w:rsid w:val="00A93661"/>
    <w:rsid w:val="00A95652"/>
    <w:rsid w:val="00AC0AB8"/>
    <w:rsid w:val="00B13863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0330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57256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D72FC"/>
  <w15:chartTrackingRefBased/>
  <w15:docId w15:val="{612630D3-D8F6-4769-86C3-7D79ADCD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D70330"/>
    <w:rPr>
      <w:rFonts w:ascii="Times New Roman" w:hAnsi="Times New Roman" w:cs="Times New Roman"/>
      <w:sz w:val="24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D70330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D70330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D70330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6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D70330"/>
    <w:pPr>
      <w:keepNext/>
      <w:keepLines/>
      <w:spacing w:before="40" w:after="0"/>
      <w:outlineLvl w:val="3"/>
    </w:pPr>
    <w:rPr>
      <w:rFonts w:eastAsiaTheme="majorEastAsia" w:cstheme="majorBidi"/>
      <w:b/>
      <w:iCs/>
      <w:sz w:val="30"/>
    </w:rPr>
  </w:style>
  <w:style w:type="character" w:default="1" w:styleId="DefaultParagraphFont">
    <w:name w:val="Default Paragraph Font"/>
    <w:uiPriority w:val="1"/>
    <w:semiHidden/>
    <w:unhideWhenUsed/>
    <w:rsid w:val="00D703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70330"/>
  </w:style>
  <w:style w:type="character" w:customStyle="1" w:styleId="Heading1Char">
    <w:name w:val="Heading 1 Char"/>
    <w:aliases w:val="Pocket Char"/>
    <w:basedOn w:val="DefaultParagraphFont"/>
    <w:link w:val="Heading1"/>
    <w:rsid w:val="00D70330"/>
    <w:rPr>
      <w:rFonts w:ascii="Times New Roman" w:eastAsiaTheme="majorEastAsia" w:hAnsi="Times New Roman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D70330"/>
    <w:rPr>
      <w:rFonts w:ascii="Times New Roman" w:eastAsiaTheme="majorEastAsia" w:hAnsi="Times New Roman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D70330"/>
    <w:rPr>
      <w:rFonts w:ascii="Times New Roman" w:eastAsiaTheme="majorEastAsia" w:hAnsi="Times New Roman" w:cstheme="majorBidi"/>
      <w:b/>
      <w:sz w:val="36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D70330"/>
    <w:rPr>
      <w:rFonts w:ascii="Times New Roman" w:eastAsiaTheme="majorEastAsia" w:hAnsi="Times New Roman" w:cstheme="majorBidi"/>
      <w:b/>
      <w:iCs/>
      <w:sz w:val="30"/>
    </w:rPr>
  </w:style>
  <w:style w:type="character" w:styleId="Emphasis">
    <w:name w:val="Emphasis"/>
    <w:basedOn w:val="DefaultParagraphFont"/>
    <w:uiPriority w:val="7"/>
    <w:qFormat/>
    <w:rsid w:val="00D70330"/>
    <w:rPr>
      <w:rFonts w:ascii="Times New Roman" w:hAnsi="Times New Roman" w:cs="Times New Roman"/>
      <w:b/>
      <w:i w:val="0"/>
      <w:iCs/>
      <w:sz w:val="24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D70330"/>
    <w:rPr>
      <w:b/>
      <w:bCs/>
      <w:sz w:val="26"/>
      <w:u w:val="singl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D70330"/>
    <w:rPr>
      <w:b w:val="0"/>
      <w:sz w:val="24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D70330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D70330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mare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735DD-8199-4E6E-8C76-1621369A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Elsakhawy</dc:creator>
  <cp:keywords>5.1.1</cp:keywords>
  <dc:description/>
  <cp:lastModifiedBy>Omar Elsakhawy</cp:lastModifiedBy>
  <cp:revision>1</cp:revision>
  <dcterms:created xsi:type="dcterms:W3CDTF">2021-10-02T19:54:00Z</dcterms:created>
  <dcterms:modified xsi:type="dcterms:W3CDTF">2021-10-02T19:54:00Z</dcterms:modified>
</cp:coreProperties>
</file>