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2BDEE" w14:textId="4656920B" w:rsidR="00FA0ECB" w:rsidRPr="00C83073" w:rsidRDefault="00FA0ECB" w:rsidP="00FA0ECB">
      <w:pPr>
        <w:pStyle w:val="Heading2"/>
        <w:rPr>
          <w:rFonts w:ascii="Comic Sans MS" w:hAnsi="Comic Sans MS" w:cs="Times New Roman"/>
          <w:bCs/>
        </w:rPr>
      </w:pPr>
      <w:bookmarkStart w:id="0" w:name="_Hlk82846491"/>
      <w:r w:rsidRPr="00C83073">
        <w:rPr>
          <w:rFonts w:ascii="Comic Sans MS" w:hAnsi="Comic Sans MS" w:cs="Times New Roman"/>
          <w:bCs/>
        </w:rPr>
        <w:t>1</w:t>
      </w:r>
    </w:p>
    <w:p w14:paraId="07ED43A2" w14:textId="6A9647BB" w:rsidR="00FA0ECB" w:rsidRPr="00C83073" w:rsidRDefault="00FA0ECB" w:rsidP="00FA0ECB">
      <w:pPr>
        <w:pStyle w:val="Heading4"/>
        <w:rPr>
          <w:rFonts w:ascii="Comic Sans MS" w:hAnsi="Comic Sans MS"/>
        </w:rPr>
      </w:pPr>
      <w:r w:rsidRPr="00C83073">
        <w:rPr>
          <w:rFonts w:ascii="Comic Sans MS" w:hAnsi="Comic Sans MS"/>
        </w:rPr>
        <w:t>Interpretation—the aff must disclose the plan text, framework, and advantage area 30 minutes before the round. To clarify, disclosure can occur on the wiki or over message.</w:t>
      </w:r>
    </w:p>
    <w:p w14:paraId="224AB2F1" w14:textId="26BF9182" w:rsidR="001F4088" w:rsidRPr="00C83073" w:rsidRDefault="001F4088" w:rsidP="001F4088">
      <w:pPr>
        <w:rPr>
          <w:rFonts w:ascii="Comic Sans MS" w:hAnsi="Comic Sans MS"/>
        </w:rPr>
      </w:pPr>
    </w:p>
    <w:p w14:paraId="1E3DE66B" w14:textId="129865E7" w:rsidR="001F4088" w:rsidRPr="00C83073" w:rsidRDefault="001F4088" w:rsidP="001F4088">
      <w:pPr>
        <w:pStyle w:val="Heading4"/>
        <w:rPr>
          <w:rFonts w:ascii="Comic Sans MS" w:hAnsi="Comic Sans MS"/>
        </w:rPr>
      </w:pPr>
      <w:r w:rsidRPr="00C83073">
        <w:rPr>
          <w:rFonts w:ascii="Comic Sans MS" w:hAnsi="Comic Sans MS"/>
        </w:rPr>
        <w:t>Violation – they didn’t – they responded 8 minutes before round with minimal info</w:t>
      </w:r>
      <w:r w:rsidR="009B5404" w:rsidRPr="00C83073">
        <w:rPr>
          <w:rFonts w:ascii="Comic Sans MS" w:hAnsi="Comic Sans MS"/>
        </w:rPr>
        <w:t xml:space="preserve"> – screenshots in the doc.</w:t>
      </w:r>
    </w:p>
    <w:p w14:paraId="26FC94B4" w14:textId="42E17849" w:rsidR="00FA0ECB" w:rsidRPr="00C83073" w:rsidRDefault="00FA0ECB" w:rsidP="00FA0ECB">
      <w:pPr>
        <w:rPr>
          <w:rFonts w:ascii="Comic Sans MS" w:hAnsi="Comic Sans MS"/>
        </w:rPr>
      </w:pPr>
    </w:p>
    <w:p w14:paraId="5ED07085" w14:textId="002F3794" w:rsidR="00FA0ECB" w:rsidRPr="00C83073" w:rsidRDefault="00FA0ECB" w:rsidP="00FA0ECB">
      <w:pPr>
        <w:rPr>
          <w:rFonts w:ascii="Comic Sans MS" w:hAnsi="Comic Sans MS"/>
        </w:rPr>
      </w:pPr>
      <w:r w:rsidRPr="00C83073">
        <w:rPr>
          <w:rFonts w:ascii="Comic Sans MS" w:hAnsi="Comic Sans MS"/>
          <w:noProof/>
        </w:rPr>
        <w:drawing>
          <wp:inline distT="0" distB="0" distL="0" distR="0" wp14:anchorId="178BB9B7" wp14:editId="3B672CD2">
            <wp:extent cx="6972432" cy="3967252"/>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6977338" cy="3970043"/>
                    </a:xfrm>
                    <a:prstGeom prst="rect">
                      <a:avLst/>
                    </a:prstGeom>
                  </pic:spPr>
                </pic:pic>
              </a:graphicData>
            </a:graphic>
          </wp:inline>
        </w:drawing>
      </w:r>
    </w:p>
    <w:p w14:paraId="2E73E097" w14:textId="46656D5B" w:rsidR="00FA0ECB" w:rsidRPr="00C83073" w:rsidRDefault="00FA0ECB" w:rsidP="00FA0ECB">
      <w:pPr>
        <w:rPr>
          <w:rFonts w:ascii="Comic Sans MS" w:hAnsi="Comic Sans MS"/>
        </w:rPr>
      </w:pPr>
      <w:r w:rsidRPr="00C83073">
        <w:rPr>
          <w:rFonts w:ascii="Comic Sans MS" w:hAnsi="Comic Sans MS"/>
          <w:noProof/>
        </w:rPr>
        <w:drawing>
          <wp:inline distT="0" distB="0" distL="0" distR="0" wp14:anchorId="77F3FA16" wp14:editId="4526CE0C">
            <wp:extent cx="6521570" cy="3675271"/>
            <wp:effectExtent l="0" t="0" r="0" b="1905"/>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7"/>
                    <a:stretch>
                      <a:fillRect/>
                    </a:stretch>
                  </pic:blipFill>
                  <pic:spPr>
                    <a:xfrm>
                      <a:off x="0" y="0"/>
                      <a:ext cx="6524271" cy="3676793"/>
                    </a:xfrm>
                    <a:prstGeom prst="rect">
                      <a:avLst/>
                    </a:prstGeom>
                  </pic:spPr>
                </pic:pic>
              </a:graphicData>
            </a:graphic>
          </wp:inline>
        </w:drawing>
      </w:r>
    </w:p>
    <w:p w14:paraId="3C2104BD" w14:textId="2F0D8CFC" w:rsidR="00F76A78" w:rsidRPr="00C83073" w:rsidRDefault="00F76A78" w:rsidP="00FA0ECB">
      <w:pPr>
        <w:rPr>
          <w:rFonts w:ascii="Comic Sans MS" w:hAnsi="Comic Sans MS"/>
        </w:rPr>
      </w:pPr>
      <w:r w:rsidRPr="00C83073">
        <w:rPr>
          <w:rFonts w:ascii="Comic Sans MS" w:hAnsi="Comic Sans MS"/>
          <w:noProof/>
        </w:rPr>
        <w:drawing>
          <wp:inline distT="0" distB="0" distL="0" distR="0" wp14:anchorId="35E663A8" wp14:editId="6E15B2E9">
            <wp:extent cx="7605863" cy="4222990"/>
            <wp:effectExtent l="0" t="0" r="0" b="6350"/>
            <wp:docPr id="3" name="Picture 3" descr="Graphical user interface, text,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email&#10;&#10;Description automatically generated"/>
                    <pic:cNvPicPr/>
                  </pic:nvPicPr>
                  <pic:blipFill>
                    <a:blip r:embed="rId8"/>
                    <a:stretch>
                      <a:fillRect/>
                    </a:stretch>
                  </pic:blipFill>
                  <pic:spPr>
                    <a:xfrm>
                      <a:off x="0" y="0"/>
                      <a:ext cx="7620875" cy="4231325"/>
                    </a:xfrm>
                    <a:prstGeom prst="rect">
                      <a:avLst/>
                    </a:prstGeom>
                  </pic:spPr>
                </pic:pic>
              </a:graphicData>
            </a:graphic>
          </wp:inline>
        </w:drawing>
      </w:r>
    </w:p>
    <w:p w14:paraId="54EC1A9E" w14:textId="77777777" w:rsidR="00FA0ECB" w:rsidRPr="00C83073" w:rsidRDefault="00FA0ECB" w:rsidP="00FA0ECB">
      <w:pPr>
        <w:rPr>
          <w:rFonts w:ascii="Comic Sans MS" w:hAnsi="Comic Sans MS"/>
        </w:rPr>
      </w:pPr>
      <w:bookmarkStart w:id="1" w:name="_Hlk12873938"/>
    </w:p>
    <w:p w14:paraId="00C60C6C" w14:textId="77777777" w:rsidR="00FA0ECB" w:rsidRPr="00C83073" w:rsidRDefault="00FA0ECB" w:rsidP="00FA0ECB">
      <w:pPr>
        <w:pStyle w:val="Heading4"/>
        <w:rPr>
          <w:rFonts w:ascii="Comic Sans MS" w:hAnsi="Comic Sans MS"/>
        </w:rPr>
      </w:pPr>
      <w:r w:rsidRPr="00C83073">
        <w:rPr>
          <w:rFonts w:ascii="Comic Sans MS" w:hAnsi="Comic Sans MS"/>
        </w:rPr>
        <w:t>Standards:</w:t>
      </w:r>
    </w:p>
    <w:p w14:paraId="48D749B9" w14:textId="77777777" w:rsidR="00FA0ECB" w:rsidRPr="00C83073" w:rsidRDefault="00FA0ECB" w:rsidP="00FA0ECB">
      <w:pPr>
        <w:pStyle w:val="Heading4"/>
        <w:rPr>
          <w:rFonts w:ascii="Comic Sans MS" w:hAnsi="Comic Sans MS"/>
        </w:rPr>
      </w:pPr>
      <w:r w:rsidRPr="00C83073">
        <w:rPr>
          <w:rFonts w:ascii="Comic Sans MS" w:hAnsi="Comic Sans MS"/>
        </w:rPr>
        <w:t>1] Neg prep—4 minutes of prep isn’t enough to put together a coherent 1nc or update generics—30 minutes is necessary to learn about the affirmative, piece together what 1nc positions apply, and research their applications to the affirmative.</w:t>
      </w:r>
    </w:p>
    <w:p w14:paraId="06342AC8" w14:textId="77777777" w:rsidR="00FA0ECB" w:rsidRPr="00C83073" w:rsidRDefault="00FA0ECB" w:rsidP="00FA0ECB">
      <w:pPr>
        <w:rPr>
          <w:rFonts w:ascii="Comic Sans MS" w:hAnsi="Comic Sans MS"/>
        </w:rPr>
      </w:pPr>
    </w:p>
    <w:p w14:paraId="1A5A012B" w14:textId="77777777" w:rsidR="00FA0ECB" w:rsidRPr="00C83073" w:rsidRDefault="00FA0ECB" w:rsidP="00FA0ECB">
      <w:pPr>
        <w:pStyle w:val="Heading4"/>
        <w:rPr>
          <w:rFonts w:ascii="Comic Sans MS" w:hAnsi="Comic Sans MS"/>
        </w:rPr>
      </w:pPr>
      <w:r w:rsidRPr="00C83073">
        <w:rPr>
          <w:rFonts w:ascii="Comic Sans MS" w:hAnsi="Comic Sans MS"/>
        </w:rPr>
        <w:t>2]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09EB7F2E" w14:textId="77777777" w:rsidR="00FA0ECB" w:rsidRPr="00C83073" w:rsidRDefault="00FA0ECB" w:rsidP="00FA0ECB">
      <w:pPr>
        <w:rPr>
          <w:rFonts w:ascii="Comic Sans MS" w:hAnsi="Comic Sans MS"/>
        </w:rPr>
      </w:pPr>
    </w:p>
    <w:p w14:paraId="2A7AAFCD" w14:textId="77777777" w:rsidR="00FA0ECB" w:rsidRPr="00C83073" w:rsidRDefault="00FA0ECB" w:rsidP="00FA0ECB">
      <w:pPr>
        <w:pStyle w:val="Heading4"/>
        <w:rPr>
          <w:rFonts w:ascii="Comic Sans MS" w:hAnsi="Comic Sans MS"/>
        </w:rPr>
      </w:pPr>
      <w:r w:rsidRPr="00C83073">
        <w:rPr>
          <w:rFonts w:ascii="Comic Sans MS" w:hAnsi="Comic Sans MS"/>
        </w:rPr>
        <w:t xml:space="preserve">3] Level playing field – I’m from a small school with 2 entries and no coaching – we have limited prep and disclosure is key to pre-round adaptation. Big schools can collect flows, and craft prep-outs while we’re left in the dark. </w:t>
      </w:r>
    </w:p>
    <w:p w14:paraId="3FB705C4" w14:textId="77777777" w:rsidR="00FA0ECB" w:rsidRPr="00C83073" w:rsidRDefault="00FA0ECB" w:rsidP="00FA0ECB">
      <w:pPr>
        <w:rPr>
          <w:rFonts w:ascii="Comic Sans MS" w:hAnsi="Comic Sans MS"/>
        </w:rPr>
      </w:pPr>
    </w:p>
    <w:p w14:paraId="6B65162E" w14:textId="77777777" w:rsidR="00FA0ECB" w:rsidRPr="00C83073" w:rsidRDefault="00FA0ECB" w:rsidP="00FA0ECB">
      <w:pPr>
        <w:pStyle w:val="Heading4"/>
        <w:rPr>
          <w:rFonts w:ascii="Comic Sans MS" w:hAnsi="Comic Sans MS"/>
        </w:rPr>
      </w:pPr>
      <w:r w:rsidRPr="00C83073">
        <w:rPr>
          <w:rFonts w:ascii="Comic Sans MS" w:hAnsi="Comic Sans MS"/>
        </w:rPr>
        <w:t>4] Strategy – disclosure helps novices understand the context in which positions are read by good debaters and help with brainstorming potential args– helps compensate for lack of prep among small schools.</w:t>
      </w:r>
    </w:p>
    <w:p w14:paraId="2010C4B8" w14:textId="77777777" w:rsidR="00FA0ECB" w:rsidRPr="00C83073" w:rsidRDefault="00FA0ECB" w:rsidP="00FA0ECB">
      <w:pPr>
        <w:rPr>
          <w:rFonts w:ascii="Comic Sans MS" w:hAnsi="Comic Sans MS"/>
        </w:rPr>
      </w:pPr>
    </w:p>
    <w:p w14:paraId="3E5790CC" w14:textId="77777777" w:rsidR="00FA0ECB" w:rsidRPr="00C83073" w:rsidRDefault="00FA0ECB" w:rsidP="00FA0ECB">
      <w:pPr>
        <w:pStyle w:val="Heading4"/>
        <w:rPr>
          <w:rFonts w:ascii="Comic Sans MS" w:hAnsi="Comic Sans MS"/>
        </w:rPr>
      </w:pPr>
      <w:r w:rsidRPr="00C83073">
        <w:rPr>
          <w:rFonts w:ascii="Comic Sans MS" w:hAnsi="Comic Sans MS"/>
        </w:rPr>
        <w:t>5] Engagement – Having an idea of what the aff is going to go for means I can read an NC contextual to the round and incentivizes clash.</w:t>
      </w:r>
    </w:p>
    <w:p w14:paraId="405AC6AA" w14:textId="77777777" w:rsidR="00FA0ECB" w:rsidRPr="00C83073" w:rsidRDefault="00FA0ECB" w:rsidP="00FA0ECB">
      <w:pPr>
        <w:rPr>
          <w:rFonts w:ascii="Comic Sans MS" w:hAnsi="Comic Sans MS"/>
        </w:rPr>
      </w:pPr>
    </w:p>
    <w:p w14:paraId="75843874" w14:textId="77777777" w:rsidR="00FA0ECB" w:rsidRPr="00C83073" w:rsidRDefault="00FA0ECB" w:rsidP="00FA0ECB">
      <w:pPr>
        <w:pStyle w:val="Heading4"/>
        <w:rPr>
          <w:rFonts w:ascii="Comic Sans MS" w:hAnsi="Comic Sans MS"/>
        </w:rPr>
      </w:pPr>
      <w:r w:rsidRPr="00C83073">
        <w:rPr>
          <w:rFonts w:ascii="Comic Sans MS" w:hAnsi="Comic Sans MS"/>
        </w:rPr>
        <w:t>Voters:</w:t>
      </w:r>
    </w:p>
    <w:p w14:paraId="6C76AC07" w14:textId="77777777" w:rsidR="00FA0ECB" w:rsidRPr="00C83073" w:rsidRDefault="00FA0ECB" w:rsidP="00FA0ECB">
      <w:pPr>
        <w:pStyle w:val="Heading4"/>
        <w:rPr>
          <w:rFonts w:ascii="Comic Sans MS" w:hAnsi="Comic Sans MS"/>
        </w:rPr>
      </w:pPr>
      <w:r w:rsidRPr="00C83073">
        <w:rPr>
          <w:rFonts w:ascii="Comic Sans MS" w:hAnsi="Comic Sans MS"/>
        </w:rPr>
        <w:t xml:space="preserve">Fairness – key to objective evaluation and a safe space for all. Debaters wouldn’t compete if the activity wasn’t fair – outweighs educations since debate participation controls the internal link to topic education. </w:t>
      </w:r>
    </w:p>
    <w:p w14:paraId="1FB28C58" w14:textId="77777777" w:rsidR="00FA0ECB" w:rsidRPr="00C83073" w:rsidRDefault="00FA0ECB" w:rsidP="00FA0ECB">
      <w:pPr>
        <w:rPr>
          <w:rFonts w:ascii="Comic Sans MS" w:hAnsi="Comic Sans MS"/>
        </w:rPr>
      </w:pPr>
    </w:p>
    <w:p w14:paraId="1FBED2EE" w14:textId="77777777" w:rsidR="00FA0ECB" w:rsidRPr="00C83073" w:rsidRDefault="00FA0ECB" w:rsidP="00FA0ECB">
      <w:pPr>
        <w:pStyle w:val="Heading4"/>
        <w:rPr>
          <w:rFonts w:ascii="Comic Sans MS" w:hAnsi="Comic Sans MS"/>
        </w:rPr>
      </w:pPr>
      <w:r w:rsidRPr="00C83073">
        <w:rPr>
          <w:rFonts w:ascii="Comic Sans MS" w:hAnsi="Comic Sans MS"/>
        </w:rPr>
        <w:t>Alienation – the neg is uniquely alienating to small-school debaters who will struggle to bid without disclosure which kills equity in the debate space.</w:t>
      </w:r>
    </w:p>
    <w:p w14:paraId="76AEA875" w14:textId="77777777" w:rsidR="00FA0ECB" w:rsidRPr="00C83073" w:rsidRDefault="00FA0ECB" w:rsidP="00FA0ECB">
      <w:pPr>
        <w:rPr>
          <w:rFonts w:ascii="Comic Sans MS" w:hAnsi="Comic Sans MS"/>
        </w:rPr>
      </w:pPr>
    </w:p>
    <w:bookmarkEnd w:id="0"/>
    <w:bookmarkEnd w:id="1"/>
    <w:p w14:paraId="258192F5" w14:textId="77777777" w:rsidR="00FA0ECB" w:rsidRPr="00C83073" w:rsidRDefault="00FA0ECB" w:rsidP="00FA0ECB">
      <w:pPr>
        <w:pStyle w:val="Heading4"/>
        <w:rPr>
          <w:rFonts w:ascii="Comic Sans MS" w:hAnsi="Comic Sans MS"/>
        </w:rPr>
      </w:pPr>
      <w:r w:rsidRPr="00C83073">
        <w:rPr>
          <w:rFonts w:ascii="Comic Sans MS" w:hAnsi="Comic Sans MS"/>
        </w:rPr>
        <w:t>Drop the debater – a] deter future abuse, b] set better norms for debate and c] we indict the entire advocacy – dta makes no sense.</w:t>
      </w:r>
    </w:p>
    <w:p w14:paraId="76EF7D9E" w14:textId="77777777" w:rsidR="00FA0ECB" w:rsidRPr="00C83073" w:rsidRDefault="00FA0ECB" w:rsidP="00FA0ECB">
      <w:pPr>
        <w:rPr>
          <w:rFonts w:ascii="Comic Sans MS" w:hAnsi="Comic Sans MS"/>
        </w:rPr>
      </w:pPr>
    </w:p>
    <w:p w14:paraId="5CB31494" w14:textId="77777777" w:rsidR="00FA0ECB" w:rsidRPr="00C83073" w:rsidRDefault="00FA0ECB" w:rsidP="00FA0ECB">
      <w:pPr>
        <w:pStyle w:val="Heading4"/>
        <w:rPr>
          <w:rFonts w:ascii="Comic Sans MS" w:hAnsi="Comic Sans MS"/>
        </w:rPr>
      </w:pPr>
      <w:r w:rsidRPr="00C83073">
        <w:rPr>
          <w:rFonts w:ascii="Comic Sans MS" w:hAnsi="Comic Sans MS"/>
        </w:rPr>
        <w:t>Competing interps – [a] reasonability is arbitrary and encourages judge intervention since there’s no clear norm, [b] it creates a race to the top where we create the best possible norms for debate.</w:t>
      </w:r>
    </w:p>
    <w:p w14:paraId="5D29471C" w14:textId="77777777" w:rsidR="00FA0ECB" w:rsidRPr="00C83073" w:rsidRDefault="00FA0ECB" w:rsidP="00FA0ECB">
      <w:pPr>
        <w:rPr>
          <w:rFonts w:ascii="Comic Sans MS" w:hAnsi="Comic Sans MS"/>
        </w:rPr>
      </w:pPr>
    </w:p>
    <w:p w14:paraId="1399D2BE" w14:textId="77777777" w:rsidR="00FA0ECB" w:rsidRPr="00C83073" w:rsidRDefault="00FA0ECB" w:rsidP="00FA0ECB">
      <w:pPr>
        <w:pStyle w:val="Heading4"/>
        <w:rPr>
          <w:rFonts w:ascii="Comic Sans MS" w:hAnsi="Comic Sans MS"/>
        </w:rPr>
      </w:pPr>
      <w:r w:rsidRPr="00C83073">
        <w:rPr>
          <w:rFonts w:ascii="Comic Sans MS" w:hAnsi="Comic Sans MS"/>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F368723" w14:textId="77777777" w:rsidR="00FA0ECB" w:rsidRPr="00C83073" w:rsidRDefault="00FA0ECB" w:rsidP="00FA0ECB">
      <w:pPr>
        <w:rPr>
          <w:rFonts w:ascii="Comic Sans MS" w:hAnsi="Comic Sans MS"/>
        </w:rPr>
      </w:pPr>
    </w:p>
    <w:p w14:paraId="39EB0176" w14:textId="77777777" w:rsidR="00FA0ECB" w:rsidRPr="00C83073" w:rsidRDefault="00FA0ECB" w:rsidP="00FA0ECB">
      <w:pPr>
        <w:pStyle w:val="Heading4"/>
        <w:rPr>
          <w:rFonts w:ascii="Comic Sans MS" w:hAnsi="Comic Sans MS"/>
        </w:rPr>
      </w:pPr>
      <w:r w:rsidRPr="00C83073">
        <w:rPr>
          <w:rFonts w:ascii="Comic Sans MS" w:hAnsi="Comic Sans MS"/>
        </w:rPr>
        <w:t xml:space="preserve">No 1ar theory – </w:t>
      </w:r>
    </w:p>
    <w:p w14:paraId="07A3EB1B" w14:textId="77777777" w:rsidR="00FA0ECB" w:rsidRPr="00C83073" w:rsidRDefault="00FA0ECB" w:rsidP="00FA0ECB">
      <w:pPr>
        <w:pStyle w:val="Heading4"/>
        <w:rPr>
          <w:rFonts w:ascii="Comic Sans MS" w:hAnsi="Comic Sans MS"/>
        </w:rPr>
      </w:pPr>
      <w:r w:rsidRPr="00C83073">
        <w:rPr>
          <w:rFonts w:ascii="Comic Sans MS" w:hAnsi="Comic Sans MS"/>
        </w:rPr>
        <w:t>1] Time skew – Forces me to answer the shell, which distracts from substance – substantive clash is k2 education and 1ar theory distracts from it.</w:t>
      </w:r>
    </w:p>
    <w:p w14:paraId="367F191D" w14:textId="77777777" w:rsidR="00FA0ECB" w:rsidRPr="00C83073" w:rsidRDefault="00FA0ECB" w:rsidP="00FA0ECB">
      <w:pPr>
        <w:pStyle w:val="Heading4"/>
        <w:rPr>
          <w:rFonts w:ascii="Comic Sans MS" w:hAnsi="Comic Sans MS"/>
        </w:rPr>
      </w:pPr>
      <w:r w:rsidRPr="00C83073">
        <w:rPr>
          <w:rFonts w:ascii="Comic Sans MS" w:hAnsi="Comic Sans MS"/>
        </w:rPr>
        <w:t xml:space="preserve">2] Judge intervention – I only have 1 speech to answer it and no 3NR which means that the judge has to intervene and decide if my answers were good enough after taking into account to 2ars lies. </w:t>
      </w:r>
    </w:p>
    <w:p w14:paraId="44F3511D" w14:textId="77777777" w:rsidR="00FA0ECB" w:rsidRPr="00C83073" w:rsidRDefault="00FA0ECB" w:rsidP="00FA0ECB">
      <w:pPr>
        <w:pStyle w:val="Heading4"/>
        <w:rPr>
          <w:rFonts w:ascii="Comic Sans MS" w:hAnsi="Comic Sans MS"/>
        </w:rPr>
      </w:pPr>
      <w:r w:rsidRPr="00C83073">
        <w:rPr>
          <w:rFonts w:ascii="Comic Sans MS" w:hAnsi="Comic Sans MS"/>
        </w:rPr>
        <w:t xml:space="preserve">3] Reciprocity – I only have once chance to respond after it is introduced while they have two chances </w:t>
      </w:r>
    </w:p>
    <w:p w14:paraId="457BAEBC" w14:textId="77777777" w:rsidR="00FA0ECB" w:rsidRPr="00C83073" w:rsidRDefault="00FA0ECB" w:rsidP="00FA0ECB">
      <w:pPr>
        <w:pStyle w:val="Heading4"/>
        <w:rPr>
          <w:rFonts w:ascii="Comic Sans MS" w:hAnsi="Comic Sans MS"/>
        </w:rPr>
      </w:pPr>
      <w:r w:rsidRPr="00C83073">
        <w:rPr>
          <w:rFonts w:ascii="Comic Sans MS" w:hAnsi="Comic Sans MS"/>
        </w:rPr>
        <w:t>4] Persuasive spin in the 2ar appeals to judges more ows on judge psychology bc they will always win that debate</w:t>
      </w:r>
    </w:p>
    <w:p w14:paraId="34EB3D09" w14:textId="3DEB8D71" w:rsidR="00FA0ECB" w:rsidRDefault="00FA0ECB" w:rsidP="00FA0ECB">
      <w:pPr>
        <w:rPr>
          <w:rFonts w:ascii="Comic Sans MS" w:hAnsi="Comic Sans MS"/>
        </w:rPr>
      </w:pPr>
    </w:p>
    <w:p w14:paraId="19005666" w14:textId="7A967FFF" w:rsidR="0018116C" w:rsidRPr="008C2C20" w:rsidRDefault="00295033" w:rsidP="0018116C">
      <w:pPr>
        <w:pStyle w:val="Heading2"/>
        <w:rPr>
          <w:rFonts w:ascii="Comic Sans MS" w:hAnsi="Comic Sans MS" w:cs="Times New Roman"/>
        </w:rPr>
      </w:pPr>
      <w:r>
        <w:rPr>
          <w:rFonts w:ascii="Comic Sans MS" w:hAnsi="Comic Sans MS" w:cs="Times New Roman"/>
        </w:rPr>
        <w:t>2</w:t>
      </w:r>
    </w:p>
    <w:p w14:paraId="3CFF4A44" w14:textId="77777777" w:rsidR="0018116C" w:rsidRPr="008C2C20" w:rsidRDefault="0018116C" w:rsidP="0018116C">
      <w:pPr>
        <w:rPr>
          <w:rFonts w:ascii="Comic Sans MS" w:hAnsi="Comic Sans MS"/>
        </w:rPr>
      </w:pPr>
    </w:p>
    <w:p w14:paraId="28D0E9EC"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 xml:space="preserve">A. Interpretation: The aff must specify a comprehensive role of the ballot and clarify how the round will play out under that role of the ballot in the form of a text in the 1AC. To clarify, the aff must: </w:t>
      </w:r>
    </w:p>
    <w:p w14:paraId="71AAC6B1"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 xml:space="preserve">1. Clarify how we determine what a legitimate advocacy is and how offense links back to the role of the ballot, such as whether topicality constrains the aff advocacy or not. </w:t>
      </w:r>
    </w:p>
    <w:p w14:paraId="3F956AD6"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 xml:space="preserve">2. Every plank of the ROB must be warranted, just like the standard text for a normative ethical theory, and what area of debate must be warranted i.e. which assumptions we should accept and which we shouldn’t. </w:t>
      </w:r>
    </w:p>
    <w:p w14:paraId="62307B5E"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 xml:space="preserve">3. Clarify what theoretical objections do and do not link to the aff, and whether or not the aff comes before theory. </w:t>
      </w:r>
    </w:p>
    <w:p w14:paraId="78F9A700"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 xml:space="preserve">4. Describe how to weigh and compare between competing advocacies i.e. whether the role of the ballot is solely determined by the flow or another method of engagement. </w:t>
      </w:r>
    </w:p>
    <w:p w14:paraId="1C88B3BF"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B. Violation:</w:t>
      </w:r>
    </w:p>
    <w:p w14:paraId="43646CE5" w14:textId="77777777" w:rsidR="0018116C" w:rsidRPr="008C2C20" w:rsidRDefault="0018116C" w:rsidP="0018116C">
      <w:pPr>
        <w:pStyle w:val="Heading4"/>
        <w:rPr>
          <w:rFonts w:ascii="Comic Sans MS" w:hAnsi="Comic Sans MS" w:cs="Times New Roman"/>
          <w:sz w:val="20"/>
          <w:szCs w:val="20"/>
        </w:rPr>
      </w:pPr>
      <w:r w:rsidRPr="008C2C20">
        <w:rPr>
          <w:rFonts w:ascii="Comic Sans MS" w:hAnsi="Comic Sans MS" w:cs="Times New Roman"/>
        </w:rPr>
        <w:t>C. Standards:</w:t>
      </w:r>
    </w:p>
    <w:p w14:paraId="7EB2641B"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 xml:space="preserve">1. </w:t>
      </w:r>
      <w:r w:rsidRPr="008C2C20">
        <w:rPr>
          <w:rFonts w:ascii="Comic Sans MS" w:hAnsi="Comic Sans MS" w:cs="Times New Roman"/>
          <w:u w:val="single"/>
        </w:rPr>
        <w:t>Engagement</w:t>
      </w:r>
      <w:r w:rsidRPr="008C2C20">
        <w:rPr>
          <w:rFonts w:ascii="Comic Sans MS" w:hAnsi="Comic Sans MS" w:cs="Times New Roman"/>
        </w:rPr>
        <w:t xml:space="preserve"> – 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This is uniquely true of role of the ballots since there is no communal norm on what “preformative engagement” is in the same way there is for what counts as util offense. Few impacts:</w:t>
      </w:r>
    </w:p>
    <w:p w14:paraId="1CB754A0" w14:textId="77777777" w:rsidR="0018116C" w:rsidRPr="008C2C20" w:rsidRDefault="0018116C" w:rsidP="0018116C">
      <w:pPr>
        <w:pStyle w:val="Heading4"/>
        <w:rPr>
          <w:rFonts w:ascii="Comic Sans MS" w:eastAsia="Calibri" w:hAnsi="Comic Sans MS" w:cs="Times New Roman"/>
          <w:sz w:val="16"/>
        </w:rPr>
      </w:pPr>
      <w:r w:rsidRPr="008C2C20">
        <w:rPr>
          <w:rFonts w:ascii="Comic Sans MS" w:hAnsi="Comic Sans MS" w:cs="Times New Roman"/>
        </w:rPr>
        <w:t xml:space="preserve">a) Education – when two ships pass in the night we don’t learn anything, education is derived from analyzing and comparing each other’s arguments, so this theory argument is specifically legitimate. Not being able to crystallize on one issue is the </w:t>
      </w:r>
      <w:r w:rsidRPr="008C2C20">
        <w:rPr>
          <w:rFonts w:ascii="Comic Sans MS" w:hAnsi="Comic Sans MS" w:cs="Times New Roman"/>
          <w:u w:val="single"/>
        </w:rPr>
        <w:t>definition</w:t>
      </w:r>
      <w:r w:rsidRPr="008C2C20">
        <w:rPr>
          <w:rFonts w:ascii="Comic Sans MS" w:hAnsi="Comic Sans MS" w:cs="Times New Roman"/>
        </w:rPr>
        <w:t xml:space="preserve"> of bad education. </w:t>
      </w:r>
      <w:r w:rsidRPr="008C2C20">
        <w:rPr>
          <w:rFonts w:ascii="Comic Sans MS" w:eastAsia="Calibri" w:hAnsi="Comic Sans MS" w:cs="Times New Roman"/>
        </w:rPr>
        <w:t>CHOKSHI:</w:t>
      </w:r>
    </w:p>
    <w:p w14:paraId="4036387F" w14:textId="77777777" w:rsidR="0018116C" w:rsidRPr="008C2C20" w:rsidRDefault="0018116C" w:rsidP="0018116C">
      <w:pPr>
        <w:rPr>
          <w:rFonts w:ascii="Comic Sans MS" w:hAnsi="Comic Sans MS"/>
          <w:sz w:val="16"/>
          <w:szCs w:val="16"/>
        </w:rPr>
      </w:pPr>
      <w:r w:rsidRPr="008C2C20">
        <w:rPr>
          <w:rFonts w:ascii="Comic Sans MS" w:hAnsi="Comic Sans MS"/>
          <w:sz w:val="16"/>
          <w:szCs w:val="16"/>
        </w:rPr>
        <w:t xml:space="preserve">Niraj Chokshi is a former staff editor at TheAtlantic.com, where he wrote about technology. He is currently freelancing How Do We Stop the Internet From Making Us Stupid? JUN 8 2010 </w:t>
      </w:r>
      <w:hyperlink r:id="rId9" w:history="1">
        <w:r w:rsidRPr="008C2C20">
          <w:rPr>
            <w:rFonts w:ascii="Comic Sans MS" w:hAnsi="Comic Sans MS"/>
            <w:sz w:val="16"/>
            <w:szCs w:val="16"/>
          </w:rPr>
          <w:t>http://www.theatlantic.com/technology/archive/2010/06/how-do-we-stop-the-internet-from-making-us-stupid/57796/</w:t>
        </w:r>
      </w:hyperlink>
    </w:p>
    <w:p w14:paraId="7B2226B7" w14:textId="77777777" w:rsidR="0018116C" w:rsidRPr="008C2C20" w:rsidRDefault="0018116C" w:rsidP="0018116C">
      <w:pPr>
        <w:rPr>
          <w:rFonts w:ascii="Comic Sans MS" w:eastAsia="Calibri" w:hAnsi="Comic Sans MS"/>
          <w:sz w:val="16"/>
        </w:rPr>
      </w:pPr>
      <w:r w:rsidRPr="008C2C20">
        <w:rPr>
          <w:rFonts w:ascii="Comic Sans MS" w:eastAsia="Calibri" w:hAnsi="Comic Sans MS"/>
          <w:sz w:val="16"/>
        </w:rPr>
        <w:t xml:space="preserve">When it comes to focus, </w:t>
      </w:r>
      <w:r w:rsidRPr="008C2C20">
        <w:rPr>
          <w:rStyle w:val="StyleUnderline"/>
          <w:rFonts w:ascii="Comic Sans MS" w:hAnsi="Comic Sans MS"/>
        </w:rPr>
        <w:t>turning on the spotlight may not matter as much as our ability to dim the ambient light</w:t>
      </w:r>
      <w:r w:rsidRPr="008C2C20">
        <w:rPr>
          <w:rFonts w:ascii="Comic Sans MS" w:eastAsia="Calibri" w:hAnsi="Comic Sans MS"/>
          <w:sz w:val="16"/>
        </w:rPr>
        <w:t xml:space="preserve">. Nicholas Carr argued on Saturday in The Wall Street Journal that the Internet is making us dumber and on Monday The New York Times had a front-page feature on the mental price we pay for our multi-tasked lifestyles. </w:t>
      </w:r>
      <w:r w:rsidRPr="008C2C20">
        <w:rPr>
          <w:rStyle w:val="StyleUnderline"/>
          <w:rFonts w:ascii="Comic Sans MS" w:hAnsi="Comic Sans MS"/>
        </w:rPr>
        <w:t>If we are indeed losing our ability to think deeply, the key to fighting back may lie in a subtlety: focus may be more about our ability to filter out distractions</w:t>
      </w:r>
      <w:r w:rsidRPr="008C2C20">
        <w:rPr>
          <w:rFonts w:ascii="Comic Sans MS" w:eastAsia="Calibri" w:hAnsi="Comic Sans MS"/>
          <w:u w:val="single"/>
        </w:rPr>
        <w:t xml:space="preserve"> </w:t>
      </w:r>
      <w:r w:rsidRPr="008C2C20">
        <w:rPr>
          <w:rFonts w:ascii="Comic Sans MS" w:eastAsia="Calibri" w:hAnsi="Comic Sans MS"/>
          <w:sz w:val="16"/>
        </w:rPr>
        <w:t xml:space="preserve">than our ability to home in on the issue at hand. Carr posed his idea that technology is making us stupid in a 2008 Atlantic cover story and his forthcoming book "The Shallows" is a longer rumination on the theory. </w:t>
      </w:r>
      <w:r w:rsidRPr="008C2C20">
        <w:rPr>
          <w:rStyle w:val="StyleUnderline"/>
          <w:rFonts w:ascii="Comic Sans MS" w:hAnsi="Comic Sans MS"/>
          <w:highlight w:val="green"/>
        </w:rPr>
        <w:t>According to professors and research cited in The Times piece "the idea that information overload causes distraction was supported by more and more research." And those distractions</w:t>
      </w:r>
      <w:r w:rsidRPr="008C2C20">
        <w:rPr>
          <w:rFonts w:ascii="Comic Sans MS" w:eastAsia="Calibri" w:hAnsi="Comic Sans MS"/>
          <w:sz w:val="16"/>
        </w:rPr>
        <w:t>, according to research Carr cites</w:t>
      </w:r>
      <w:r w:rsidRPr="008C2C20">
        <w:rPr>
          <w:rFonts w:ascii="Comic Sans MS" w:eastAsia="Calibri" w:hAnsi="Comic Sans MS"/>
          <w:sz w:val="16"/>
          <w:highlight w:val="green"/>
        </w:rPr>
        <w:t xml:space="preserve">, </w:t>
      </w:r>
      <w:r w:rsidRPr="008C2C20">
        <w:rPr>
          <w:rStyle w:val="StyleUnderline"/>
          <w:rFonts w:ascii="Comic Sans MS" w:hAnsi="Comic Sans MS"/>
          <w:highlight w:val="green"/>
        </w:rPr>
        <w:t>are forcing us to change the way we think. Deep thought is losing ground to superficiality.</w:t>
      </w:r>
      <w:r w:rsidRPr="008C2C20">
        <w:rPr>
          <w:rFonts w:ascii="Comic Sans MS" w:eastAsia="Calibri" w:hAnsi="Comic Sans MS"/>
          <w:u w:val="single"/>
        </w:rPr>
        <w:t xml:space="preserve"> </w:t>
      </w:r>
      <w:r w:rsidRPr="008C2C20">
        <w:rPr>
          <w:rFonts w:ascii="Comic Sans MS" w:eastAsia="Calibri" w:hAnsi="Comic Sans MS"/>
          <w:sz w:val="16"/>
        </w:rPr>
        <w:t xml:space="preserve">So, if </w:t>
      </w:r>
      <w:r w:rsidRPr="008C2C20">
        <w:rPr>
          <w:rStyle w:val="StyleUnderline"/>
          <w:rFonts w:ascii="Comic Sans MS" w:hAnsi="Comic Sans MS"/>
        </w:rPr>
        <w:t>our multitasking lifestyle causes distraction, and distraction leads to superficial thinking,</w:t>
      </w:r>
      <w:r w:rsidRPr="008C2C20">
        <w:rPr>
          <w:rFonts w:ascii="Comic Sans MS" w:eastAsia="Calibri" w:hAnsi="Comic Sans MS"/>
          <w:sz w:val="16"/>
        </w:rPr>
        <w:t xml:space="preserve"> how do we fight back? Carr offers some advice:</w:t>
      </w:r>
    </w:p>
    <w:p w14:paraId="68343EBA"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 xml:space="preserve">b) Resolvability – if there is no engagement determining which arguments come first is impossible so the judge can’t resolve the round. This comes first- judge needs to be able to resolve who is winning under your role of the ballot, so even if that precludes theory in general, resolving the round is a gateway issue. </w:t>
      </w:r>
    </w:p>
    <w:p w14:paraId="37575657"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 xml:space="preserve">c) Having clearly defined parameters and guidelines on the role of the ballot debate is a </w:t>
      </w:r>
      <w:r w:rsidRPr="008C2C20">
        <w:rPr>
          <w:rFonts w:ascii="Comic Sans MS" w:hAnsi="Comic Sans MS" w:cs="Times New Roman"/>
          <w:u w:val="single"/>
        </w:rPr>
        <w:t>prerequisite</w:t>
      </w:r>
      <w:r w:rsidRPr="008C2C20">
        <w:rPr>
          <w:rFonts w:ascii="Comic Sans MS" w:hAnsi="Comic Sans MS" w:cs="Times New Roman"/>
        </w:rPr>
        <w:t xml:space="preserve"> to debate itself. SHIVELY:</w:t>
      </w:r>
    </w:p>
    <w:p w14:paraId="2C98093F" w14:textId="77777777" w:rsidR="0018116C" w:rsidRPr="008C2C20" w:rsidRDefault="0018116C" w:rsidP="0018116C">
      <w:pPr>
        <w:rPr>
          <w:rFonts w:ascii="Comic Sans MS" w:hAnsi="Comic Sans MS"/>
          <w:sz w:val="16"/>
          <w:szCs w:val="16"/>
        </w:rPr>
      </w:pPr>
      <w:r w:rsidRPr="008C2C20">
        <w:rPr>
          <w:rFonts w:ascii="Comic Sans MS" w:hAnsi="Comic Sans MS"/>
          <w:sz w:val="16"/>
          <w:szCs w:val="16"/>
        </w:rPr>
        <w:t>Shively, Michael [Prof Politics at Texas A&amp;M]. “Partisan Politics and Political Theory” (p.181-2)</w:t>
      </w:r>
    </w:p>
    <w:p w14:paraId="5FA76DDB" w14:textId="77777777" w:rsidR="0018116C" w:rsidRPr="008C2C20" w:rsidRDefault="0018116C" w:rsidP="0018116C">
      <w:pPr>
        <w:autoSpaceDE w:val="0"/>
        <w:autoSpaceDN w:val="0"/>
        <w:adjustRightInd w:val="0"/>
        <w:rPr>
          <w:rStyle w:val="LinedDown"/>
          <w:rFonts w:ascii="Comic Sans MS" w:hAnsi="Comic Sans MS"/>
        </w:rPr>
      </w:pPr>
      <w:r w:rsidRPr="008C2C20">
        <w:rPr>
          <w:rStyle w:val="LinedDown"/>
          <w:rFonts w:ascii="Comic Sans MS" w:hAnsi="Comic Sans MS"/>
        </w:rPr>
        <w:t xml:space="preserve">The </w:t>
      </w:r>
      <w:r w:rsidRPr="008C2C20">
        <w:rPr>
          <w:rStyle w:val="Carded"/>
          <w:rFonts w:ascii="Comic Sans MS" w:hAnsi="Comic Sans MS"/>
          <w:highlight w:val="green"/>
        </w:rPr>
        <w:t>ambiguists</w:t>
      </w:r>
      <w:r w:rsidRPr="008C2C20">
        <w:rPr>
          <w:rStyle w:val="LinedDown"/>
          <w:rFonts w:ascii="Comic Sans MS" w:hAnsi="Comic Sans MS"/>
          <w:highlight w:val="green"/>
        </w:rPr>
        <w:t xml:space="preserve"> </w:t>
      </w:r>
      <w:r w:rsidRPr="008C2C20">
        <w:rPr>
          <w:rStyle w:val="LinedDown"/>
          <w:rFonts w:ascii="Comic Sans MS" w:hAnsi="Comic Sans MS"/>
        </w:rPr>
        <w:t xml:space="preserve">must say "no" to—they must reject and limit—some ideas and actions. In what follows, we will also find that they must say "yes" to some things. In particular, they must say "yes" to the idea of rational persuasion. This means, first, that they </w:t>
      </w:r>
      <w:r w:rsidRPr="008C2C20">
        <w:rPr>
          <w:rStyle w:val="Carded"/>
          <w:rFonts w:ascii="Comic Sans MS" w:hAnsi="Comic Sans MS"/>
          <w:highlight w:val="green"/>
        </w:rPr>
        <w:t xml:space="preserve">must recognize the role of agreement </w:t>
      </w:r>
      <w:r w:rsidRPr="008C2C20">
        <w:rPr>
          <w:rStyle w:val="LinedDown"/>
          <w:rFonts w:ascii="Comic Sans MS" w:hAnsi="Comic Sans MS"/>
        </w:rPr>
        <w:t xml:space="preserve">in political contest, or the basic accord that is necessary to discord. The mistake that the ambiguists make here is a common one. The mistake is in thinking that agreement marks the end of contest—that consensus kills debate. But this is true only if the agreement is perfect—if there is nothing at all left to question or contest. In most cases, however, our agreements are highly imperfect. We agree on some matters but not on others, </w:t>
      </w:r>
      <w:r w:rsidRPr="008C2C20">
        <w:rPr>
          <w:rStyle w:val="Carded"/>
          <w:rFonts w:ascii="Comic Sans MS" w:hAnsi="Comic Sans MS"/>
          <w:highlight w:val="green"/>
        </w:rPr>
        <w:t>on generalities</w:t>
      </w:r>
      <w:r w:rsidRPr="008C2C20">
        <w:rPr>
          <w:rStyle w:val="LinedDown"/>
          <w:rFonts w:ascii="Comic Sans MS" w:hAnsi="Comic Sans MS"/>
          <w:highlight w:val="green"/>
        </w:rPr>
        <w:t xml:space="preserve"> </w:t>
      </w:r>
      <w:r w:rsidRPr="008C2C20">
        <w:rPr>
          <w:rStyle w:val="LinedDown"/>
          <w:rFonts w:ascii="Comic Sans MS" w:hAnsi="Comic Sans MS"/>
        </w:rPr>
        <w:t xml:space="preserve">but not on specifics, on principles but not on their applications, and so on. And </w:t>
      </w:r>
      <w:r w:rsidRPr="008C2C20">
        <w:rPr>
          <w:rStyle w:val="Carded"/>
          <w:rFonts w:ascii="Comic Sans MS" w:hAnsi="Comic Sans MS"/>
          <w:highlight w:val="green"/>
        </w:rPr>
        <w:t xml:space="preserve">this </w:t>
      </w:r>
      <w:r w:rsidRPr="008C2C20">
        <w:rPr>
          <w:rStyle w:val="Carded"/>
          <w:rFonts w:ascii="Comic Sans MS" w:hAnsi="Comic Sans MS"/>
        </w:rPr>
        <w:t xml:space="preserve">kind of limited </w:t>
      </w:r>
      <w:r w:rsidRPr="008C2C20">
        <w:rPr>
          <w:rStyle w:val="Carded"/>
          <w:rFonts w:ascii="Comic Sans MS" w:hAnsi="Comic Sans MS"/>
          <w:highlight w:val="green"/>
        </w:rPr>
        <w:t xml:space="preserve">agreement is the starting condition of </w:t>
      </w:r>
      <w:r w:rsidRPr="008C2C20">
        <w:rPr>
          <w:rStyle w:val="Emphasis"/>
          <w:rFonts w:ascii="Comic Sans MS" w:hAnsi="Comic Sans MS"/>
          <w:highlight w:val="green"/>
        </w:rPr>
        <w:t>contest and debate</w:t>
      </w:r>
      <w:r w:rsidRPr="008C2C20">
        <w:rPr>
          <w:rStyle w:val="LinedDown"/>
          <w:rFonts w:ascii="Comic Sans MS" w:hAnsi="Comic Sans MS"/>
        </w:rPr>
        <w:t>. As John Courtney Murray writes: We hold certain truths; therefore we can argue about them. It seems to have been one of the co</w:t>
      </w:r>
      <w:r w:rsidRPr="008C2C20">
        <w:rPr>
          <w:rFonts w:ascii="Comic Sans MS" w:hAnsi="Comic Sans MS"/>
          <w:color w:val="000000"/>
          <w:sz w:val="12"/>
          <w:szCs w:val="12"/>
        </w:rPr>
        <w:t>rruptions</w:t>
      </w:r>
      <w:r w:rsidRPr="008C2C20">
        <w:rPr>
          <w:rStyle w:val="LinedDown"/>
          <w:rFonts w:ascii="Comic Sans MS" w:hAnsi="Comic Sans MS"/>
        </w:rPr>
        <w:t xml:space="preserve"> </w:t>
      </w:r>
      <w:r w:rsidRPr="008C2C20">
        <w:rPr>
          <w:rFonts w:ascii="Comic Sans MS" w:hAnsi="Comic Sans MS"/>
          <w:color w:val="000000"/>
          <w:sz w:val="12"/>
          <w:szCs w:val="12"/>
        </w:rPr>
        <w:t>intelligence by positivism to assume that argument ends when agreement is reached. In a basic sense, the reverse is tru</w:t>
      </w:r>
      <w:r w:rsidRPr="008C2C20">
        <w:rPr>
          <w:rStyle w:val="LinedDown"/>
          <w:rFonts w:ascii="Comic Sans MS" w:hAnsi="Comic Sans MS"/>
        </w:rPr>
        <w:t xml:space="preserve">e. </w:t>
      </w:r>
      <w:r w:rsidRPr="008C2C20">
        <w:rPr>
          <w:rStyle w:val="Carded"/>
          <w:rFonts w:ascii="Comic Sans MS" w:hAnsi="Comic Sans MS"/>
          <w:highlight w:val="green"/>
        </w:rPr>
        <w:t xml:space="preserve">There can be no argument except </w:t>
      </w:r>
      <w:r w:rsidRPr="008C2C20">
        <w:rPr>
          <w:rStyle w:val="LinedDown"/>
          <w:rFonts w:ascii="Comic Sans MS" w:hAnsi="Comic Sans MS"/>
        </w:rPr>
        <w:t xml:space="preserve">on the premise, and </w:t>
      </w:r>
      <w:r w:rsidRPr="008C2C20">
        <w:rPr>
          <w:rStyle w:val="Carded"/>
          <w:rFonts w:ascii="Comic Sans MS" w:hAnsi="Comic Sans MS"/>
          <w:highlight w:val="green"/>
        </w:rPr>
        <w:t>within a context, of agreement</w:t>
      </w:r>
      <w:r w:rsidRPr="008C2C20">
        <w:rPr>
          <w:rStyle w:val="LinedDown"/>
          <w:rFonts w:ascii="Comic Sans MS" w:hAnsi="Comic Sans MS"/>
        </w:rPr>
        <w:t xml:space="preserve">. In other words, </w:t>
      </w:r>
      <w:r w:rsidRPr="008C2C20">
        <w:rPr>
          <w:rStyle w:val="Carded"/>
          <w:rFonts w:ascii="Comic Sans MS" w:hAnsi="Comic Sans MS"/>
          <w:highlight w:val="green"/>
        </w:rPr>
        <w:t xml:space="preserve">we cannot argue about something </w:t>
      </w:r>
      <w:r w:rsidRPr="008C2C20">
        <w:rPr>
          <w:rStyle w:val="LinedDown"/>
          <w:rFonts w:ascii="Comic Sans MS" w:hAnsi="Comic Sans MS"/>
        </w:rPr>
        <w:t xml:space="preserve">if we are not communicating: </w:t>
      </w:r>
      <w:r w:rsidRPr="008C2C20">
        <w:rPr>
          <w:rStyle w:val="Carded"/>
          <w:rFonts w:ascii="Comic Sans MS" w:hAnsi="Comic Sans MS"/>
          <w:highlight w:val="green"/>
        </w:rPr>
        <w:t>if we cannot agree on the topic</w:t>
      </w:r>
      <w:r w:rsidRPr="008C2C20">
        <w:rPr>
          <w:rStyle w:val="LinedDown"/>
          <w:rFonts w:ascii="Comic Sans MS" w:hAnsi="Comic Sans MS"/>
        </w:rPr>
        <w:t xml:space="preserve"> and terms of argument or if we have utterly different ideas about what counts as evidence or good argument. At the very least, we must agree about what it is that is being debated before we can debate it. For instance, one cannot have an argument about euthanasia with someone who thinks euthanasia is a musical group. One cannot successfully stage a sit-in if one's target audience simply thinks everyone is resting or if those doing the sitting have no complaints. Nor can one demonstrate resistance to a policy if no one knows that it is a policy. In other words, contest is meaningless if there is a lack of agreement or communication about what is being contested. Resisters, demonstrators, and </w:t>
      </w:r>
      <w:r w:rsidRPr="008C2C20">
        <w:rPr>
          <w:rStyle w:val="Carded"/>
          <w:rFonts w:ascii="Comic Sans MS" w:hAnsi="Comic Sans MS"/>
          <w:highlight w:val="green"/>
        </w:rPr>
        <w:t xml:space="preserve">debaters must have some shared ideas about </w:t>
      </w:r>
      <w:r w:rsidRPr="008C2C20">
        <w:rPr>
          <w:rStyle w:val="Carded"/>
          <w:rFonts w:ascii="Comic Sans MS" w:hAnsi="Comic Sans MS"/>
        </w:rPr>
        <w:t xml:space="preserve">the subject and/or the terms of </w:t>
      </w:r>
      <w:r w:rsidRPr="008C2C20">
        <w:rPr>
          <w:rStyle w:val="Carded"/>
          <w:rFonts w:ascii="Comic Sans MS" w:hAnsi="Comic Sans MS"/>
          <w:highlight w:val="green"/>
        </w:rPr>
        <w:t>their disagreements</w:t>
      </w:r>
      <w:r w:rsidRPr="008C2C20">
        <w:rPr>
          <w:rStyle w:val="LinedDown"/>
          <w:rFonts w:ascii="Comic Sans MS" w:hAnsi="Comic Sans MS"/>
        </w:rPr>
        <w:t xml:space="preserve">. The participants </w:t>
      </w:r>
      <w:r w:rsidRPr="008C2C20">
        <w:rPr>
          <w:rFonts w:ascii="Comic Sans MS" w:hAnsi="Comic Sans MS"/>
          <w:color w:val="000000"/>
          <w:sz w:val="12"/>
          <w:szCs w:val="12"/>
        </w:rPr>
        <w:t>and the target of a sit-in must share an understanding of the complaint at hand. And a demonstrator's audience must know what is being resisted. In short</w:t>
      </w:r>
      <w:r w:rsidRPr="008C2C20">
        <w:rPr>
          <w:rFonts w:ascii="Comic Sans MS" w:hAnsi="Comic Sans MS"/>
          <w:color w:val="000000"/>
          <w:sz w:val="12"/>
          <w:szCs w:val="19"/>
        </w:rPr>
        <w:t xml:space="preserve">, </w:t>
      </w:r>
      <w:r w:rsidRPr="008C2C20">
        <w:rPr>
          <w:rStyle w:val="Carded"/>
          <w:rFonts w:ascii="Comic Sans MS" w:hAnsi="Comic Sans MS"/>
        </w:rPr>
        <w:t>the contesting of an idea presumes</w:t>
      </w:r>
      <w:r w:rsidRPr="008C2C20">
        <w:rPr>
          <w:rStyle w:val="LinedDown"/>
          <w:rFonts w:ascii="Comic Sans MS" w:hAnsi="Comic Sans MS"/>
        </w:rPr>
        <w:t xml:space="preserve"> some </w:t>
      </w:r>
      <w:r w:rsidRPr="008C2C20">
        <w:rPr>
          <w:rStyle w:val="Carded"/>
          <w:rFonts w:ascii="Comic Sans MS" w:hAnsi="Comic Sans MS"/>
        </w:rPr>
        <w:t>agreement about what that idea is</w:t>
      </w:r>
      <w:r w:rsidRPr="008C2C20">
        <w:rPr>
          <w:rStyle w:val="LinedDown"/>
          <w:rFonts w:ascii="Comic Sans MS" w:hAnsi="Comic Sans MS"/>
        </w:rPr>
        <w:t xml:space="preserve"> and how one might go about intelligibly contesting it. In other words, contestation rests on some basic agreement or harmony.</w:t>
      </w:r>
    </w:p>
    <w:p w14:paraId="352E5EB3"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 xml:space="preserve">2. Strategy Skew – You make formulating a strategy impossible since I don’t know what links to your evaluative mechanism. My interp means we know what a legitimate neg advocacy is, otherwise you can make up reasons mine doesn’t link to the role of the ballot in the next speech, and by specing a weighing mechanism I can know to make the most relevant arguments so you can’t arbitrarily preclude them in the next speech. If I go for a policy action and then you say the AC is about speech acts then I lose any ability to engage in that new framing in the 2nr since I didn’t know how it functioned in the 1NC. Links to substantive engagement because I don’t know how to </w:t>
      </w:r>
      <w:r w:rsidRPr="008C2C20">
        <w:rPr>
          <w:rFonts w:ascii="Comic Sans MS" w:hAnsi="Comic Sans MS" w:cs="Times New Roman"/>
          <w:u w:val="single"/>
        </w:rPr>
        <w:t>effectively</w:t>
      </w:r>
      <w:r w:rsidRPr="008C2C20">
        <w:rPr>
          <w:rFonts w:ascii="Comic Sans MS" w:hAnsi="Comic Sans MS" w:cs="Times New Roman"/>
        </w:rPr>
        <w:t xml:space="preserve"> engage in your position.</w:t>
      </w:r>
    </w:p>
    <w:p w14:paraId="4EF3C155"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 xml:space="preserve">Further, warranting every plank prevents the aff from arbitrarily excluding certain offense with unwarranted planks, taking away advocacies crucial to my strategy. Finally, knowing how the aff functions with regard to theory prevents a double bind where I’m screwed strategically since if I read theory you’ll just claim the aff comes first and if I don’t you can collapse to 1ar theory. Strategy skew is key to fairness since it’s the way we access the ballot. </w:t>
      </w:r>
    </w:p>
    <w:p w14:paraId="784CBE94"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Framing: 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better it’s a reason to vote for me even if method debates in general preclude theory. Also, if they go for K first that proves the abuse of my shell since they should have specified in the AC.</w:t>
      </w:r>
    </w:p>
    <w:p w14:paraId="333838C4" w14:textId="77777777" w:rsidR="0018116C" w:rsidRPr="008C2C20" w:rsidRDefault="0018116C" w:rsidP="0018116C">
      <w:pPr>
        <w:pStyle w:val="Heading4"/>
        <w:rPr>
          <w:rFonts w:ascii="Comic Sans MS" w:hAnsi="Comic Sans MS" w:cs="Times New Roman"/>
        </w:rPr>
      </w:pPr>
      <w:r w:rsidRPr="008C2C20">
        <w:rPr>
          <w:rFonts w:ascii="Comic Sans MS" w:hAnsi="Comic Sans MS" w:cs="Times New Roman"/>
        </w:rPr>
        <w:t>D. Voter:</w:t>
      </w:r>
    </w:p>
    <w:p w14:paraId="0EE67A91" w14:textId="75A2764F" w:rsidR="0018116C" w:rsidRPr="008C2C20" w:rsidRDefault="0018116C" w:rsidP="0018116C">
      <w:pPr>
        <w:pStyle w:val="Heading4"/>
        <w:spacing w:line="276" w:lineRule="auto"/>
        <w:rPr>
          <w:rFonts w:ascii="Comic Sans MS" w:hAnsi="Comic Sans MS" w:cs="Times New Roman"/>
          <w:color w:val="000000" w:themeColor="text1"/>
        </w:rPr>
      </w:pPr>
      <w:r w:rsidRPr="008C2C20">
        <w:rPr>
          <w:rFonts w:ascii="Comic Sans MS" w:hAnsi="Comic Sans MS" w:cs="Times New Roman"/>
          <w:color w:val="000000" w:themeColor="text1"/>
        </w:rPr>
        <w:t xml:space="preserve">Vote on fairness because debate’s a game that needs rules, and education because that’s why schools fund it. Use competing interps because reasonability is arbitrary which causes intervention which is definition-ally unfair. </w:t>
      </w:r>
    </w:p>
    <w:p w14:paraId="3AF8CB77" w14:textId="77777777" w:rsidR="0018116C" w:rsidRPr="008C2C20" w:rsidRDefault="0018116C" w:rsidP="0018116C">
      <w:pPr>
        <w:rPr>
          <w:rFonts w:ascii="Comic Sans MS" w:hAnsi="Comic Sans MS"/>
        </w:rPr>
      </w:pPr>
    </w:p>
    <w:p w14:paraId="109E03B1" w14:textId="77777777" w:rsidR="0018116C" w:rsidRPr="00C83073" w:rsidRDefault="0018116C" w:rsidP="00FA0ECB">
      <w:pPr>
        <w:rPr>
          <w:rFonts w:ascii="Comic Sans MS" w:hAnsi="Comic Sans MS"/>
        </w:rPr>
      </w:pPr>
    </w:p>
    <w:p w14:paraId="5A470A38" w14:textId="686015DD" w:rsidR="00FA0ECB" w:rsidRPr="00C83073" w:rsidRDefault="0018116C" w:rsidP="00FA0ECB">
      <w:pPr>
        <w:pStyle w:val="Heading2"/>
        <w:rPr>
          <w:rFonts w:ascii="Comic Sans MS" w:hAnsi="Comic Sans MS"/>
        </w:rPr>
      </w:pPr>
      <w:r>
        <w:rPr>
          <w:rFonts w:ascii="Comic Sans MS" w:hAnsi="Comic Sans MS"/>
        </w:rPr>
        <w:t>3</w:t>
      </w:r>
    </w:p>
    <w:p w14:paraId="725FDD7C" w14:textId="77777777" w:rsidR="00FA0ECB" w:rsidRPr="00C83073" w:rsidRDefault="00FA0ECB" w:rsidP="00FA0ECB">
      <w:pPr>
        <w:pStyle w:val="Heading4"/>
        <w:rPr>
          <w:rFonts w:ascii="Comic Sans MS" w:hAnsi="Comic Sans MS" w:cs="Calibri"/>
        </w:rPr>
      </w:pPr>
      <w:r w:rsidRPr="00C83073">
        <w:rPr>
          <w:rFonts w:ascii="Comic Sans MS" w:hAnsi="Comic Sans MS" w:cs="Calibri"/>
        </w:rPr>
        <w:t xml:space="preserve">Interp: debaters must use comic sans as their font in their speech docs. </w:t>
      </w:r>
    </w:p>
    <w:p w14:paraId="62C0C166" w14:textId="66C0F598" w:rsidR="00FA0ECB" w:rsidRPr="00C83073" w:rsidRDefault="00FA0ECB" w:rsidP="00FA0ECB">
      <w:pPr>
        <w:pStyle w:val="Heading4"/>
        <w:rPr>
          <w:rFonts w:ascii="Comic Sans MS" w:hAnsi="Comic Sans MS"/>
        </w:rPr>
      </w:pPr>
      <w:r w:rsidRPr="00C83073">
        <w:rPr>
          <w:rFonts w:ascii="Comic Sans MS" w:hAnsi="Comic Sans MS"/>
        </w:rPr>
        <w:t>Violation – the doc is in ___</w:t>
      </w:r>
    </w:p>
    <w:p w14:paraId="139ABB16" w14:textId="77777777" w:rsidR="001F4088" w:rsidRPr="00C83073" w:rsidRDefault="001F4088" w:rsidP="001F4088">
      <w:pPr>
        <w:rPr>
          <w:rFonts w:ascii="Comic Sans MS" w:hAnsi="Comic Sans MS"/>
        </w:rPr>
      </w:pPr>
    </w:p>
    <w:p w14:paraId="17C860DD" w14:textId="77777777" w:rsidR="00FA0ECB" w:rsidRPr="00C83073" w:rsidRDefault="00FA0ECB" w:rsidP="00FA0ECB">
      <w:pPr>
        <w:pStyle w:val="Heading4"/>
        <w:rPr>
          <w:rFonts w:ascii="Comic Sans MS" w:hAnsi="Comic Sans MS" w:cs="Calibri"/>
        </w:rPr>
      </w:pPr>
      <w:r w:rsidRPr="00C83073">
        <w:rPr>
          <w:rFonts w:ascii="Comic Sans MS" w:hAnsi="Comic Sans MS" w:cs="Calibri"/>
        </w:rPr>
        <w:t xml:space="preserve">Prefer - </w:t>
      </w:r>
    </w:p>
    <w:p w14:paraId="7D38CCF5" w14:textId="77777777" w:rsidR="00FA0ECB" w:rsidRPr="00C83073" w:rsidRDefault="00FA0ECB" w:rsidP="00FA0ECB">
      <w:pPr>
        <w:pStyle w:val="Heading4"/>
        <w:rPr>
          <w:rFonts w:ascii="Comic Sans MS" w:hAnsi="Comic Sans MS" w:cs="Calibri"/>
        </w:rPr>
      </w:pPr>
      <w:r w:rsidRPr="00C83073">
        <w:rPr>
          <w:rFonts w:ascii="Comic Sans MS" w:hAnsi="Comic Sans MS" w:cs="Calibri"/>
        </w:rPr>
        <w:t xml:space="preserve">Inclusion – comic sans is easiest to read for people with dyslexia. </w:t>
      </w:r>
    </w:p>
    <w:p w14:paraId="071BC892" w14:textId="77777777" w:rsidR="00FA0ECB" w:rsidRPr="00C83073" w:rsidRDefault="00FA0ECB" w:rsidP="00FA0ECB">
      <w:pPr>
        <w:rPr>
          <w:rFonts w:ascii="Comic Sans MS" w:hAnsi="Comic Sans MS"/>
        </w:rPr>
      </w:pPr>
      <w:r w:rsidRPr="00C83073">
        <w:rPr>
          <w:rFonts w:ascii="Comic Sans MS" w:hAnsi="Comic Sans MS"/>
          <w:b/>
          <w:szCs w:val="26"/>
        </w:rPr>
        <w:t>Hudgins 17</w:t>
      </w:r>
      <w:r w:rsidRPr="00C83073">
        <w:rPr>
          <w:rFonts w:ascii="Comic Sans MS" w:hAnsi="Comic Sans MS"/>
        </w:rPr>
        <w:t xml:space="preserve"> “Hating Comic Sans Is Ableist” Lauren Hudgins Feb 23, 2017 </w:t>
      </w:r>
      <w:hyperlink r:id="rId10" w:history="1">
        <w:r w:rsidRPr="00C83073">
          <w:rPr>
            <w:rStyle w:val="Hyperlink"/>
            <w:rFonts w:ascii="Comic Sans MS" w:hAnsi="Comic Sans MS"/>
          </w:rPr>
          <w:t>https://medium.com/the-establishment/hating-comic-sans-is-ableist-bc4a4de87093</w:t>
        </w:r>
      </w:hyperlink>
      <w:r w:rsidRPr="00C83073">
        <w:rPr>
          <w:rFonts w:ascii="Comic Sans MS" w:hAnsi="Comic Sans MS"/>
        </w:rPr>
        <w:t xml:space="preserve"> OHS-AT</w:t>
      </w:r>
    </w:p>
    <w:p w14:paraId="4FEA3C5D" w14:textId="77777777" w:rsidR="00FA0ECB" w:rsidRPr="00C83073" w:rsidRDefault="00FA0ECB" w:rsidP="00FA0ECB">
      <w:pPr>
        <w:rPr>
          <w:rFonts w:ascii="Comic Sans MS" w:hAnsi="Comic Sans MS"/>
        </w:rPr>
      </w:pPr>
      <w:r w:rsidRPr="00C83073">
        <w:rPr>
          <w:rStyle w:val="StyleUnderline"/>
          <w:rFonts w:ascii="Comic Sans MS" w:hAnsi="Comic Sans MS"/>
          <w:highlight w:val="green"/>
        </w:rPr>
        <w:t>The irregular shapes of</w:t>
      </w:r>
      <w:r w:rsidRPr="00C83073">
        <w:rPr>
          <w:rStyle w:val="StyleUnderline"/>
          <w:rFonts w:ascii="Comic Sans MS" w:hAnsi="Comic Sans MS"/>
        </w:rPr>
        <w:t xml:space="preserve"> the letters in </w:t>
      </w:r>
      <w:r w:rsidRPr="00C83073">
        <w:rPr>
          <w:rStyle w:val="StyleUnderline"/>
          <w:rFonts w:ascii="Comic Sans MS" w:hAnsi="Comic Sans MS"/>
          <w:highlight w:val="green"/>
        </w:rPr>
        <w:t>Comic Sans allow</w:t>
      </w:r>
      <w:r w:rsidRPr="00C83073">
        <w:rPr>
          <w:rStyle w:val="StyleUnderline"/>
          <w:rFonts w:ascii="Comic Sans MS" w:hAnsi="Comic Sans MS"/>
        </w:rPr>
        <w:t xml:space="preserve"> her to </w:t>
      </w:r>
      <w:r w:rsidRPr="00C83073">
        <w:rPr>
          <w:rStyle w:val="StyleUnderline"/>
          <w:rFonts w:ascii="Comic Sans MS" w:hAnsi="Comic Sans MS"/>
          <w:highlight w:val="green"/>
        </w:rPr>
        <w:t>focus on the individual parts of words</w:t>
      </w:r>
      <w:r w:rsidRPr="00C83073">
        <w:rPr>
          <w:rStyle w:val="StyleUnderline"/>
          <w:rFonts w:ascii="Comic Sans MS" w:hAnsi="Comic Sans MS"/>
        </w:rPr>
        <w:t xml:space="preserve">. While many fonts use repeated shapes to create different letters, such as a “p” rotated to made a “q,” </w:t>
      </w:r>
      <w:r w:rsidRPr="00C83073">
        <w:rPr>
          <w:rStyle w:val="StyleUnderline"/>
          <w:rFonts w:ascii="Comic Sans MS" w:hAnsi="Comic Sans MS"/>
          <w:highlight w:val="green"/>
        </w:rPr>
        <w:t>Comic Sans uses few repeated shapes, creating distinct letters</w:t>
      </w:r>
      <w:r w:rsidRPr="00C83073">
        <w:rPr>
          <w:rFonts w:ascii="Comic Sans MS" w:hAnsi="Comic Sans MS"/>
        </w:rPr>
        <w:t xml:space="preserve"> (although it does have a mirrored “b” and “d”). </w:t>
      </w:r>
      <w:r w:rsidRPr="00C83073">
        <w:rPr>
          <w:rStyle w:val="StyleUnderline"/>
          <w:rFonts w:ascii="Comic Sans MS" w:hAnsi="Comic Sans MS"/>
          <w:highlight w:val="green"/>
        </w:rPr>
        <w:t>Comic Sans is one of a few typefaces recommended by influential organizations</w:t>
      </w:r>
      <w:r w:rsidRPr="00C83073">
        <w:rPr>
          <w:rStyle w:val="StyleUnderline"/>
          <w:rFonts w:ascii="Comic Sans MS" w:hAnsi="Comic Sans MS"/>
        </w:rPr>
        <w:t xml:space="preserve"> like the British Dyslexia Association and the Dyslexia Association of Ireland.</w:t>
      </w:r>
      <w:r w:rsidRPr="00C83073">
        <w:rPr>
          <w:rFonts w:ascii="Comic Sans MS" w:hAnsi="Comic Sans MS"/>
        </w:rPr>
        <w:t xml:space="preserve"> Using Comic Sans has made it possible for Jessica to complete a rigorous program in marine zoology at Bangor University in Wales.</w:t>
      </w:r>
    </w:p>
    <w:p w14:paraId="681AA5E2" w14:textId="77777777" w:rsidR="00FA0ECB" w:rsidRPr="00C83073" w:rsidRDefault="00FA0ECB" w:rsidP="00FA0ECB">
      <w:pPr>
        <w:rPr>
          <w:rFonts w:ascii="Comic Sans MS" w:hAnsi="Comic Sans MS"/>
        </w:rPr>
      </w:pPr>
    </w:p>
    <w:p w14:paraId="615AB0BB" w14:textId="77777777" w:rsidR="00FA0ECB" w:rsidRPr="00C83073" w:rsidRDefault="00FA0ECB" w:rsidP="00FA0ECB">
      <w:pPr>
        <w:pStyle w:val="Heading4"/>
        <w:rPr>
          <w:rFonts w:ascii="Comic Sans MS" w:hAnsi="Comic Sans MS" w:cs="Calibri"/>
        </w:rPr>
      </w:pPr>
      <w:r w:rsidRPr="00C83073">
        <w:rPr>
          <w:rFonts w:ascii="Comic Sans MS" w:hAnsi="Comic Sans MS" w:cs="Calibri"/>
        </w:rPr>
        <w:t xml:space="preserve">To pre-empt the 1AR - the ability to change the font doesn’t solve – it’s ableist to expect them to do something for your aesthetic preference. </w:t>
      </w:r>
    </w:p>
    <w:p w14:paraId="6F3AE9C5" w14:textId="77777777" w:rsidR="00FA0ECB" w:rsidRPr="00C83073" w:rsidRDefault="00FA0ECB" w:rsidP="00FA0ECB">
      <w:pPr>
        <w:rPr>
          <w:rFonts w:ascii="Comic Sans MS" w:hAnsi="Comic Sans MS"/>
        </w:rPr>
      </w:pPr>
      <w:r w:rsidRPr="00C83073">
        <w:rPr>
          <w:rFonts w:ascii="Comic Sans MS" w:hAnsi="Comic Sans MS"/>
          <w:b/>
          <w:szCs w:val="26"/>
        </w:rPr>
        <w:t>Hudgins 17</w:t>
      </w:r>
      <w:r w:rsidRPr="00C83073">
        <w:rPr>
          <w:rFonts w:ascii="Comic Sans MS" w:hAnsi="Comic Sans MS"/>
        </w:rPr>
        <w:t xml:space="preserve"> “Hating Comic Sans Is Ableist” Lauren Hudgins Feb 23, 2017 </w:t>
      </w:r>
      <w:hyperlink r:id="rId11" w:history="1">
        <w:r w:rsidRPr="00C83073">
          <w:rPr>
            <w:rStyle w:val="Hyperlink"/>
            <w:rFonts w:ascii="Comic Sans MS" w:hAnsi="Comic Sans MS"/>
          </w:rPr>
          <w:t>https://medium.com/the-establishment/hating-comic-sans-is-ableist-bc4a4de87093</w:t>
        </w:r>
      </w:hyperlink>
      <w:r w:rsidRPr="00C83073">
        <w:rPr>
          <w:rFonts w:ascii="Comic Sans MS" w:hAnsi="Comic Sans MS"/>
        </w:rPr>
        <w:t xml:space="preserve"> OHS-AT</w:t>
      </w:r>
    </w:p>
    <w:p w14:paraId="422723BA" w14:textId="77777777" w:rsidR="00FA0ECB" w:rsidRPr="00C83073" w:rsidRDefault="00FA0ECB" w:rsidP="00FA0ECB">
      <w:pPr>
        <w:rPr>
          <w:rFonts w:ascii="Comic Sans MS" w:hAnsi="Comic Sans MS"/>
        </w:rPr>
      </w:pPr>
      <w:r w:rsidRPr="00C83073">
        <w:rPr>
          <w:rFonts w:ascii="Comic Sans MS" w:hAnsi="Comic Sans MS"/>
        </w:rPr>
        <w:t xml:space="preserve">In addition, she cannot proofread in a font that’s difficult for her to read. “You cannot fix formatting errors you cannot see!” To her, </w:t>
      </w:r>
      <w:r w:rsidRPr="00C83073">
        <w:rPr>
          <w:rStyle w:val="StyleUnderline"/>
          <w:rFonts w:ascii="Comic Sans MS" w:hAnsi="Comic Sans MS"/>
          <w:highlight w:val="green"/>
        </w:rPr>
        <w:t>asking</w:t>
      </w:r>
      <w:r w:rsidRPr="00C83073">
        <w:rPr>
          <w:rFonts w:ascii="Comic Sans MS" w:hAnsi="Comic Sans MS"/>
        </w:rPr>
        <w:t xml:space="preserve"> her </w:t>
      </w:r>
      <w:r w:rsidRPr="00C83073">
        <w:rPr>
          <w:rStyle w:val="StyleUnderline"/>
          <w:rFonts w:ascii="Comic Sans MS" w:hAnsi="Comic Sans MS"/>
          <w:highlight w:val="green"/>
        </w:rPr>
        <w:t>to change to a font she cannot</w:t>
      </w:r>
      <w:r w:rsidRPr="00C83073">
        <w:rPr>
          <w:rStyle w:val="StyleUnderline"/>
          <w:rFonts w:ascii="Comic Sans MS" w:hAnsi="Comic Sans MS"/>
        </w:rPr>
        <w:t xml:space="preserve"> adequately </w:t>
      </w:r>
      <w:r w:rsidRPr="00C83073">
        <w:rPr>
          <w:rStyle w:val="StyleUnderline"/>
          <w:rFonts w:ascii="Comic Sans MS" w:hAnsi="Comic Sans MS"/>
          <w:highlight w:val="green"/>
        </w:rPr>
        <w:t>use “is the epitome of ableism.”</w:t>
      </w:r>
      <w:r w:rsidRPr="00C83073">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14:paraId="72926578" w14:textId="77777777" w:rsidR="00FA0ECB" w:rsidRPr="00C83073" w:rsidRDefault="00FA0ECB" w:rsidP="00FA0ECB">
      <w:pPr>
        <w:rPr>
          <w:rFonts w:ascii="Comic Sans MS" w:hAnsi="Comic Sans MS"/>
          <w:u w:val="single"/>
        </w:rPr>
      </w:pPr>
      <w:r w:rsidRPr="00C83073">
        <w:rPr>
          <w:rStyle w:val="StyleUnderline"/>
          <w:rFonts w:ascii="Comic Sans MS" w:hAnsi="Comic Sans MS"/>
          <w:highlight w:val="green"/>
        </w:rPr>
        <w:t>Asking</w:t>
      </w:r>
      <w:r w:rsidRPr="00C83073">
        <w:rPr>
          <w:rStyle w:val="StyleUnderline"/>
          <w:rFonts w:ascii="Comic Sans MS" w:hAnsi="Comic Sans MS"/>
        </w:rPr>
        <w:t xml:space="preserve"> her to change her font </w:t>
      </w:r>
      <w:r w:rsidRPr="00C83073">
        <w:rPr>
          <w:rStyle w:val="StyleUnderline"/>
          <w:rFonts w:ascii="Comic Sans MS" w:hAnsi="Comic Sans MS"/>
          <w:highlight w:val="green"/>
        </w:rPr>
        <w:t>is asking</w:t>
      </w:r>
      <w:r w:rsidRPr="00C83073">
        <w:rPr>
          <w:rStyle w:val="StyleUnderline"/>
          <w:rFonts w:ascii="Comic Sans MS" w:hAnsi="Comic Sans MS"/>
        </w:rPr>
        <w:t xml:space="preserve"> her </w:t>
      </w:r>
      <w:r w:rsidRPr="00C83073">
        <w:rPr>
          <w:rStyle w:val="StyleUnderline"/>
          <w:rFonts w:ascii="Comic Sans MS" w:hAnsi="Comic Sans MS"/>
          <w:highlight w:val="green"/>
        </w:rPr>
        <w:t xml:space="preserve">to take a task that is already </w:t>
      </w:r>
      <w:r w:rsidRPr="00C83073">
        <w:rPr>
          <w:rStyle w:val="StyleUnderline"/>
          <w:rFonts w:ascii="Comic Sans MS" w:hAnsi="Comic Sans MS"/>
        </w:rPr>
        <w:t xml:space="preserve">very </w:t>
      </w:r>
      <w:r w:rsidRPr="00C83073">
        <w:rPr>
          <w:rStyle w:val="StyleUnderline"/>
          <w:rFonts w:ascii="Comic Sans MS" w:hAnsi="Comic Sans MS"/>
          <w:highlight w:val="green"/>
        </w:rPr>
        <w:t xml:space="preserve">difficult for someone with dyslexia and demanding </w:t>
      </w:r>
      <w:r w:rsidRPr="00C83073">
        <w:rPr>
          <w:rStyle w:val="StyleUnderline"/>
          <w:rFonts w:ascii="Comic Sans MS" w:hAnsi="Comic Sans MS"/>
        </w:rPr>
        <w:t xml:space="preserve">that </w:t>
      </w:r>
      <w:r w:rsidRPr="00C83073">
        <w:rPr>
          <w:rStyle w:val="StyleUnderline"/>
          <w:rFonts w:ascii="Comic Sans MS" w:hAnsi="Comic Sans MS"/>
          <w:highlight w:val="green"/>
        </w:rPr>
        <w:t>she take extra steps to please the</w:t>
      </w:r>
      <w:r w:rsidRPr="00C83073">
        <w:rPr>
          <w:rStyle w:val="StyleUnderline"/>
          <w:rFonts w:ascii="Comic Sans MS" w:hAnsi="Comic Sans MS"/>
        </w:rPr>
        <w:t xml:space="preserve"> aesthetic </w:t>
      </w:r>
      <w:r w:rsidRPr="00C83073">
        <w:rPr>
          <w:rStyle w:val="StyleUnderline"/>
          <w:rFonts w:ascii="Comic Sans MS" w:hAnsi="Comic Sans MS"/>
          <w:highlight w:val="green"/>
        </w:rPr>
        <w:t>preferences of someone for whom reading is easy</w:t>
      </w:r>
      <w:r w:rsidRPr="00C83073">
        <w:rPr>
          <w:rStyle w:val="StyleUnderline"/>
          <w:rFonts w:ascii="Comic Sans MS" w:hAnsi="Comic Sans MS"/>
        </w:rPr>
        <w:t>.</w:t>
      </w:r>
    </w:p>
    <w:p w14:paraId="754B90B2" w14:textId="77777777" w:rsidR="00FA0ECB" w:rsidRPr="00C83073" w:rsidRDefault="00FA0ECB" w:rsidP="00FA0ECB">
      <w:pPr>
        <w:pStyle w:val="Heading4"/>
        <w:rPr>
          <w:rFonts w:ascii="Comic Sans MS" w:hAnsi="Comic Sans MS"/>
        </w:rPr>
      </w:pPr>
      <w:r w:rsidRPr="00C83073">
        <w:rPr>
          <w:rFonts w:ascii="Comic Sans MS" w:hAnsi="Comic Sans MS"/>
        </w:rPr>
        <w:t>Inclusion’s an independent voter – you have to be in debate to gain from it and it’s a gateway issue because it ensures everyone benefits from the activity since it’s how people get scholarships, make friends, and improve critical thinking skills.</w:t>
      </w:r>
    </w:p>
    <w:p w14:paraId="6EFAF047" w14:textId="52F22537" w:rsidR="00FA0ECB" w:rsidRDefault="00FA0ECB" w:rsidP="00FA0ECB">
      <w:pPr>
        <w:rPr>
          <w:rFonts w:ascii="Comic Sans MS" w:hAnsi="Comic Sans MS"/>
        </w:rPr>
      </w:pPr>
    </w:p>
    <w:p w14:paraId="2700F150" w14:textId="6E17894F" w:rsidR="00C83073" w:rsidRPr="00C83073" w:rsidRDefault="00C83073" w:rsidP="00C83073">
      <w:pPr>
        <w:pStyle w:val="Heading2"/>
        <w:rPr>
          <w:rFonts w:ascii="Comic Sans MS" w:hAnsi="Comic Sans MS"/>
        </w:rPr>
      </w:pPr>
      <w:r w:rsidRPr="00C83073">
        <w:rPr>
          <w:rFonts w:ascii="Comic Sans MS" w:hAnsi="Comic Sans MS"/>
        </w:rPr>
        <w:t xml:space="preserve">Framing </w:t>
      </w:r>
    </w:p>
    <w:p w14:paraId="1288DC2B" w14:textId="77777777" w:rsidR="00A64DD1" w:rsidRPr="00C83073" w:rsidRDefault="00A64DD1" w:rsidP="00A64DD1">
      <w:pPr>
        <w:pStyle w:val="Heading4"/>
        <w:rPr>
          <w:rFonts w:ascii="Comic Sans MS" w:hAnsi="Comic Sans MS"/>
        </w:rPr>
      </w:pPr>
      <w:r w:rsidRPr="00C83073">
        <w:rPr>
          <w:rFonts w:ascii="Comic Sans MS" w:hAnsi="Comic Sans MS"/>
        </w:rPr>
        <w:t>The standard is saving lives:</w:t>
      </w:r>
    </w:p>
    <w:p w14:paraId="27731299" w14:textId="77777777" w:rsidR="00A64DD1" w:rsidRPr="00C83073" w:rsidRDefault="00A64DD1" w:rsidP="00A64DD1">
      <w:pPr>
        <w:pStyle w:val="Heading4"/>
        <w:rPr>
          <w:rFonts w:ascii="Comic Sans MS" w:hAnsi="Comic Sans MS"/>
        </w:rPr>
      </w:pPr>
      <w:r w:rsidRPr="00C83073">
        <w:rPr>
          <w:rFonts w:ascii="Comic Sans MS" w:hAnsi="Comic Sans MS"/>
        </w:rPr>
        <w:t>Death outweighs</w:t>
      </w:r>
    </w:p>
    <w:p w14:paraId="049D3B2C" w14:textId="77777777" w:rsidR="00A64DD1" w:rsidRPr="00C83073" w:rsidRDefault="00A64DD1" w:rsidP="00A64DD1">
      <w:pPr>
        <w:pStyle w:val="Heading4"/>
        <w:rPr>
          <w:rFonts w:ascii="Comic Sans MS" w:hAnsi="Comic Sans MS"/>
        </w:rPr>
      </w:pPr>
      <w:r w:rsidRPr="00C83073">
        <w:rPr>
          <w:rFonts w:ascii="Comic Sans MS" w:hAnsi="Comic Sans MS" w:cs="Calibri"/>
          <w:color w:val="000000" w:themeColor="text1"/>
        </w:rPr>
        <w:t xml:space="preserve">1] Death is the </w:t>
      </w:r>
      <w:r w:rsidRPr="00C83073">
        <w:rPr>
          <w:rFonts w:ascii="Comic Sans MS" w:hAnsi="Comic Sans MS" w:cs="Calibri"/>
          <w:color w:val="000000" w:themeColor="text1"/>
          <w:u w:val="single"/>
        </w:rPr>
        <w:t>worst</w:t>
      </w:r>
      <w:r w:rsidRPr="00C83073">
        <w:rPr>
          <w:rFonts w:ascii="Comic Sans MS" w:hAnsi="Comic Sans MS" w:cs="Calibri"/>
          <w:color w:val="000000" w:themeColor="text1"/>
        </w:rPr>
        <w:t xml:space="preserve"> form of evil since it destroys the subject itself.</w:t>
      </w:r>
    </w:p>
    <w:p w14:paraId="1EF3B451" w14:textId="77777777" w:rsidR="00A64DD1" w:rsidRPr="00C83073" w:rsidRDefault="00A64DD1" w:rsidP="00A64DD1">
      <w:pPr>
        <w:rPr>
          <w:rFonts w:ascii="Comic Sans MS" w:hAnsi="Comic Sans MS"/>
          <w:color w:val="000000" w:themeColor="text1"/>
        </w:rPr>
      </w:pPr>
      <w:r w:rsidRPr="00C83073">
        <w:rPr>
          <w:rStyle w:val="Style13ptBold"/>
          <w:rFonts w:ascii="Comic Sans MS" w:hAnsi="Comic Sans MS"/>
          <w:color w:val="000000" w:themeColor="text1"/>
        </w:rPr>
        <w:t>Paterson 3</w:t>
      </w:r>
      <w:r w:rsidRPr="00C83073">
        <w:rPr>
          <w:rFonts w:ascii="Comic Sans MS" w:hAnsi="Comic Sans MS"/>
          <w:color w:val="000000" w:themeColor="text1"/>
        </w:rPr>
        <w:t xml:space="preserve"> – Department of Philosophy, Providence College, Rhode Island (Craig, “A Life Not Worth Living?”, Studies in Christian Ethics.</w:t>
      </w:r>
    </w:p>
    <w:p w14:paraId="06595D26" w14:textId="77777777" w:rsidR="00A64DD1" w:rsidRPr="00C83073" w:rsidRDefault="00A64DD1" w:rsidP="00A64DD1">
      <w:pPr>
        <w:rPr>
          <w:rFonts w:ascii="Comic Sans MS" w:hAnsi="Comic Sans MS"/>
          <w:color w:val="000000" w:themeColor="text1"/>
          <w:sz w:val="8"/>
        </w:rPr>
      </w:pPr>
      <w:r w:rsidRPr="00C83073">
        <w:rPr>
          <w:rFonts w:ascii="Comic Sans MS" w:hAnsi="Comic Sans MS"/>
          <w:color w:val="000000" w:themeColor="text1"/>
          <w:sz w:val="8"/>
        </w:rPr>
        <w:t>Contrary to those accounts, I would argue that it is</w:t>
      </w:r>
      <w:r w:rsidRPr="00C83073">
        <w:rPr>
          <w:rStyle w:val="Emphasis"/>
          <w:rFonts w:ascii="Comic Sans MS" w:hAnsi="Comic Sans MS"/>
          <w:color w:val="000000" w:themeColor="text1"/>
        </w:rPr>
        <w:t xml:space="preserve"> </w:t>
      </w:r>
      <w:r w:rsidRPr="00C83073">
        <w:rPr>
          <w:rStyle w:val="Emphasis"/>
          <w:rFonts w:ascii="Comic Sans MS" w:hAnsi="Comic Sans MS"/>
          <w:color w:val="000000" w:themeColor="text1"/>
          <w:highlight w:val="green"/>
        </w:rPr>
        <w:t>death</w:t>
      </w:r>
      <w:r w:rsidRPr="00C83073">
        <w:rPr>
          <w:rStyle w:val="Emphasis"/>
          <w:rFonts w:ascii="Comic Sans MS" w:hAnsi="Comic Sans MS"/>
          <w:color w:val="000000" w:themeColor="text1"/>
        </w:rPr>
        <w:t xml:space="preserve"> </w:t>
      </w:r>
      <w:r w:rsidRPr="00C83073">
        <w:rPr>
          <w:rFonts w:ascii="Comic Sans MS" w:hAnsi="Comic Sans MS"/>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C83073">
        <w:rPr>
          <w:rStyle w:val="Emphasis"/>
          <w:rFonts w:ascii="Comic Sans MS" w:hAnsi="Comic Sans MS"/>
          <w:color w:val="000000" w:themeColor="text1"/>
          <w:highlight w:val="green"/>
        </w:rPr>
        <w:t>ontologically destroys the current existent subject</w:t>
      </w:r>
      <w:r w:rsidRPr="00C83073">
        <w:rPr>
          <w:rStyle w:val="Emphasis"/>
          <w:rFonts w:ascii="Comic Sans MS" w:hAnsi="Comic Sans MS"/>
          <w:color w:val="000000" w:themeColor="text1"/>
        </w:rPr>
        <w:t xml:space="preserve"> </w:t>
      </w:r>
      <w:r w:rsidRPr="00C83073">
        <w:rPr>
          <w:rFonts w:ascii="Comic Sans MS" w:hAnsi="Comic Sans MS"/>
          <w:color w:val="000000" w:themeColor="text1"/>
          <w:sz w:val="8"/>
        </w:rPr>
        <w:t>— it is the ultimate in metaphysical lightening strikes.80 The evil of death is truly an ontological evil borne by the person who already exists,</w:t>
      </w:r>
      <w:r w:rsidRPr="00C83073">
        <w:rPr>
          <w:rStyle w:val="Emphasis"/>
          <w:rFonts w:ascii="Comic Sans MS" w:hAnsi="Comic Sans MS"/>
          <w:color w:val="000000" w:themeColor="text1"/>
        </w:rPr>
        <w:t xml:space="preserve"> </w:t>
      </w:r>
      <w:r w:rsidRPr="00C83073">
        <w:rPr>
          <w:rStyle w:val="Emphasis"/>
          <w:rFonts w:ascii="Comic Sans MS" w:hAnsi="Comic Sans MS"/>
          <w:color w:val="000000" w:themeColor="text1"/>
          <w:highlight w:val="green"/>
        </w:rPr>
        <w:t>independently of calculations about better or worse</w:t>
      </w:r>
      <w:r w:rsidRPr="00C83073">
        <w:rPr>
          <w:rStyle w:val="Emphasis"/>
          <w:rFonts w:ascii="Comic Sans MS" w:hAnsi="Comic Sans MS"/>
          <w:color w:val="000000" w:themeColor="text1"/>
        </w:rPr>
        <w:t xml:space="preserve"> </w:t>
      </w:r>
      <w:r w:rsidRPr="00C83073">
        <w:rPr>
          <w:rFonts w:ascii="Comic Sans MS" w:hAnsi="Comic Sans MS"/>
          <w:color w:val="000000" w:themeColor="text1"/>
          <w:sz w:val="8"/>
        </w:rPr>
        <w:t>possible lives</w:t>
      </w:r>
      <w:r w:rsidRPr="00C83073">
        <w:rPr>
          <w:rStyle w:val="Emphasis"/>
          <w:rFonts w:ascii="Comic Sans MS" w:hAnsi="Comic Sans MS"/>
          <w:color w:val="000000" w:themeColor="text1"/>
        </w:rPr>
        <w:t xml:space="preserve">. </w:t>
      </w:r>
      <w:r w:rsidRPr="00C83073">
        <w:rPr>
          <w:rStyle w:val="Emphasis"/>
          <w:rFonts w:ascii="Comic Sans MS" w:hAnsi="Comic Sans MS"/>
          <w:color w:val="000000" w:themeColor="text1"/>
          <w:highlight w:val="green"/>
        </w:rPr>
        <w:t>Such an evil need not be consciously experienced</w:t>
      </w:r>
      <w:r w:rsidRPr="00C83073">
        <w:rPr>
          <w:rStyle w:val="Emphasis"/>
          <w:rFonts w:ascii="Comic Sans MS" w:hAnsi="Comic Sans MS"/>
          <w:color w:val="000000" w:themeColor="text1"/>
        </w:rPr>
        <w:t xml:space="preserve"> </w:t>
      </w:r>
      <w:r w:rsidRPr="00C83073">
        <w:rPr>
          <w:rFonts w:ascii="Comic Sans MS" w:hAnsi="Comic Sans MS"/>
          <w:color w:val="000000" w:themeColor="text1"/>
          <w:sz w:val="8"/>
        </w:rPr>
        <w:t>in order to be an evil for the kind of being a human person is. Death is an evil because of the change in kind it brings about, a change that is destructive of the type of entity that we essentially are.</w:t>
      </w:r>
      <w:r w:rsidRPr="00C83073">
        <w:rPr>
          <w:rStyle w:val="Emphasis"/>
          <w:rFonts w:ascii="Comic Sans MS" w:hAnsi="Comic Sans MS"/>
          <w:color w:val="000000" w:themeColor="text1"/>
        </w:rPr>
        <w:t xml:space="preserve"> </w:t>
      </w:r>
      <w:r w:rsidRPr="00C83073">
        <w:rPr>
          <w:rStyle w:val="Emphasis"/>
          <w:rFonts w:ascii="Comic Sans MS" w:hAnsi="Comic Sans MS"/>
          <w:color w:val="000000" w:themeColor="text1"/>
          <w:highlight w:val="green"/>
        </w:rPr>
        <w:t>Anything</w:t>
      </w:r>
      <w:r w:rsidRPr="00C83073">
        <w:rPr>
          <w:rFonts w:ascii="Comic Sans MS" w:hAnsi="Comic Sans MS"/>
          <w:color w:val="000000" w:themeColor="text1"/>
          <w:sz w:val="8"/>
        </w:rPr>
        <w:t>, whether caused naturally or caused by human intervention (intentional or unintentional)</w:t>
      </w:r>
      <w:r w:rsidRPr="00C83073">
        <w:rPr>
          <w:rStyle w:val="Emphasis"/>
          <w:rFonts w:ascii="Comic Sans MS" w:hAnsi="Comic Sans MS"/>
          <w:color w:val="000000" w:themeColor="text1"/>
        </w:rPr>
        <w:t xml:space="preserve"> </w:t>
      </w:r>
      <w:r w:rsidRPr="00C83073">
        <w:rPr>
          <w:rStyle w:val="Emphasis"/>
          <w:rFonts w:ascii="Comic Sans MS" w:hAnsi="Comic Sans MS"/>
          <w:color w:val="000000" w:themeColor="text1"/>
          <w:highlight w:val="green"/>
        </w:rPr>
        <w:t xml:space="preserve">that </w:t>
      </w:r>
      <w:r w:rsidRPr="00C83073">
        <w:rPr>
          <w:rStyle w:val="Emphasis"/>
          <w:rFonts w:ascii="Comic Sans MS" w:hAnsi="Comic Sans MS"/>
          <w:color w:val="000000" w:themeColor="text1"/>
        </w:rPr>
        <w:t xml:space="preserve">drastically </w:t>
      </w:r>
      <w:r w:rsidRPr="00C83073">
        <w:rPr>
          <w:rStyle w:val="Emphasis"/>
          <w:rFonts w:ascii="Comic Sans MS" w:hAnsi="Comic Sans MS"/>
          <w:color w:val="000000" w:themeColor="text1"/>
          <w:highlight w:val="green"/>
        </w:rPr>
        <w:t>interferes in the process of maintaining the person</w:t>
      </w:r>
      <w:r w:rsidRPr="00C83073">
        <w:rPr>
          <w:rStyle w:val="Emphasis"/>
          <w:rFonts w:ascii="Comic Sans MS" w:hAnsi="Comic Sans MS"/>
          <w:color w:val="000000" w:themeColor="text1"/>
        </w:rPr>
        <w:t xml:space="preserve"> in existence </w:t>
      </w:r>
      <w:r w:rsidRPr="00C83073">
        <w:rPr>
          <w:rStyle w:val="Emphasis"/>
          <w:rFonts w:ascii="Comic Sans MS" w:hAnsi="Comic Sans MS"/>
          <w:color w:val="000000" w:themeColor="text1"/>
          <w:highlight w:val="green"/>
        </w:rPr>
        <w:t xml:space="preserve">is an objective evil </w:t>
      </w:r>
      <w:r w:rsidRPr="00C83073">
        <w:rPr>
          <w:rFonts w:ascii="Comic Sans MS" w:hAnsi="Comic Sans MS"/>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83073">
        <w:rPr>
          <w:rStyle w:val="Emphasis"/>
          <w:rFonts w:ascii="Comic Sans MS" w:hAnsi="Comic Sans MS"/>
          <w:color w:val="000000" w:themeColor="text1"/>
        </w:rPr>
        <w:t xml:space="preserve"> death itself can be credibly thought of as a ‘primitive evil’ for all persons, </w:t>
      </w:r>
      <w:r w:rsidRPr="00C83073">
        <w:rPr>
          <w:rStyle w:val="Emphasis"/>
          <w:rFonts w:ascii="Comic Sans MS" w:hAnsi="Comic Sans MS"/>
          <w:color w:val="000000" w:themeColor="text1"/>
          <w:highlight w:val="green"/>
        </w:rPr>
        <w:t>regardless of the extent to which they are</w:t>
      </w:r>
      <w:r w:rsidRPr="00C83073">
        <w:rPr>
          <w:rStyle w:val="Emphasis"/>
          <w:rFonts w:ascii="Comic Sans MS" w:hAnsi="Comic Sans MS"/>
          <w:color w:val="000000" w:themeColor="text1"/>
        </w:rPr>
        <w:t xml:space="preserve"> currently or prospectively </w:t>
      </w:r>
      <w:r w:rsidRPr="00C83073">
        <w:rPr>
          <w:rStyle w:val="Emphasis"/>
          <w:rFonts w:ascii="Comic Sans MS" w:hAnsi="Comic Sans MS"/>
          <w:color w:val="000000" w:themeColor="text1"/>
          <w:highlight w:val="green"/>
        </w:rPr>
        <w:t>capable of participating in</w:t>
      </w:r>
      <w:r w:rsidRPr="00C83073">
        <w:rPr>
          <w:rStyle w:val="Emphasis"/>
          <w:rFonts w:ascii="Comic Sans MS" w:hAnsi="Comic Sans MS"/>
          <w:color w:val="000000" w:themeColor="text1"/>
        </w:rPr>
        <w:t xml:space="preserve"> a full array of the goods of </w:t>
      </w:r>
      <w:r w:rsidRPr="00C83073">
        <w:rPr>
          <w:rStyle w:val="Emphasis"/>
          <w:rFonts w:ascii="Comic Sans MS" w:hAnsi="Comic Sans MS"/>
          <w:color w:val="000000" w:themeColor="text1"/>
          <w:highlight w:val="green"/>
        </w:rPr>
        <w:t>life</w:t>
      </w:r>
      <w:r w:rsidRPr="00C83073">
        <w:rPr>
          <w:rStyle w:val="Emphasis"/>
          <w:rFonts w:ascii="Comic Sans MS" w:hAnsi="Comic Sans MS"/>
          <w:color w:val="000000" w:themeColor="text1"/>
        </w:rPr>
        <w:t>.</w:t>
      </w:r>
      <w:r w:rsidRPr="00C83073">
        <w:rPr>
          <w:rFonts w:ascii="Comic Sans MS" w:hAnsi="Comic Sans MS"/>
          <w:color w:val="000000" w:themeColor="text1"/>
          <w:sz w:val="8"/>
        </w:rPr>
        <w:t>81  In conclusion, concerning willed human actions, it is justifiable to state that</w:t>
      </w:r>
      <w:r w:rsidRPr="00C83073">
        <w:rPr>
          <w:rStyle w:val="Emphasis"/>
          <w:rFonts w:ascii="Comic Sans MS" w:hAnsi="Comic Sans MS"/>
          <w:color w:val="000000" w:themeColor="text1"/>
        </w:rPr>
        <w:t xml:space="preserve"> </w:t>
      </w:r>
      <w:r w:rsidRPr="00C83073">
        <w:rPr>
          <w:rStyle w:val="Emphasis"/>
          <w:rFonts w:ascii="Comic Sans MS" w:hAnsi="Comic Sans MS"/>
          <w:color w:val="000000" w:themeColor="text1"/>
          <w:highlight w:val="green"/>
        </w:rPr>
        <w:t>any</w:t>
      </w:r>
      <w:r w:rsidRPr="00C83073">
        <w:rPr>
          <w:rStyle w:val="Emphasis"/>
          <w:rFonts w:ascii="Comic Sans MS" w:hAnsi="Comic Sans MS"/>
          <w:color w:val="000000" w:themeColor="text1"/>
        </w:rPr>
        <w:t xml:space="preserve"> intentional </w:t>
      </w:r>
      <w:r w:rsidRPr="00C83073">
        <w:rPr>
          <w:rStyle w:val="Emphasis"/>
          <w:rFonts w:ascii="Comic Sans MS" w:hAnsi="Comic Sans MS"/>
          <w:color w:val="000000" w:themeColor="text1"/>
          <w:highlight w:val="green"/>
        </w:rPr>
        <w:t>rejection of</w:t>
      </w:r>
      <w:r w:rsidRPr="00C83073">
        <w:rPr>
          <w:rStyle w:val="Emphasis"/>
          <w:rFonts w:ascii="Comic Sans MS" w:hAnsi="Comic Sans MS"/>
          <w:color w:val="000000" w:themeColor="text1"/>
        </w:rPr>
        <w:t xml:space="preserve"> human </w:t>
      </w:r>
      <w:r w:rsidRPr="00C83073">
        <w:rPr>
          <w:rStyle w:val="Emphasis"/>
          <w:rFonts w:ascii="Comic Sans MS" w:hAnsi="Comic Sans MS"/>
          <w:color w:val="000000" w:themeColor="text1"/>
          <w:highlight w:val="green"/>
        </w:rPr>
        <w:t>life</w:t>
      </w:r>
      <w:r w:rsidRPr="00C83073">
        <w:rPr>
          <w:rStyle w:val="Emphasis"/>
          <w:rFonts w:ascii="Comic Sans MS" w:hAnsi="Comic Sans MS"/>
          <w:color w:val="000000" w:themeColor="text1"/>
        </w:rPr>
        <w:t xml:space="preserve"> itself </w:t>
      </w:r>
      <w:r w:rsidRPr="00C83073">
        <w:rPr>
          <w:rStyle w:val="Emphasis"/>
          <w:rFonts w:ascii="Comic Sans MS" w:hAnsi="Comic Sans MS"/>
          <w:color w:val="000000" w:themeColor="text1"/>
          <w:highlight w:val="green"/>
        </w:rPr>
        <w:t>cannot</w:t>
      </w:r>
      <w:r w:rsidRPr="00C83073">
        <w:rPr>
          <w:rStyle w:val="Emphasis"/>
          <w:rFonts w:ascii="Comic Sans MS" w:hAnsi="Comic Sans MS"/>
          <w:color w:val="000000" w:themeColor="text1"/>
        </w:rPr>
        <w:t xml:space="preserve"> therefore </w:t>
      </w:r>
      <w:r w:rsidRPr="00C83073">
        <w:rPr>
          <w:rStyle w:val="Emphasis"/>
          <w:rFonts w:ascii="Comic Sans MS" w:hAnsi="Comic Sans MS"/>
          <w:color w:val="000000" w:themeColor="text1"/>
          <w:highlight w:val="green"/>
        </w:rPr>
        <w:t>be warranted since it is an expression of an ultimate disvalue</w:t>
      </w:r>
      <w:r w:rsidRPr="00C83073">
        <w:rPr>
          <w:rStyle w:val="Emphasis"/>
          <w:rFonts w:ascii="Comic Sans MS" w:hAnsi="Comic Sans MS"/>
          <w:color w:val="000000" w:themeColor="text1"/>
        </w:rPr>
        <w:t xml:space="preserve"> </w:t>
      </w:r>
      <w:r w:rsidRPr="00C83073">
        <w:rPr>
          <w:rFonts w:ascii="Comic Sans MS" w:hAnsi="Comic Sans MS"/>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D57267D" w14:textId="77777777" w:rsidR="00A64DD1" w:rsidRPr="00C83073" w:rsidRDefault="00A64DD1" w:rsidP="00A64DD1">
      <w:pPr>
        <w:rPr>
          <w:rFonts w:ascii="Comic Sans MS" w:hAnsi="Comic Sans MS"/>
        </w:rPr>
      </w:pPr>
    </w:p>
    <w:p w14:paraId="036C5F48" w14:textId="77777777" w:rsidR="00A64DD1" w:rsidRPr="00C83073" w:rsidRDefault="00A64DD1" w:rsidP="00A64DD1">
      <w:pPr>
        <w:pStyle w:val="Heading4"/>
        <w:rPr>
          <w:rFonts w:ascii="Comic Sans MS" w:hAnsi="Comic Sans MS"/>
        </w:rPr>
      </w:pPr>
      <w:r w:rsidRPr="00C83073">
        <w:rPr>
          <w:rFonts w:ascii="Comic Sans MS" w:hAnsi="Comic Sans MS"/>
        </w:rPr>
        <w:t>2] Trillions of people in future generations means the future holds a lot of value – outweighs their offense under any framework.</w:t>
      </w:r>
    </w:p>
    <w:p w14:paraId="0995769A" w14:textId="17FB8786" w:rsidR="00A64DD1" w:rsidRPr="00C83073" w:rsidRDefault="00A64DD1" w:rsidP="00FA0ECB">
      <w:pPr>
        <w:rPr>
          <w:rFonts w:ascii="Comic Sans MS" w:hAnsi="Comic Sans MS"/>
        </w:rPr>
      </w:pPr>
    </w:p>
    <w:p w14:paraId="278AE1D8" w14:textId="4E1A8C00" w:rsidR="00C83073" w:rsidRDefault="00C83073" w:rsidP="00C83073">
      <w:pPr>
        <w:pStyle w:val="Heading2"/>
        <w:rPr>
          <w:rFonts w:ascii="Comic Sans MS" w:hAnsi="Comic Sans MS"/>
        </w:rPr>
      </w:pPr>
      <w:r w:rsidRPr="00C83073">
        <w:rPr>
          <w:rFonts w:ascii="Comic Sans MS" w:hAnsi="Comic Sans MS"/>
        </w:rPr>
        <w:t>Case</w:t>
      </w:r>
    </w:p>
    <w:p w14:paraId="1615D43F" w14:textId="77777777" w:rsidR="00F75898" w:rsidRPr="008C2C20" w:rsidRDefault="00F75898" w:rsidP="00F75898">
      <w:pPr>
        <w:pStyle w:val="Heading4"/>
        <w:rPr>
          <w:rFonts w:ascii="Comic Sans MS" w:hAnsi="Comic Sans MS" w:cs="Times New Roman"/>
        </w:rPr>
      </w:pPr>
      <w:bookmarkStart w:id="2" w:name="_Hlk82677325"/>
      <w:r w:rsidRPr="008C2C20">
        <w:rPr>
          <w:rFonts w:ascii="Comic Sans MS" w:hAnsi="Comic Sans MS" w:cs="Times New Roman"/>
        </w:rPr>
        <w:t>Squo solves – the WTO is focused on ensuring fair, accessible trading conditions internationally – that ensures pharmaceutical accessibility.</w:t>
      </w:r>
    </w:p>
    <w:p w14:paraId="5E7C2FDB" w14:textId="77777777" w:rsidR="00F75898" w:rsidRPr="008C2C20" w:rsidRDefault="00F75898" w:rsidP="00F75898">
      <w:pPr>
        <w:rPr>
          <w:rFonts w:ascii="Comic Sans MS" w:hAnsi="Comic Sans MS"/>
          <w:sz w:val="16"/>
        </w:rPr>
      </w:pPr>
      <w:r w:rsidRPr="008C2C20">
        <w:rPr>
          <w:rStyle w:val="Style13ptBold"/>
          <w:rFonts w:ascii="Comic Sans MS" w:hAnsi="Comic Sans MS"/>
        </w:rPr>
        <w:t xml:space="preserve">Ott 21’ </w:t>
      </w:r>
      <w:r w:rsidRPr="008C2C20">
        <w:rPr>
          <w:rFonts w:ascii="Comic Sans MS" w:hAnsi="Comic Sans MS"/>
          <w:sz w:val="16"/>
        </w:rPr>
        <w:t>Haley Ott, “New World Trade Organization chief on reviving U.S. ties and addressing the COVID crisis,” CBS News interview. Published March 12, 2021. Accessed 8/10/2021; Omar E. https://www.cbsnews.com/news/world-trade-organization-wto-ngozi-okonjo-iweala-us-ties-covid-vaccine-economies-trade/.</w:t>
      </w:r>
    </w:p>
    <w:p w14:paraId="5D44BC86" w14:textId="1A7B2CF2" w:rsidR="00F75898" w:rsidRPr="00295033" w:rsidRDefault="00F75898" w:rsidP="00F75898">
      <w:pPr>
        <w:rPr>
          <w:rFonts w:ascii="Comic Sans MS" w:hAnsi="Comic Sans MS"/>
          <w:b/>
          <w:bCs/>
          <w:highlight w:val="green"/>
          <w:u w:val="single"/>
        </w:rPr>
      </w:pPr>
      <w:r w:rsidRPr="008C2C20">
        <w:rPr>
          <w:rFonts w:ascii="Comic Sans MS" w:hAnsi="Comic Sans MS"/>
          <w:sz w:val="10"/>
        </w:rPr>
        <w:t xml:space="preserve">London — Dr. Ngozi Okonjo-Iweala has taken the reins as the new Director-General of the World Trade Organization at what critics are calling a crisis moment for the global body. The organization brings countries around the world together to fairly manage trade, but it's facing a rise in nationalism and protectionism, structural issues that have made it difficult to settle disputes among members, vital negotiations about sustainability that have gone unresolved for years, and an international pandemic emergency. Okonjo-Iweala, a former finance minister from Nigeria who worked for decades at the World Bank, is the first African and the first woman to hold the position of Director-General — a role that will see her, among many other things, help to facilitate agreements among the WTO's 164 member states. CBS News' Haley Ott spoke to her about the major issues facing the organization, and the world, today. The interview has been edited for length and clarity. Haley Ott: For many Americans, the first time they heard of the World Trade Organization was when former President Trump threatened to leave it. Why is the WTO important, and in a time of increasing nationalism, how do you keep it relevant? Ngozi Okonjo-Iweala: Well, thank you, Haley. </w:t>
      </w:r>
      <w:r w:rsidRPr="008C2C20">
        <w:rPr>
          <w:rFonts w:ascii="Comic Sans MS" w:hAnsi="Comic Sans MS"/>
          <w:u w:val="single"/>
        </w:rPr>
        <w:t xml:space="preserve">The </w:t>
      </w:r>
      <w:r w:rsidRPr="008C2C20">
        <w:rPr>
          <w:rFonts w:ascii="Comic Sans MS" w:hAnsi="Comic Sans MS"/>
          <w:highlight w:val="green"/>
          <w:u w:val="single"/>
        </w:rPr>
        <w:t>WTO</w:t>
      </w:r>
      <w:r w:rsidRPr="008C2C20">
        <w:rPr>
          <w:rFonts w:ascii="Comic Sans MS" w:hAnsi="Comic Sans MS"/>
          <w:u w:val="single"/>
        </w:rPr>
        <w:t xml:space="preserve"> is important because its </w:t>
      </w:r>
      <w:r w:rsidRPr="008C2C20">
        <w:rPr>
          <w:rFonts w:ascii="Comic Sans MS" w:hAnsi="Comic Sans MS"/>
          <w:highlight w:val="green"/>
          <w:u w:val="single"/>
        </w:rPr>
        <w:t>rules underpin</w:t>
      </w:r>
      <w:r w:rsidRPr="008C2C20">
        <w:rPr>
          <w:rFonts w:ascii="Comic Sans MS" w:hAnsi="Comic Sans MS"/>
          <w:u w:val="single"/>
        </w:rPr>
        <w:t xml:space="preserve"> the </w:t>
      </w:r>
      <w:r w:rsidRPr="008C2C20">
        <w:rPr>
          <w:rFonts w:ascii="Comic Sans MS" w:hAnsi="Comic Sans MS"/>
          <w:highlight w:val="green"/>
          <w:u w:val="single"/>
        </w:rPr>
        <w:t>multilateral trading</w:t>
      </w:r>
      <w:r w:rsidRPr="008C2C20">
        <w:rPr>
          <w:rFonts w:ascii="Comic Sans MS" w:hAnsi="Comic Sans MS"/>
          <w:u w:val="single"/>
        </w:rPr>
        <w:t xml:space="preserve"> system, meaning it provides </w:t>
      </w:r>
      <w:r w:rsidRPr="008C2C20">
        <w:rPr>
          <w:rFonts w:ascii="Comic Sans MS" w:hAnsi="Comic Sans MS"/>
          <w:b/>
          <w:bCs/>
          <w:highlight w:val="green"/>
          <w:u w:val="single"/>
        </w:rPr>
        <w:t>a forum</w:t>
      </w:r>
      <w:r w:rsidRPr="008C2C20">
        <w:rPr>
          <w:rFonts w:ascii="Comic Sans MS" w:hAnsi="Comic Sans MS"/>
          <w:u w:val="single"/>
        </w:rPr>
        <w:t xml:space="preserve"> where </w:t>
      </w:r>
      <w:r w:rsidRPr="008C2C20">
        <w:rPr>
          <w:rFonts w:ascii="Comic Sans MS" w:hAnsi="Comic Sans MS"/>
          <w:b/>
          <w:bCs/>
          <w:highlight w:val="green"/>
          <w:u w:val="single"/>
        </w:rPr>
        <w:t>every country can</w:t>
      </w:r>
      <w:r w:rsidRPr="008C2C20">
        <w:rPr>
          <w:rFonts w:ascii="Comic Sans MS" w:hAnsi="Comic Sans MS"/>
          <w:u w:val="single"/>
        </w:rPr>
        <w:t xml:space="preserve"> come and </w:t>
      </w:r>
      <w:r w:rsidRPr="008C2C20">
        <w:rPr>
          <w:rFonts w:ascii="Comic Sans MS" w:hAnsi="Comic Sans MS"/>
          <w:b/>
          <w:bCs/>
          <w:highlight w:val="green"/>
          <w:u w:val="single"/>
        </w:rPr>
        <w:t>discuss and negotiate trade</w:t>
      </w:r>
      <w:r w:rsidRPr="008C2C20">
        <w:rPr>
          <w:rFonts w:ascii="Comic Sans MS" w:hAnsi="Comic Sans MS"/>
          <w:u w:val="single"/>
        </w:rPr>
        <w:t xml:space="preserve"> agreements, and also </w:t>
      </w:r>
      <w:r w:rsidRPr="008C2C20">
        <w:rPr>
          <w:rFonts w:ascii="Comic Sans MS" w:hAnsi="Comic Sans MS"/>
          <w:b/>
          <w:bCs/>
          <w:highlight w:val="green"/>
          <w:u w:val="single"/>
        </w:rPr>
        <w:t>a place for dispute settlement</w:t>
      </w:r>
      <w:r w:rsidRPr="008C2C20">
        <w:rPr>
          <w:rFonts w:ascii="Comic Sans MS" w:hAnsi="Comic Sans MS"/>
          <w:u w:val="single"/>
        </w:rPr>
        <w:t xml:space="preserve">. </w:t>
      </w:r>
      <w:r w:rsidRPr="008C2C20">
        <w:rPr>
          <w:rFonts w:ascii="Comic Sans MS" w:hAnsi="Comic Sans MS"/>
          <w:sz w:val="10"/>
        </w:rPr>
        <w:t xml:space="preserve">You know, in the old days, we used to have trade wars. Now we have a place where countries can come and settle disputes they have among them. President Biden has rescinded America's threat to leave the WTO, but he hasn't completely abandoned President Trump's approach to trade. He's said that his policy would prioritize Americans and American workers. Does that worry you? Ngozi Okonjo-Iweala: Not at all. And actually, I want to commend the United States because it never actually left the WTO. It had problems with it, but the U.S. paid its share of the budget and still remained a member. And I'm so glad that President Biden has stated that he wants to revive multilateralism and support of the WTO is one of the ways to do that. China is a member of the World Trade Organization, and it's been accused of using WTO structures to unfairly benefit itself to the detriment of some other members, including the United States. What do you say to critics who say that the WTO has been unable to ensure fair global trade in regards to China? Ngozi Okonjo-Iweala: Well, </w:t>
      </w:r>
      <w:r w:rsidRPr="008C2C20">
        <w:rPr>
          <w:rFonts w:ascii="Comic Sans MS" w:hAnsi="Comic Sans MS"/>
          <w:u w:val="single"/>
        </w:rPr>
        <w:t xml:space="preserve">the WTO </w:t>
      </w:r>
      <w:r w:rsidRPr="008C2C20">
        <w:rPr>
          <w:rFonts w:ascii="Comic Sans MS" w:hAnsi="Comic Sans MS"/>
          <w:b/>
          <w:bCs/>
          <w:highlight w:val="green"/>
          <w:u w:val="single"/>
        </w:rPr>
        <w:t>was created to ensure a level playing field</w:t>
      </w:r>
      <w:r w:rsidRPr="008C2C20">
        <w:rPr>
          <w:rFonts w:ascii="Comic Sans MS" w:hAnsi="Comic Sans MS"/>
          <w:u w:val="single"/>
        </w:rPr>
        <w:t xml:space="preserve"> among all trading nations, transparency, balance, </w:t>
      </w:r>
      <w:r w:rsidRPr="008C2C20">
        <w:rPr>
          <w:rFonts w:ascii="Comic Sans MS" w:hAnsi="Comic Sans MS"/>
          <w:highlight w:val="green"/>
          <w:u w:val="single"/>
        </w:rPr>
        <w:t>so</w:t>
      </w:r>
      <w:r w:rsidRPr="008C2C20">
        <w:rPr>
          <w:rFonts w:ascii="Comic Sans MS" w:hAnsi="Comic Sans MS"/>
          <w:u w:val="single"/>
        </w:rPr>
        <w:t xml:space="preserve"> that </w:t>
      </w:r>
      <w:r w:rsidRPr="008C2C20">
        <w:rPr>
          <w:rFonts w:ascii="Comic Sans MS" w:hAnsi="Comic Sans MS"/>
          <w:highlight w:val="green"/>
          <w:u w:val="single"/>
        </w:rPr>
        <w:t>the private sector can feel that when</w:t>
      </w:r>
      <w:r w:rsidRPr="008C2C20">
        <w:rPr>
          <w:rFonts w:ascii="Comic Sans MS" w:hAnsi="Comic Sans MS"/>
          <w:u w:val="single"/>
        </w:rPr>
        <w:t xml:space="preserve"> they are </w:t>
      </w:r>
      <w:r w:rsidRPr="008C2C20">
        <w:rPr>
          <w:rFonts w:ascii="Comic Sans MS" w:hAnsi="Comic Sans MS"/>
          <w:highlight w:val="green"/>
          <w:u w:val="single"/>
        </w:rPr>
        <w:t>participating</w:t>
      </w:r>
      <w:r w:rsidRPr="008C2C20">
        <w:rPr>
          <w:rFonts w:ascii="Comic Sans MS" w:hAnsi="Comic Sans MS"/>
          <w:sz w:val="10"/>
          <w:highlight w:val="green"/>
        </w:rPr>
        <w:t>, it</w:t>
      </w:r>
      <w:r w:rsidRPr="008C2C20">
        <w:rPr>
          <w:rFonts w:ascii="Comic Sans MS" w:hAnsi="Comic Sans MS"/>
          <w:sz w:val="10"/>
        </w:rPr>
        <w:t>'s fair. Now, WTO members have issues that they want to settle with each other</w:t>
      </w:r>
      <w:r w:rsidRPr="008C2C20">
        <w:rPr>
          <w:rFonts w:ascii="Comic Sans MS" w:hAnsi="Comic Sans MS"/>
          <w:u w:val="single"/>
        </w:rPr>
        <w:t xml:space="preserve">. I think that we will work hard at the secretariat to support them so that these issues can be dealt with. </w:t>
      </w:r>
      <w:r w:rsidRPr="008C2C20">
        <w:rPr>
          <w:rFonts w:ascii="Comic Sans MS" w:hAnsi="Comic Sans MS"/>
          <w:b/>
          <w:bCs/>
          <w:highlight w:val="green"/>
          <w:u w:val="single"/>
        </w:rPr>
        <w:t>We</w:t>
      </w:r>
      <w:r w:rsidRPr="008C2C20">
        <w:rPr>
          <w:rFonts w:ascii="Comic Sans MS" w:hAnsi="Comic Sans MS"/>
          <w:u w:val="single"/>
        </w:rPr>
        <w:t xml:space="preserve"> do </w:t>
      </w:r>
      <w:r w:rsidRPr="008C2C20">
        <w:rPr>
          <w:rFonts w:ascii="Comic Sans MS" w:hAnsi="Comic Sans MS"/>
          <w:b/>
          <w:bCs/>
          <w:highlight w:val="green"/>
          <w:u w:val="single"/>
        </w:rPr>
        <w:t>have</w:t>
      </w:r>
      <w:r w:rsidRPr="008C2C20">
        <w:rPr>
          <w:rFonts w:ascii="Comic Sans MS" w:hAnsi="Comic Sans MS"/>
          <w:u w:val="single"/>
        </w:rPr>
        <w:t xml:space="preserve"> some </w:t>
      </w:r>
      <w:r w:rsidRPr="008C2C20">
        <w:rPr>
          <w:rFonts w:ascii="Comic Sans MS" w:hAnsi="Comic Sans MS"/>
          <w:b/>
          <w:bCs/>
          <w:highlight w:val="green"/>
          <w:u w:val="single"/>
        </w:rPr>
        <w:t>rules about making sure</w:t>
      </w:r>
      <w:r w:rsidRPr="008C2C20">
        <w:rPr>
          <w:rFonts w:ascii="Comic Sans MS" w:hAnsi="Comic Sans MS"/>
          <w:u w:val="single"/>
        </w:rPr>
        <w:t xml:space="preserve"> that </w:t>
      </w:r>
      <w:r w:rsidRPr="008C2C20">
        <w:rPr>
          <w:rFonts w:ascii="Comic Sans MS" w:hAnsi="Comic Sans MS"/>
          <w:b/>
          <w:bCs/>
          <w:highlight w:val="green"/>
          <w:u w:val="single"/>
        </w:rPr>
        <w:t>unfair subsidies are not given</w:t>
      </w:r>
      <w:r w:rsidRPr="008C2C20">
        <w:rPr>
          <w:rFonts w:ascii="Comic Sans MS" w:hAnsi="Comic Sans MS"/>
          <w:sz w:val="10"/>
        </w:rPr>
        <w:t xml:space="preserve">? We have to look and see, are those rules still fit for purpose in this modern age, with things evolving? Do we need to make new rules to deal with that? One of the main subjects facing the World Trade Organization today is fish, how much certain countries should be able to fish in order to keep global stocks secure. Negotiations have been going on for years, and you've stated that it's one of your goals to come up with an agreement by the end of this year. What do you say to those who say this issue of fish is a real test for the WTO on its ability to deliver on an issue that really matters to people around the world and that, if it's not able to, it as an organization may not be fit for purpose? Ngozi Okonjo-Iweala: I agree. It's as simple as that. You know, </w:t>
      </w:r>
      <w:r w:rsidRPr="008C2C20">
        <w:rPr>
          <w:rFonts w:ascii="Comic Sans MS" w:hAnsi="Comic Sans MS"/>
          <w:b/>
          <w:bCs/>
          <w:highlight w:val="green"/>
          <w:u w:val="single"/>
        </w:rPr>
        <w:t>it's unacceptable to have negotiations</w:t>
      </w:r>
      <w:r w:rsidRPr="008C2C20">
        <w:rPr>
          <w:rFonts w:ascii="Comic Sans MS" w:hAnsi="Comic Sans MS"/>
          <w:u w:val="single"/>
        </w:rPr>
        <w:t xml:space="preserve"> on an issue going on </w:t>
      </w:r>
      <w:r w:rsidRPr="008C2C20">
        <w:rPr>
          <w:rFonts w:ascii="Comic Sans MS" w:hAnsi="Comic Sans MS"/>
          <w:b/>
          <w:bCs/>
          <w:highlight w:val="green"/>
          <w:u w:val="single"/>
        </w:rPr>
        <w:t>for 20 years</w:t>
      </w:r>
      <w:r w:rsidRPr="008C2C20">
        <w:rPr>
          <w:rFonts w:ascii="Comic Sans MS" w:hAnsi="Comic Sans MS"/>
          <w:sz w:val="10"/>
        </w:rPr>
        <w:t xml:space="preserve">, and I've said 20 years is enough. </w:t>
      </w:r>
      <w:r w:rsidRPr="008C2C20">
        <w:rPr>
          <w:rFonts w:ascii="Comic Sans MS" w:hAnsi="Comic Sans MS"/>
          <w:b/>
          <w:bCs/>
          <w:highlight w:val="green"/>
          <w:u w:val="single"/>
        </w:rPr>
        <w:t>We need to get it done</w:t>
      </w:r>
      <w:r w:rsidRPr="008C2C20">
        <w:rPr>
          <w:rFonts w:ascii="Comic Sans MS" w:hAnsi="Comic Sans MS"/>
          <w:u w:val="single"/>
        </w:rPr>
        <w:t xml:space="preserve"> because this is about sustainability of our oceans. It's contributing to the sustainable development goals that every country agreed on, including the United States. We have to look at over capacity subsidies in fishing that are leading to overfishing and illegal fishing so that our fish stocks will be renewed and sustainable, our oceans will be sustainable for our fish. </w:t>
      </w:r>
      <w:r w:rsidRPr="008C2C20">
        <w:rPr>
          <w:rFonts w:ascii="Comic Sans MS" w:hAnsi="Comic Sans MS"/>
          <w:sz w:val="10"/>
        </w:rPr>
        <w:t xml:space="preserve">You've said that trade and the WTO can help the world address the coronavirus pandemic, which has decimated economies globally. How can trade help deal with the pandemic? Ngozi Okonjo-Iweala: </w:t>
      </w:r>
      <w:r w:rsidRPr="008C2C20">
        <w:rPr>
          <w:rFonts w:ascii="Comic Sans MS" w:hAnsi="Comic Sans MS"/>
          <w:u w:val="single"/>
        </w:rPr>
        <w:t xml:space="preserve">It's unconscionable that </w:t>
      </w:r>
      <w:r w:rsidRPr="008C2C20">
        <w:rPr>
          <w:rFonts w:ascii="Comic Sans MS" w:hAnsi="Comic Sans MS"/>
          <w:highlight w:val="green"/>
          <w:u w:val="single"/>
        </w:rPr>
        <w:t>there are countries</w:t>
      </w:r>
      <w:r w:rsidRPr="008C2C20">
        <w:rPr>
          <w:rFonts w:ascii="Comic Sans MS" w:hAnsi="Comic Sans MS"/>
          <w:u w:val="single"/>
        </w:rPr>
        <w:t xml:space="preserve"> in the world, </w:t>
      </w:r>
      <w:r w:rsidRPr="008C2C20">
        <w:rPr>
          <w:rFonts w:ascii="Comic Sans MS" w:hAnsi="Comic Sans MS"/>
          <w:b/>
          <w:bCs/>
          <w:highlight w:val="green"/>
          <w:u w:val="single"/>
        </w:rPr>
        <w:t>over 130</w:t>
      </w:r>
      <w:r w:rsidRPr="008C2C20">
        <w:rPr>
          <w:rFonts w:ascii="Comic Sans MS" w:hAnsi="Comic Sans MS"/>
          <w:u w:val="single"/>
        </w:rPr>
        <w:t xml:space="preserve">, </w:t>
      </w:r>
      <w:r w:rsidRPr="008C2C20">
        <w:rPr>
          <w:rFonts w:ascii="Comic Sans MS" w:hAnsi="Comic Sans MS"/>
          <w:b/>
          <w:bCs/>
          <w:highlight w:val="green"/>
          <w:u w:val="single"/>
        </w:rPr>
        <w:t>who have not</w:t>
      </w:r>
      <w:r w:rsidRPr="008C2C20">
        <w:rPr>
          <w:rFonts w:ascii="Comic Sans MS" w:hAnsi="Comic Sans MS"/>
          <w:u w:val="single"/>
        </w:rPr>
        <w:t xml:space="preserve"> even </w:t>
      </w:r>
      <w:r w:rsidRPr="008C2C20">
        <w:rPr>
          <w:rFonts w:ascii="Comic Sans MS" w:hAnsi="Comic Sans MS"/>
          <w:b/>
          <w:bCs/>
          <w:highlight w:val="green"/>
          <w:u w:val="single"/>
        </w:rPr>
        <w:t>started vaccinating</w:t>
      </w:r>
      <w:r w:rsidRPr="008C2C20">
        <w:rPr>
          <w:rFonts w:ascii="Comic Sans MS" w:hAnsi="Comic Sans MS"/>
          <w:u w:val="single"/>
        </w:rPr>
        <w:t xml:space="preserve"> any of their people.</w:t>
      </w:r>
      <w:r w:rsidRPr="008C2C20">
        <w:rPr>
          <w:rFonts w:ascii="Comic Sans MS" w:hAnsi="Comic Sans MS"/>
          <w:sz w:val="10"/>
        </w:rPr>
        <w:t xml:space="preserve"> It's in the self-interest of the whole world to have everyone vaccinated. </w:t>
      </w:r>
      <w:r w:rsidRPr="008C2C20">
        <w:rPr>
          <w:rFonts w:ascii="Comic Sans MS" w:hAnsi="Comic Sans MS"/>
          <w:u w:val="single"/>
        </w:rPr>
        <w:t xml:space="preserve">So </w:t>
      </w:r>
      <w:r w:rsidRPr="008C2C20">
        <w:rPr>
          <w:rFonts w:ascii="Comic Sans MS" w:hAnsi="Comic Sans MS"/>
          <w:highlight w:val="green"/>
          <w:u w:val="single"/>
        </w:rPr>
        <w:t>we can help work with</w:t>
      </w:r>
      <w:r w:rsidRPr="008C2C20">
        <w:rPr>
          <w:rFonts w:ascii="Comic Sans MS" w:hAnsi="Comic Sans MS"/>
          <w:u w:val="single"/>
        </w:rPr>
        <w:t xml:space="preserve"> </w:t>
      </w:r>
      <w:r w:rsidRPr="008C2C20">
        <w:rPr>
          <w:rFonts w:ascii="Comic Sans MS" w:hAnsi="Comic Sans MS"/>
          <w:highlight w:val="green"/>
          <w:u w:val="single"/>
        </w:rPr>
        <w:t>manufacturers to</w:t>
      </w:r>
      <w:r w:rsidRPr="008C2C20">
        <w:rPr>
          <w:rFonts w:ascii="Comic Sans MS" w:hAnsi="Comic Sans MS"/>
          <w:u w:val="single"/>
        </w:rPr>
        <w:t xml:space="preserve"> see what more sites they can </w:t>
      </w:r>
      <w:r w:rsidRPr="008C2C20">
        <w:rPr>
          <w:rFonts w:ascii="Comic Sans MS" w:hAnsi="Comic Sans MS"/>
          <w:b/>
          <w:bCs/>
          <w:highlight w:val="green"/>
          <w:u w:val="single"/>
        </w:rPr>
        <w:t>bring it in developing countries</w:t>
      </w:r>
      <w:r w:rsidRPr="008C2C20">
        <w:rPr>
          <w:rFonts w:ascii="Comic Sans MS" w:hAnsi="Comic Sans MS"/>
          <w:u w:val="single"/>
        </w:rPr>
        <w:t xml:space="preserve"> and emerging markets </w:t>
      </w:r>
      <w:r w:rsidRPr="008C2C20">
        <w:rPr>
          <w:rFonts w:ascii="Comic Sans MS" w:hAnsi="Comic Sans MS"/>
          <w:b/>
          <w:bCs/>
          <w:highlight w:val="green"/>
          <w:u w:val="single"/>
        </w:rPr>
        <w:t>to increase supply</w:t>
      </w:r>
      <w:r w:rsidRPr="008C2C20">
        <w:rPr>
          <w:rFonts w:ascii="Comic Sans MS" w:hAnsi="Comic Sans MS"/>
          <w:u w:val="single"/>
        </w:rPr>
        <w:t xml:space="preserve">. </w:t>
      </w:r>
      <w:r w:rsidRPr="008C2C20">
        <w:rPr>
          <w:rFonts w:ascii="Comic Sans MS" w:hAnsi="Comic Sans MS"/>
          <w:sz w:val="10"/>
        </w:rPr>
        <w:t xml:space="preserve">The WTO can also look at trade. </w:t>
      </w:r>
      <w:r w:rsidRPr="008C2C20">
        <w:rPr>
          <w:rFonts w:ascii="Comic Sans MS" w:hAnsi="Comic Sans MS"/>
          <w:highlight w:val="green"/>
          <w:u w:val="single"/>
        </w:rPr>
        <w:t>How can trade help</w:t>
      </w:r>
      <w:r w:rsidRPr="008C2C20">
        <w:rPr>
          <w:rFonts w:ascii="Comic Sans MS" w:hAnsi="Comic Sans MS"/>
          <w:u w:val="single"/>
        </w:rPr>
        <w:t xml:space="preserve"> with the </w:t>
      </w:r>
      <w:r w:rsidRPr="008C2C20">
        <w:rPr>
          <w:rFonts w:ascii="Comic Sans MS" w:hAnsi="Comic Sans MS"/>
          <w:highlight w:val="green"/>
          <w:u w:val="single"/>
        </w:rPr>
        <w:t>recovery</w:t>
      </w:r>
      <w:r w:rsidRPr="008C2C20">
        <w:rPr>
          <w:rFonts w:ascii="Comic Sans MS" w:hAnsi="Comic Sans MS"/>
          <w:u w:val="single"/>
        </w:rPr>
        <w:t xml:space="preserve">? </w:t>
      </w:r>
      <w:r w:rsidRPr="008C2C20">
        <w:rPr>
          <w:rFonts w:ascii="Comic Sans MS" w:hAnsi="Comic Sans MS"/>
          <w:highlight w:val="green"/>
          <w:u w:val="single"/>
        </w:rPr>
        <w:t>Are there areas where we can liberalize trade</w:t>
      </w:r>
      <w:r w:rsidRPr="008C2C20">
        <w:rPr>
          <w:rFonts w:ascii="Comic Sans MS" w:hAnsi="Comic Sans MS"/>
          <w:u w:val="single"/>
        </w:rPr>
        <w:t xml:space="preserve"> more among our members so that we can trade?</w:t>
      </w:r>
      <w:r w:rsidRPr="008C2C20">
        <w:rPr>
          <w:rFonts w:ascii="Comic Sans MS" w:hAnsi="Comic Sans MS"/>
          <w:sz w:val="10"/>
        </w:rPr>
        <w:t xml:space="preserve"> And that will lift up some countries to contribute to the recovery. Some countries have suggested waiving some intellectual property rights to make new technologies accessible for manufacture around the world. Would you support that policy? Ngozi Okonjo-Iweala: Let me say this, Haley. </w:t>
      </w:r>
      <w:r w:rsidRPr="008C2C20">
        <w:rPr>
          <w:rFonts w:ascii="Comic Sans MS" w:hAnsi="Comic Sans MS"/>
          <w:u w:val="single"/>
        </w:rPr>
        <w:t>People need to understand what is behind this demand</w:t>
      </w:r>
      <w:r w:rsidRPr="008C2C20">
        <w:rPr>
          <w:rFonts w:ascii="Comic Sans MS" w:hAnsi="Comic Sans MS"/>
          <w:sz w:val="10"/>
        </w:rPr>
        <w:t xml:space="preserve">. Because poor countries watched during the HIV-AIDS crisis, they could not get hold of drugs. They were too expensive. Ten thousand dollars. Unaffordable. And people died. It was 10 years before they were able to get access to produce these drugs, generics, to save lives. That memory hurts. The second issue is the fact that the H1N1 pandemic or epidemic that occurred in 2008/9, rich countries bought up all the vaccines and poor countries had no access. </w:t>
      </w:r>
      <w:r w:rsidRPr="008C2C20">
        <w:rPr>
          <w:rFonts w:ascii="Comic Sans MS" w:hAnsi="Comic Sans MS"/>
          <w:u w:val="single"/>
        </w:rPr>
        <w:t xml:space="preserve">So that lies behind </w:t>
      </w:r>
      <w:r w:rsidRPr="008C2C20">
        <w:rPr>
          <w:rFonts w:ascii="Comic Sans MS" w:hAnsi="Comic Sans MS"/>
          <w:highlight w:val="green"/>
          <w:u w:val="single"/>
        </w:rPr>
        <w:t>this desire to have</w:t>
      </w:r>
      <w:r w:rsidRPr="008C2C20">
        <w:rPr>
          <w:rFonts w:ascii="Comic Sans MS" w:hAnsi="Comic Sans MS"/>
          <w:u w:val="single"/>
        </w:rPr>
        <w:t xml:space="preserve"> the </w:t>
      </w:r>
      <w:r w:rsidRPr="008C2C20">
        <w:rPr>
          <w:rFonts w:ascii="Comic Sans MS" w:hAnsi="Comic Sans MS"/>
          <w:highlight w:val="green"/>
          <w:u w:val="single"/>
        </w:rPr>
        <w:t>i</w:t>
      </w:r>
      <w:r w:rsidRPr="008C2C20">
        <w:rPr>
          <w:rFonts w:ascii="Comic Sans MS" w:hAnsi="Comic Sans MS"/>
          <w:u w:val="single"/>
        </w:rPr>
        <w:t xml:space="preserve">ntellectual </w:t>
      </w:r>
      <w:r w:rsidRPr="008C2C20">
        <w:rPr>
          <w:rFonts w:ascii="Comic Sans MS" w:hAnsi="Comic Sans MS"/>
          <w:highlight w:val="green"/>
          <w:u w:val="single"/>
        </w:rPr>
        <w:t>pr</w:t>
      </w:r>
      <w:r w:rsidRPr="008C2C20">
        <w:rPr>
          <w:rFonts w:ascii="Comic Sans MS" w:hAnsi="Comic Sans MS"/>
          <w:u w:val="single"/>
        </w:rPr>
        <w:t xml:space="preserve">operty </w:t>
      </w:r>
      <w:r w:rsidRPr="008C2C20">
        <w:rPr>
          <w:rFonts w:ascii="Comic Sans MS" w:hAnsi="Comic Sans MS"/>
          <w:highlight w:val="green"/>
          <w:u w:val="single"/>
        </w:rPr>
        <w:t>waiver</w:t>
      </w:r>
      <w:r w:rsidRPr="008C2C20">
        <w:rPr>
          <w:rFonts w:ascii="Comic Sans MS" w:hAnsi="Comic Sans MS"/>
          <w:u w:val="single"/>
        </w:rPr>
        <w:t xml:space="preserve">, </w:t>
      </w:r>
      <w:r w:rsidRPr="008C2C20">
        <w:rPr>
          <w:rFonts w:ascii="Comic Sans MS" w:hAnsi="Comic Sans MS"/>
          <w:b/>
          <w:bCs/>
          <w:highlight w:val="green"/>
          <w:u w:val="single"/>
        </w:rPr>
        <w:t>for all to have access</w:t>
      </w:r>
      <w:r w:rsidRPr="008C2C20">
        <w:rPr>
          <w:rFonts w:ascii="Comic Sans MS" w:hAnsi="Comic Sans MS"/>
          <w:highlight w:val="green"/>
          <w:u w:val="single"/>
        </w:rPr>
        <w:t>.</w:t>
      </w:r>
      <w:r w:rsidRPr="008C2C20">
        <w:rPr>
          <w:rFonts w:ascii="Comic Sans MS" w:hAnsi="Comic Sans MS"/>
          <w:sz w:val="10"/>
        </w:rPr>
        <w:t xml:space="preserve"> Now, that debate is going on. It will be decided among members. But we need to know why it's important and we need to come to some sustainable agreement. But for now, I've advocated what I've called a third way, </w:t>
      </w:r>
      <w:r w:rsidRPr="008C2C20">
        <w:rPr>
          <w:rFonts w:ascii="Comic Sans MS" w:hAnsi="Comic Sans MS"/>
          <w:u w:val="single"/>
        </w:rPr>
        <w:t xml:space="preserve">which is </w:t>
      </w:r>
      <w:r w:rsidRPr="008C2C20">
        <w:rPr>
          <w:rFonts w:ascii="Comic Sans MS" w:hAnsi="Comic Sans MS"/>
          <w:b/>
          <w:bCs/>
          <w:highlight w:val="green"/>
          <w:u w:val="single"/>
        </w:rPr>
        <w:t>we need to boost manufacturing</w:t>
      </w:r>
      <w:r w:rsidRPr="008C2C20">
        <w:rPr>
          <w:rFonts w:ascii="Comic Sans MS" w:hAnsi="Comic Sans MS"/>
          <w:u w:val="single"/>
        </w:rPr>
        <w:t xml:space="preserve"> right away </w:t>
      </w:r>
      <w:r w:rsidRPr="008C2C20">
        <w:rPr>
          <w:rFonts w:ascii="Comic Sans MS" w:hAnsi="Comic Sans MS"/>
          <w:highlight w:val="green"/>
          <w:u w:val="single"/>
        </w:rPr>
        <w:t>so</w:t>
      </w:r>
      <w:r w:rsidRPr="008C2C20">
        <w:rPr>
          <w:rFonts w:ascii="Comic Sans MS" w:hAnsi="Comic Sans MS"/>
          <w:u w:val="single"/>
        </w:rPr>
        <w:t xml:space="preserve"> that </w:t>
      </w:r>
      <w:r w:rsidRPr="008C2C20">
        <w:rPr>
          <w:rFonts w:ascii="Comic Sans MS" w:hAnsi="Comic Sans MS"/>
          <w:highlight w:val="green"/>
          <w:u w:val="single"/>
        </w:rPr>
        <w:t>we can have increased supplies</w:t>
      </w:r>
      <w:r w:rsidRPr="008C2C20">
        <w:rPr>
          <w:rFonts w:ascii="Comic Sans MS" w:hAnsi="Comic Sans MS"/>
          <w:u w:val="single"/>
        </w:rPr>
        <w:t xml:space="preserve">. So </w:t>
      </w:r>
      <w:r w:rsidRPr="008C2C20">
        <w:rPr>
          <w:rFonts w:ascii="Comic Sans MS" w:hAnsi="Comic Sans MS"/>
          <w:b/>
          <w:bCs/>
          <w:highlight w:val="green"/>
          <w:u w:val="single"/>
        </w:rPr>
        <w:t>it's not one or the other</w:t>
      </w:r>
      <w:r w:rsidRPr="008C2C20">
        <w:rPr>
          <w:rFonts w:ascii="Comic Sans MS" w:hAnsi="Comic Sans MS"/>
          <w:u w:val="single"/>
        </w:rPr>
        <w:t>.</w:t>
      </w:r>
      <w:r w:rsidRPr="008C2C20">
        <w:rPr>
          <w:rFonts w:ascii="Comic Sans MS" w:hAnsi="Comic Sans MS"/>
          <w:sz w:val="10"/>
        </w:rPr>
        <w:t xml:space="preserve"> I've always said, we can walk and chew gum. Finally, it's Women's History Month. You are the first woman to be the head of the World Trade Organization and the first African person. What does that mean to you and what obstacles still need to be addressed? Ngozi Okonjo-Iweala: Well, it means a lot to me. I love being the first female and the first African, but I always tell people that's not the most important fact. The fact is that the WTO is facing many challenges and it needs the most competent person to help it come out of those challenges and find solutions. So that's the important thing. And, well, you know, I'm humbled that people have selected not only the first African and the first female, but someone they believe has the competence to try and deliver.</w:t>
      </w:r>
    </w:p>
    <w:p w14:paraId="310143F6" w14:textId="77777777" w:rsidR="00F75898" w:rsidRPr="008C2C20" w:rsidRDefault="00F75898" w:rsidP="00F75898">
      <w:pPr>
        <w:rPr>
          <w:rFonts w:ascii="Comic Sans MS" w:hAnsi="Comic Sans MS"/>
        </w:rPr>
      </w:pPr>
    </w:p>
    <w:p w14:paraId="189901B2" w14:textId="77777777" w:rsidR="00F75898" w:rsidRPr="008C2C20" w:rsidRDefault="00F75898" w:rsidP="00F75898">
      <w:pPr>
        <w:rPr>
          <w:rFonts w:ascii="Comic Sans MS" w:hAnsi="Comic Sans MS"/>
        </w:rPr>
      </w:pPr>
    </w:p>
    <w:bookmarkEnd w:id="2"/>
    <w:p w14:paraId="6B79B2FD" w14:textId="77777777" w:rsidR="00F75898" w:rsidRPr="00F75898" w:rsidRDefault="00F75898" w:rsidP="00F75898"/>
    <w:p w14:paraId="60AAB710" w14:textId="77777777" w:rsidR="0018116C" w:rsidRPr="0018116C" w:rsidRDefault="0018116C" w:rsidP="0018116C"/>
    <w:p w14:paraId="239D50EE" w14:textId="77777777" w:rsidR="00C83073" w:rsidRPr="00C83073" w:rsidRDefault="00C83073" w:rsidP="00C83073">
      <w:pPr>
        <w:rPr>
          <w:rFonts w:ascii="Comic Sans MS" w:hAnsi="Comic Sans MS"/>
        </w:rPr>
      </w:pPr>
    </w:p>
    <w:p w14:paraId="740EE3E2" w14:textId="77777777" w:rsidR="00A95652" w:rsidRPr="00C83073" w:rsidRDefault="00A95652" w:rsidP="00B55AD5">
      <w:pPr>
        <w:rPr>
          <w:rFonts w:ascii="Comic Sans MS" w:hAnsi="Comic Sans MS"/>
        </w:rPr>
      </w:pPr>
    </w:p>
    <w:sectPr w:rsidR="00A95652" w:rsidRPr="00C830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5D06D3"/>
    <w:rsid w:val="00005B53"/>
    <w:rsid w:val="000139A3"/>
    <w:rsid w:val="000D6106"/>
    <w:rsid w:val="00100833"/>
    <w:rsid w:val="00104529"/>
    <w:rsid w:val="00105942"/>
    <w:rsid w:val="00107396"/>
    <w:rsid w:val="0013300D"/>
    <w:rsid w:val="00144A4C"/>
    <w:rsid w:val="001502B1"/>
    <w:rsid w:val="00176AB0"/>
    <w:rsid w:val="00177B7D"/>
    <w:rsid w:val="0018116C"/>
    <w:rsid w:val="0018322D"/>
    <w:rsid w:val="001B5776"/>
    <w:rsid w:val="001E527A"/>
    <w:rsid w:val="001F4088"/>
    <w:rsid w:val="001F78CE"/>
    <w:rsid w:val="00251FC7"/>
    <w:rsid w:val="002855A7"/>
    <w:rsid w:val="00295033"/>
    <w:rsid w:val="002B146A"/>
    <w:rsid w:val="002B5E17"/>
    <w:rsid w:val="00315690"/>
    <w:rsid w:val="00316B75"/>
    <w:rsid w:val="00325646"/>
    <w:rsid w:val="003460F2"/>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7268A"/>
    <w:rsid w:val="005D06D3"/>
    <w:rsid w:val="005D2912"/>
    <w:rsid w:val="006065BD"/>
    <w:rsid w:val="00645FA9"/>
    <w:rsid w:val="00647866"/>
    <w:rsid w:val="00665003"/>
    <w:rsid w:val="006A2AD0"/>
    <w:rsid w:val="006B26CC"/>
    <w:rsid w:val="006B6399"/>
    <w:rsid w:val="006C2375"/>
    <w:rsid w:val="006D4ECC"/>
    <w:rsid w:val="00700B97"/>
    <w:rsid w:val="00720386"/>
    <w:rsid w:val="00722258"/>
    <w:rsid w:val="007243E5"/>
    <w:rsid w:val="00766EA0"/>
    <w:rsid w:val="007A2226"/>
    <w:rsid w:val="007F5B66"/>
    <w:rsid w:val="00823A1C"/>
    <w:rsid w:val="00845B9D"/>
    <w:rsid w:val="00860984"/>
    <w:rsid w:val="00884F84"/>
    <w:rsid w:val="008B3ECB"/>
    <w:rsid w:val="008B4E85"/>
    <w:rsid w:val="008C1B2E"/>
    <w:rsid w:val="008F31F9"/>
    <w:rsid w:val="0091627E"/>
    <w:rsid w:val="00962C4E"/>
    <w:rsid w:val="0097032B"/>
    <w:rsid w:val="009B5404"/>
    <w:rsid w:val="009D2EAD"/>
    <w:rsid w:val="009D54B2"/>
    <w:rsid w:val="009E1922"/>
    <w:rsid w:val="009F7ED2"/>
    <w:rsid w:val="00A64DD1"/>
    <w:rsid w:val="00A93661"/>
    <w:rsid w:val="00A95652"/>
    <w:rsid w:val="00AC0AB8"/>
    <w:rsid w:val="00B13863"/>
    <w:rsid w:val="00B33C6D"/>
    <w:rsid w:val="00B4508F"/>
    <w:rsid w:val="00B55AD5"/>
    <w:rsid w:val="00B8057C"/>
    <w:rsid w:val="00BD6238"/>
    <w:rsid w:val="00BF593B"/>
    <w:rsid w:val="00BF773A"/>
    <w:rsid w:val="00BF7E81"/>
    <w:rsid w:val="00C13773"/>
    <w:rsid w:val="00C17CC8"/>
    <w:rsid w:val="00C8307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256"/>
    <w:rsid w:val="00F6364A"/>
    <w:rsid w:val="00F75898"/>
    <w:rsid w:val="00F76A78"/>
    <w:rsid w:val="00F9113A"/>
    <w:rsid w:val="00FA0EC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959C5"/>
  <w15:chartTrackingRefBased/>
  <w15:docId w15:val="{6AA77838-AC30-4B29-BA63-CD77BEAC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06D3"/>
    <w:rPr>
      <w:rFonts w:ascii="Times New Roman" w:hAnsi="Times New Roman" w:cs="Times New Roman"/>
      <w:sz w:val="24"/>
    </w:rPr>
  </w:style>
  <w:style w:type="paragraph" w:styleId="Heading1">
    <w:name w:val="heading 1"/>
    <w:aliases w:val="Pocket"/>
    <w:basedOn w:val="Normal"/>
    <w:next w:val="Normal"/>
    <w:link w:val="Heading1Char"/>
    <w:qFormat/>
    <w:rsid w:val="005D06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06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06D3"/>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Ta"/>
    <w:basedOn w:val="Normal"/>
    <w:next w:val="Normal"/>
    <w:link w:val="Heading4Char"/>
    <w:uiPriority w:val="3"/>
    <w:unhideWhenUsed/>
    <w:qFormat/>
    <w:rsid w:val="005D06D3"/>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5D06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6D3"/>
  </w:style>
  <w:style w:type="character" w:customStyle="1" w:styleId="Heading1Char">
    <w:name w:val="Heading 1 Char"/>
    <w:aliases w:val="Pocket Char"/>
    <w:basedOn w:val="DefaultParagraphFont"/>
    <w:link w:val="Heading1"/>
    <w:rsid w:val="005D06D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D06D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D06D3"/>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rsid w:val="005D06D3"/>
    <w:rPr>
      <w:rFonts w:ascii="Times New Roman" w:eastAsiaTheme="majorEastAsia" w:hAnsi="Times New Roman" w:cstheme="majorBidi"/>
      <w:b/>
      <w:iCs/>
      <w:sz w:val="3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5D06D3"/>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06D3"/>
    <w:rPr>
      <w:b/>
      <w:bCs/>
      <w:sz w:val="26"/>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6"/>
    <w:qFormat/>
    <w:rsid w:val="005D06D3"/>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D06D3"/>
    <w:rPr>
      <w:color w:val="auto"/>
      <w:u w:val="none"/>
    </w:rPr>
  </w:style>
  <w:style w:type="character" w:styleId="FollowedHyperlink">
    <w:name w:val="FollowedHyperlink"/>
    <w:basedOn w:val="DefaultParagraphFont"/>
    <w:uiPriority w:val="99"/>
    <w:semiHidden/>
    <w:unhideWhenUsed/>
    <w:rsid w:val="005D06D3"/>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A0E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64DD1"/>
    <w:pPr>
      <w:ind w:left="720"/>
      <w:jc w:val="both"/>
    </w:pPr>
    <w:rPr>
      <w:b/>
      <w:iCs/>
      <w:u w:val="single"/>
    </w:rPr>
  </w:style>
  <w:style w:type="character" w:customStyle="1" w:styleId="LinedDown">
    <w:name w:val="Lined Down"/>
    <w:qFormat/>
    <w:rsid w:val="0018116C"/>
    <w:rPr>
      <w:rFonts w:cs="Times New Roman"/>
      <w:b w:val="0"/>
      <w:bCs w:val="0"/>
      <w:i w:val="0"/>
      <w:iCs w:val="0"/>
      <w:color w:val="000000"/>
      <w:sz w:val="12"/>
      <w:szCs w:val="12"/>
      <w:u w:val="none"/>
    </w:rPr>
  </w:style>
  <w:style w:type="character" w:customStyle="1" w:styleId="Carded">
    <w:name w:val="Carded"/>
    <w:qFormat/>
    <w:rsid w:val="0018116C"/>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edium.com/the-establishment/hating-comic-sans-is-ableist-bc4a4de87093" TargetMode="External"/><Relationship Id="rId5" Type="http://schemas.openxmlformats.org/officeDocument/2006/relationships/webSettings" Target="webSettings.xml"/><Relationship Id="rId10" Type="http://schemas.openxmlformats.org/officeDocument/2006/relationships/hyperlink" Target="https://medium.com/the-establishment/hating-comic-sans-is-ableist-bc4a4de87093" TargetMode="External"/><Relationship Id="rId4" Type="http://schemas.openxmlformats.org/officeDocument/2006/relationships/settings" Target="settings.xml"/><Relationship Id="rId9" Type="http://schemas.openxmlformats.org/officeDocument/2006/relationships/hyperlink" Target="http://www.theatlantic.com/technology/archive/2010/06/how-do-we-stop-the-internet-from-making-us-stupid/577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3577</Words>
  <Characters>20393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12</cp:revision>
  <dcterms:created xsi:type="dcterms:W3CDTF">2021-10-02T15:21:00Z</dcterms:created>
  <dcterms:modified xsi:type="dcterms:W3CDTF">2021-10-02T16:01:00Z</dcterms:modified>
</cp:coreProperties>
</file>