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C0AA" w14:textId="77777777" w:rsidR="00C97795" w:rsidRDefault="00C97795" w:rsidP="00C97795">
      <w:pPr>
        <w:pStyle w:val="Heading1"/>
      </w:pPr>
      <w:r>
        <w:t>Spec Status</w:t>
      </w:r>
    </w:p>
    <w:p w14:paraId="09C50F7B" w14:textId="77777777" w:rsidR="00C97795" w:rsidRDefault="00C97795" w:rsidP="00C97795">
      <w:pPr>
        <w:pStyle w:val="Heading3"/>
      </w:pPr>
      <w:r>
        <w:t>1AR Shell</w:t>
      </w:r>
    </w:p>
    <w:p w14:paraId="67EF8D5D" w14:textId="77777777" w:rsidR="00C97795" w:rsidRDefault="00C97795" w:rsidP="00C97795">
      <w:pPr>
        <w:pStyle w:val="Heading4"/>
      </w:pPr>
      <w:proofErr w:type="spellStart"/>
      <w:r w:rsidRPr="0007240E">
        <w:t>Interp</w:t>
      </w:r>
      <w:proofErr w:type="spellEnd"/>
      <w:r w:rsidRPr="0007240E">
        <w:t xml:space="preserve">: The neg must specify the status of all advocacies in the </w:t>
      </w:r>
      <w:r>
        <w:t xml:space="preserve">form of a delineated text in </w:t>
      </w:r>
      <w:r w:rsidRPr="0007240E">
        <w:t xml:space="preserve">1NC </w:t>
      </w:r>
      <w:r>
        <w:t>during the 1NC immediately after reading the advocacy text</w:t>
      </w:r>
      <w:r w:rsidRPr="0007240E">
        <w:t xml:space="preserve">. To clarify, you must say if advocacies are condo, </w:t>
      </w:r>
      <w:proofErr w:type="spellStart"/>
      <w:r w:rsidRPr="0007240E">
        <w:t>uncondo</w:t>
      </w:r>
      <w:proofErr w:type="spellEnd"/>
      <w:r w:rsidRPr="0007240E">
        <w:t xml:space="preserve">, or </w:t>
      </w:r>
      <w:proofErr w:type="spellStart"/>
      <w:r w:rsidRPr="0007240E">
        <w:t>dispo</w:t>
      </w:r>
      <w:proofErr w:type="spellEnd"/>
      <w:r w:rsidRPr="0007240E">
        <w:t xml:space="preserve"> in the 1NC.</w:t>
      </w:r>
      <w:r w:rsidRPr="0007240E">
        <w:br/>
        <w:t>Violation – they didn’t</w:t>
      </w:r>
      <w:r w:rsidRPr="0007240E">
        <w:br/>
      </w:r>
      <w:r>
        <w:t xml:space="preserve">[1] </w:t>
      </w:r>
      <w:r w:rsidRPr="0007240E">
        <w:t xml:space="preserve">Strat Skew – waiting till CX means I lose 7 minutes to prep answers and determine strategies like reading case outweighs or theory. </w:t>
      </w:r>
      <w:proofErr w:type="spellStart"/>
      <w:r w:rsidRPr="0007240E">
        <w:t>Irreciprocal</w:t>
      </w:r>
      <w:proofErr w:type="spellEnd"/>
      <w:r w:rsidRPr="0007240E">
        <w:t xml:space="preserve"> since you know the </w:t>
      </w:r>
      <w:proofErr w:type="spellStart"/>
      <w:r w:rsidRPr="0007240E">
        <w:t>aff</w:t>
      </w:r>
      <w:proofErr w:type="spellEnd"/>
      <w:r w:rsidRPr="0007240E">
        <w:t xml:space="preserve"> is </w:t>
      </w:r>
      <w:proofErr w:type="spellStart"/>
      <w:r w:rsidRPr="0007240E">
        <w:t>uncondo</w:t>
      </w:r>
      <w:proofErr w:type="spellEnd"/>
      <w:r w:rsidRPr="0007240E">
        <w:t xml:space="preserve"> and have the whole 6 minutes to prep so I need the ability to prep during the NC too. Key to education since I’ll have less time to think of quality arguments for clash. Also key to inclusion </w:t>
      </w:r>
      <w:r>
        <w:t>since</w:t>
      </w:r>
      <w:r w:rsidRPr="0007240E">
        <w:t xml:space="preserve"> newer debaters are less likely to ask about the status in CX, so debaters are incentivized to not tell novices the status and shift after encouraging a strategic error. Inclusion is an independent voter – you can’t debate if you can’t participate.</w:t>
      </w:r>
    </w:p>
    <w:p w14:paraId="13BA5579" w14:textId="77777777" w:rsidR="00C97795" w:rsidRDefault="00C97795" w:rsidP="00C97795"/>
    <w:p w14:paraId="249D7098" w14:textId="77777777" w:rsidR="00C97795" w:rsidRPr="00C97795" w:rsidRDefault="00C97795" w:rsidP="00C97795"/>
    <w:sectPr w:rsidR="00C97795" w:rsidRPr="00C97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Omar Elsakhawy"/>
    <w:docVar w:name="RibbonPointer" w:val="150407768"/>
    <w:docVar w:name="VerbatimVersion" w:val="5.1"/>
  </w:docVars>
  <w:rsids>
    <w:rsidRoot w:val="00820153"/>
    <w:rsid w:val="000139A3"/>
    <w:rsid w:val="000566B2"/>
    <w:rsid w:val="000D6106"/>
    <w:rsid w:val="00100833"/>
    <w:rsid w:val="00104529"/>
    <w:rsid w:val="00105942"/>
    <w:rsid w:val="00107396"/>
    <w:rsid w:val="0013300D"/>
    <w:rsid w:val="00144A4C"/>
    <w:rsid w:val="001502B1"/>
    <w:rsid w:val="00176AB0"/>
    <w:rsid w:val="00177B7D"/>
    <w:rsid w:val="001820FA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3518E"/>
    <w:rsid w:val="004412A5"/>
    <w:rsid w:val="004605D6"/>
    <w:rsid w:val="004A27AE"/>
    <w:rsid w:val="004C60E8"/>
    <w:rsid w:val="004E3579"/>
    <w:rsid w:val="004E728B"/>
    <w:rsid w:val="004F22A7"/>
    <w:rsid w:val="004F39E0"/>
    <w:rsid w:val="0053751D"/>
    <w:rsid w:val="00537BD5"/>
    <w:rsid w:val="0054487F"/>
    <w:rsid w:val="00546DEB"/>
    <w:rsid w:val="0057268A"/>
    <w:rsid w:val="005D2912"/>
    <w:rsid w:val="005E6AF7"/>
    <w:rsid w:val="006065BD"/>
    <w:rsid w:val="00645FA9"/>
    <w:rsid w:val="00647866"/>
    <w:rsid w:val="00665003"/>
    <w:rsid w:val="006A2AD0"/>
    <w:rsid w:val="006B26CC"/>
    <w:rsid w:val="006B2798"/>
    <w:rsid w:val="006B6399"/>
    <w:rsid w:val="006C2375"/>
    <w:rsid w:val="006D4ECC"/>
    <w:rsid w:val="00700B97"/>
    <w:rsid w:val="00720386"/>
    <w:rsid w:val="00722258"/>
    <w:rsid w:val="007243E5"/>
    <w:rsid w:val="00766EA0"/>
    <w:rsid w:val="007A2226"/>
    <w:rsid w:val="007F5B66"/>
    <w:rsid w:val="00820153"/>
    <w:rsid w:val="00823A1C"/>
    <w:rsid w:val="00845B9D"/>
    <w:rsid w:val="00860984"/>
    <w:rsid w:val="008B3ECB"/>
    <w:rsid w:val="008B4E85"/>
    <w:rsid w:val="008C1B2E"/>
    <w:rsid w:val="008F31F9"/>
    <w:rsid w:val="0091627E"/>
    <w:rsid w:val="00962C4E"/>
    <w:rsid w:val="0097032B"/>
    <w:rsid w:val="009D2EAD"/>
    <w:rsid w:val="009D54B2"/>
    <w:rsid w:val="009E1922"/>
    <w:rsid w:val="009F7ED2"/>
    <w:rsid w:val="00A93661"/>
    <w:rsid w:val="00A95652"/>
    <w:rsid w:val="00AC0AB8"/>
    <w:rsid w:val="00B13863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97795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93C14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57256"/>
    <w:rsid w:val="00F6364A"/>
    <w:rsid w:val="00F746F1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C32E7"/>
  <w15:chartTrackingRefBased/>
  <w15:docId w15:val="{499B0B8C-4770-4A5F-A15F-D2DDAB34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C97795"/>
    <w:rPr>
      <w:rFonts w:ascii="Times New Roman" w:hAnsi="Times New Roman" w:cs="Times New Roman"/>
      <w:sz w:val="24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C97795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,Heading 2 Char Char Char Char,Heading 2 Char Char1 Char,Heading 2 Char2,Heading 2 Char1 Char,Heading 2 Char Char Char,Heading 2 Char Char1,Char2,BlockText, 1, 2, 3, Char Char Char Char1, 31, 4, 5,Char Char Char Char1,Tag&amp;C"/>
    <w:basedOn w:val="Normal"/>
    <w:next w:val="Normal"/>
    <w:link w:val="Heading2Char"/>
    <w:uiPriority w:val="1"/>
    <w:unhideWhenUsed/>
    <w:qFormat/>
    <w:rsid w:val="00C97795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Char,Char Char,Char Char Char Char Char Char Char,Heading 3 Char Char,Char1 Char,Char1 Char + Left:  2.54 cm,First line:  0 Heading 3,First line:  0 cm, Char, Char Char Char Char Char Char Char,CD Underline,Citation Char Char,3: Cite,no"/>
    <w:basedOn w:val="Normal"/>
    <w:next w:val="Normal"/>
    <w:link w:val="Heading3Char"/>
    <w:uiPriority w:val="2"/>
    <w:unhideWhenUsed/>
    <w:qFormat/>
    <w:rsid w:val="00C97795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6"/>
      <w:szCs w:val="24"/>
      <w:u w:val="single"/>
    </w:rPr>
  </w:style>
  <w:style w:type="paragraph" w:styleId="Heading4">
    <w:name w:val="heading 4"/>
    <w:aliases w:val="Tag,Big card,Normal Tag,body,small text,heading 2, Ch,No Spacing1,No Spacing11,No Spacing111,No Spacing1121,No Spacing4,No Spacing21,CD - Cite,Heading 2 Char2 Char,Heading 2 Char1 Char Char,Ch,t,Heading 21,Ch1,no read,No Spacing211,TAG,ta,Ta,T"/>
    <w:basedOn w:val="Normal"/>
    <w:next w:val="Normal"/>
    <w:link w:val="Heading4Char"/>
    <w:uiPriority w:val="3"/>
    <w:unhideWhenUsed/>
    <w:qFormat/>
    <w:rsid w:val="00C97795"/>
    <w:pPr>
      <w:keepNext/>
      <w:keepLines/>
      <w:spacing w:before="40" w:after="0"/>
      <w:outlineLvl w:val="3"/>
    </w:pPr>
    <w:rPr>
      <w:rFonts w:eastAsiaTheme="majorEastAsia" w:cstheme="majorBidi"/>
      <w:b/>
      <w:iCs/>
      <w:sz w:val="30"/>
    </w:rPr>
  </w:style>
  <w:style w:type="character" w:default="1" w:styleId="DefaultParagraphFont">
    <w:name w:val="Default Paragraph Font"/>
    <w:uiPriority w:val="1"/>
    <w:semiHidden/>
    <w:unhideWhenUsed/>
    <w:rsid w:val="00C9779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97795"/>
  </w:style>
  <w:style w:type="character" w:customStyle="1" w:styleId="Heading1Char">
    <w:name w:val="Heading 1 Char"/>
    <w:aliases w:val="Pocket Char"/>
    <w:basedOn w:val="DefaultParagraphFont"/>
    <w:link w:val="Heading1"/>
    <w:rsid w:val="00C97795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,Heading 2 Char Char Char Char Char,Heading 2 Char Char1 Char Char,Heading 2 Char2 Char1,Heading 2 Char1 Char Char1,Heading 2 Char Char Char Char1,Heading 2 Char Char1 Char1,Char2 Char,BlockText Char, 1 Char, 2 Char, 3 Char"/>
    <w:basedOn w:val="DefaultParagraphFont"/>
    <w:link w:val="Heading2"/>
    <w:uiPriority w:val="1"/>
    <w:rsid w:val="00C97795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Char Char2,Char Char Char,Char Char Char Char Char Char Char Char,Heading 3 Char Char Char,Char1 Char Char,Char1 Char + Left:  2.54 cm Char,First line:  0 Heading 3 Char,First line:  0 cm Char, Char Char,CD Underline Char"/>
    <w:basedOn w:val="DefaultParagraphFont"/>
    <w:link w:val="Heading3"/>
    <w:uiPriority w:val="2"/>
    <w:rsid w:val="00C97795"/>
    <w:rPr>
      <w:rFonts w:ascii="Times New Roman" w:eastAsiaTheme="majorEastAsia" w:hAnsi="Times New Roman" w:cstheme="majorBidi"/>
      <w:b/>
      <w:sz w:val="36"/>
      <w:szCs w:val="24"/>
      <w:u w:val="single"/>
    </w:rPr>
  </w:style>
  <w:style w:type="character" w:customStyle="1" w:styleId="Heading4Char">
    <w:name w:val="Heading 4 Char"/>
    <w:aliases w:val="Tag Char,Big card Char,Normal Tag Char,body Char,small text Char,heading 2 Char, Ch Char,No Spacing1 Char,No Spacing11 Char,No Spacing111 Char,No Spacing1121 Char,No Spacing4 Char,No Spacing21 Char,CD - Cite Char,Heading 2 Char2 Char Char"/>
    <w:basedOn w:val="DefaultParagraphFont"/>
    <w:link w:val="Heading4"/>
    <w:uiPriority w:val="3"/>
    <w:rsid w:val="00C97795"/>
    <w:rPr>
      <w:rFonts w:ascii="Times New Roman" w:eastAsiaTheme="majorEastAsia" w:hAnsi="Times New Roman" w:cstheme="majorBidi"/>
      <w:b/>
      <w:iCs/>
      <w:sz w:val="30"/>
    </w:rPr>
  </w:style>
  <w:style w:type="character" w:styleId="Emphasis">
    <w:name w:val="Emphasis"/>
    <w:basedOn w:val="DefaultParagraphFont"/>
    <w:uiPriority w:val="7"/>
    <w:qFormat/>
    <w:rsid w:val="00C97795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C97795"/>
    <w:rPr>
      <w:b/>
      <w:bCs/>
      <w:sz w:val="26"/>
      <w:u w:val="singl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C97795"/>
    <w:rPr>
      <w:b/>
      <w:sz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C97795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97795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mar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Elsakhawy</dc:creator>
  <cp:keywords>5.1.1</cp:keywords>
  <dc:description/>
  <cp:lastModifiedBy>Omar Elsakhawy</cp:lastModifiedBy>
  <cp:revision>2</cp:revision>
  <dcterms:created xsi:type="dcterms:W3CDTF">2021-12-04T15:50:00Z</dcterms:created>
  <dcterms:modified xsi:type="dcterms:W3CDTF">2021-12-04T16:15:00Z</dcterms:modified>
</cp:coreProperties>
</file>