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44F22" w14:textId="77777777" w:rsidR="00552C33" w:rsidRDefault="00552C33" w:rsidP="00552C33">
      <w:pPr>
        <w:pStyle w:val="Heading2"/>
      </w:pPr>
      <w:r>
        <w:t>1AC</w:t>
      </w:r>
    </w:p>
    <w:p w14:paraId="49DC9442" w14:textId="77777777" w:rsidR="00552C33" w:rsidRDefault="00552C33" w:rsidP="00552C33">
      <w:pPr>
        <w:pStyle w:val="Heading3"/>
      </w:pPr>
      <w:r>
        <w:t>1AC – Framework</w:t>
      </w:r>
    </w:p>
    <w:p w14:paraId="2E3077B4" w14:textId="77777777" w:rsidR="00552C33" w:rsidRDefault="00552C33" w:rsidP="00552C33">
      <w:pPr>
        <w:pStyle w:val="Heading3"/>
      </w:pPr>
      <w:r>
        <w:t>Util Short</w:t>
      </w:r>
    </w:p>
    <w:p w14:paraId="146CF20F" w14:textId="77777777" w:rsidR="00552C33" w:rsidRPr="00A3034A" w:rsidRDefault="00552C33" w:rsidP="00552C33">
      <w:pPr>
        <w:pStyle w:val="Heading4"/>
      </w:pPr>
      <w:r w:rsidRPr="00A3034A">
        <w:t xml:space="preserve">The standard is </w:t>
      </w:r>
      <w:r>
        <w:t>act hedonistic util</w:t>
      </w:r>
      <w:r w:rsidRPr="00A3034A">
        <w:t xml:space="preserve">. Prefer – </w:t>
      </w:r>
    </w:p>
    <w:p w14:paraId="328EEFBC" w14:textId="77777777" w:rsidR="00552C33" w:rsidRPr="00A3034A" w:rsidRDefault="00552C33" w:rsidP="00552C33">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308FC14F" w14:textId="77777777" w:rsidR="00552C33" w:rsidRPr="00EA05AA" w:rsidRDefault="00552C33" w:rsidP="00552C33">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15F7CE84" w14:textId="77777777" w:rsidR="00552C33" w:rsidRPr="004E7D36" w:rsidRDefault="00552C33" w:rsidP="00552C33">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BA571F" w14:textId="77777777" w:rsidR="00552C33" w:rsidRDefault="00552C33" w:rsidP="00552C33">
      <w:pPr>
        <w:pStyle w:val="Heading4"/>
      </w:pPr>
      <w:r w:rsidRPr="00A3034A">
        <w:t>2 – No intent-foresight distinction – if I foresee a consequence, then it becomes part of my deliberation since its intrinsic to my action</w:t>
      </w:r>
    </w:p>
    <w:p w14:paraId="2DAD30CE" w14:textId="77777777" w:rsidR="00552C33" w:rsidRDefault="00552C33" w:rsidP="00552C33">
      <w:pPr>
        <w:pStyle w:val="Heading4"/>
      </w:pPr>
      <w:r>
        <w:t>No intent foresight distinction for states.</w:t>
      </w:r>
    </w:p>
    <w:p w14:paraId="683621EE" w14:textId="77777777" w:rsidR="00552C33" w:rsidRPr="00152744" w:rsidRDefault="00552C33" w:rsidP="00552C33">
      <w:pPr>
        <w:rPr>
          <w:rStyle w:val="StyleUnderline"/>
          <w:b w:val="0"/>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7FC09228" w14:textId="77777777" w:rsidR="00552C33" w:rsidRDefault="00552C33" w:rsidP="00552C33">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9B3FB8D" w14:textId="77777777" w:rsidR="00552C33" w:rsidRPr="003121A9" w:rsidRDefault="00552C33" w:rsidP="00552C33">
      <w:pPr>
        <w:pStyle w:val="Heading4"/>
      </w:pPr>
      <w:r w:rsidRPr="003121A9">
        <w:t>3</w:t>
      </w:r>
      <w:r>
        <w:t xml:space="preserve"> - </w:t>
      </w:r>
      <w:r w:rsidRPr="003121A9">
        <w:t xml:space="preserve">Extinction first – </w:t>
      </w:r>
    </w:p>
    <w:p w14:paraId="28C5FCCF" w14:textId="77777777" w:rsidR="00552C33" w:rsidRPr="00A3034A" w:rsidRDefault="00552C33" w:rsidP="00552C33">
      <w:pPr>
        <w:pStyle w:val="Heading4"/>
      </w:pPr>
      <w:r>
        <w:t>A</w:t>
      </w:r>
      <w:r w:rsidRPr="00A3034A">
        <w:t xml:space="preserve"> – Forecloses future improvement – we can never improve society because our impact is irreversible which proves moral uncertainty</w:t>
      </w:r>
    </w:p>
    <w:p w14:paraId="4E804799" w14:textId="77777777" w:rsidR="00552C33" w:rsidRPr="00A3034A" w:rsidRDefault="00552C33" w:rsidP="00552C33">
      <w:pPr>
        <w:pStyle w:val="Heading4"/>
      </w:pPr>
      <w:r>
        <w:t>B</w:t>
      </w:r>
      <w:r w:rsidRPr="00A3034A">
        <w:t xml:space="preserve"> – Turns suffering – mass death causes suffering because people can’t get access to resources and basic necessities</w:t>
      </w:r>
    </w:p>
    <w:p w14:paraId="2A478D7A" w14:textId="77777777" w:rsidR="00552C33" w:rsidRDefault="00552C33" w:rsidP="00552C33">
      <w:pPr>
        <w:pStyle w:val="Heading4"/>
      </w:pPr>
      <w:r>
        <w:t>C</w:t>
      </w:r>
      <w:r w:rsidRPr="00A3034A">
        <w:t xml:space="preserve"> – Objectivity – body count is the most objective way to calculate impacts because comparing suffering is unethical</w:t>
      </w:r>
    </w:p>
    <w:p w14:paraId="160B5372" w14:textId="77777777" w:rsidR="00552C33" w:rsidRDefault="00552C33" w:rsidP="00552C33">
      <w:pPr>
        <w:pStyle w:val="Heading4"/>
      </w:pPr>
      <w:r>
        <w:rPr>
          <w:rFonts w:cs="Calibri"/>
        </w:rPr>
        <w:t>4</w:t>
      </w:r>
      <w:r w:rsidRPr="00A3034A">
        <w:rPr>
          <w:rFonts w:cs="Calibri"/>
        </w:rPr>
        <w:t xml:space="preserve"> – TJFs – </w:t>
      </w:r>
      <w:r w:rsidRPr="00091C9E">
        <w:t xml:space="preserve">Util is the </w:t>
      </w:r>
      <w:r>
        <w:t xml:space="preserve">only </w:t>
      </w:r>
      <w:r w:rsidRPr="00091C9E">
        <w:t xml:space="preserve">framework </w:t>
      </w:r>
      <w:r>
        <w:t>that makes sense for collective bargaining topics</w:t>
      </w:r>
    </w:p>
    <w:p w14:paraId="4B8CF2E3" w14:textId="77777777" w:rsidR="00552C33" w:rsidRPr="00E47614" w:rsidRDefault="00552C33" w:rsidP="00552C33">
      <w:r w:rsidRPr="00E47614">
        <w:rPr>
          <w:rStyle w:val="Style13ptBold"/>
        </w:rPr>
        <w:t>Saylor</w:t>
      </w:r>
      <w:r>
        <w:rPr>
          <w:rStyle w:val="Style13ptBold"/>
        </w:rPr>
        <w:t xml:space="preserve"> n.d</w:t>
      </w:r>
      <w:r w:rsidRPr="00E47614">
        <w:t>. “Unions.” The Business Ethics Worksho, saylordotorg.github.io/text_the-business-ethics-workshop/s19-04-unions.html.</w:t>
      </w:r>
    </w:p>
    <w:p w14:paraId="794ECA53" w14:textId="77777777" w:rsidR="00552C33" w:rsidRPr="00E47614" w:rsidRDefault="00552C33" w:rsidP="00552C33">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5EB4C684" w14:textId="77777777" w:rsidR="00552C33" w:rsidRPr="00A3034A" w:rsidRDefault="00552C33" w:rsidP="00552C33">
      <w:pPr>
        <w:pStyle w:val="Heading4"/>
      </w:pPr>
      <w:r w:rsidRPr="00A3034A">
        <w:t xml:space="preserve">Outweighs – </w:t>
      </w:r>
    </w:p>
    <w:p w14:paraId="5830933D" w14:textId="77777777" w:rsidR="00552C33" w:rsidRDefault="00552C33" w:rsidP="00552C33">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5A8D6A78" w14:textId="77777777" w:rsidR="00552C33" w:rsidRDefault="00552C33" w:rsidP="00552C33">
      <w:pPr>
        <w:pStyle w:val="Heading4"/>
      </w:pPr>
      <w:r>
        <w:t xml:space="preserve">5 - No Calc Indicts – </w:t>
      </w:r>
    </w:p>
    <w:p w14:paraId="7E3A593A" w14:textId="77777777" w:rsidR="00552C33" w:rsidRDefault="00552C33" w:rsidP="00552C33">
      <w:pPr>
        <w:pStyle w:val="Heading4"/>
      </w:pPr>
      <w:r>
        <w:t xml:space="preserve">A] No philosophy actually says that consequences don’t matter at all since otherwise it would indict every theory since they use causal events to understand how their ethics have worked in the past and through the justification of premises </w:t>
      </w:r>
    </w:p>
    <w:p w14:paraId="1F7E0BE5" w14:textId="77777777" w:rsidR="00552C33" w:rsidRDefault="00552C33" w:rsidP="00552C33">
      <w:pPr>
        <w:pStyle w:val="Heading4"/>
      </w:pPr>
      <w:r>
        <w:t xml:space="preserve">B] We don’t need consequences – winning hedonism proves we’re the only one with impacts to it which means risk of offense framing is sufficient </w:t>
      </w:r>
    </w:p>
    <w:p w14:paraId="419B138D" w14:textId="77777777" w:rsidR="00552C33" w:rsidRPr="003121A9" w:rsidRDefault="00552C33" w:rsidP="00552C33">
      <w:pPr>
        <w:pStyle w:val="Heading4"/>
        <w:rPr>
          <w:rFonts w:cs="Calibri"/>
        </w:rPr>
      </w:pPr>
      <w:r>
        <w:t xml:space="preserve">C] </w:t>
      </w:r>
      <w:r>
        <w:rPr>
          <w:rFonts w:cs="Calibri"/>
        </w:rPr>
        <w:t>T</w:t>
      </w:r>
      <w:r w:rsidRPr="008D552A">
        <w:rPr>
          <w:rFonts w:cs="Calibri"/>
        </w:rPr>
        <w:t>hey’re blipp</w:t>
      </w:r>
      <w:r>
        <w:rPr>
          <w:rFonts w:cs="Calibri"/>
        </w:rPr>
        <w:t>y NIB</w:t>
      </w:r>
      <w:r w:rsidRPr="008D552A">
        <w:rPr>
          <w:rFonts w:cs="Calibri"/>
        </w:rPr>
        <w:t xml:space="preserve">s that set the </w:t>
      </w:r>
      <w:r>
        <w:rPr>
          <w:rFonts w:cs="Calibri"/>
        </w:rPr>
        <w:t>neg</w:t>
      </w:r>
      <w:r w:rsidRPr="008D552A">
        <w:rPr>
          <w:rFonts w:cs="Calibri"/>
        </w:rPr>
        <w:t xml:space="preserve"> at an unfair advantage since they only have to win one while we have to beat them all </w:t>
      </w:r>
    </w:p>
    <w:p w14:paraId="7549ED5F" w14:textId="77777777" w:rsidR="00552C33" w:rsidRPr="009E1893" w:rsidRDefault="00552C33" w:rsidP="00552C33"/>
    <w:p w14:paraId="30245DF5" w14:textId="77777777" w:rsidR="00552C33" w:rsidRDefault="00552C33" w:rsidP="00552C33">
      <w:pPr>
        <w:pStyle w:val="Heading3"/>
      </w:pPr>
      <w:r>
        <w:t xml:space="preserve">1AC: Plan </w:t>
      </w:r>
    </w:p>
    <w:p w14:paraId="7E3550FF" w14:textId="77777777" w:rsidR="00552C33" w:rsidRDefault="00552C33" w:rsidP="00552C33">
      <w:pPr>
        <w:pStyle w:val="Heading4"/>
      </w:pPr>
      <w:r>
        <w:t xml:space="preserve">Plan – A just government of the People’s Republic of China ought to </w:t>
      </w:r>
      <w:r w:rsidRPr="007A4168">
        <w:t>recognize an unconditional right of workers to strike.</w:t>
      </w:r>
    </w:p>
    <w:p w14:paraId="5E715466" w14:textId="77777777" w:rsidR="00552C33" w:rsidRPr="007A4168" w:rsidRDefault="00552C33" w:rsidP="00552C3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CBFC05F" w14:textId="77777777" w:rsidR="00552C33" w:rsidRPr="00A44704" w:rsidRDefault="00552C33" w:rsidP="00552C33">
      <w:r w:rsidRPr="00A44704">
        <w:rPr>
          <w:rStyle w:val="Style13ptBold"/>
        </w:rPr>
        <w:t>Dongfang 11</w:t>
      </w:r>
      <w:r>
        <w:t xml:space="preserve"> </w:t>
      </w:r>
      <w:r w:rsidRPr="00A44704">
        <w:t>Han Dongfang 4-6-2011 "Liberate China's Workers"</w:t>
      </w:r>
      <w:r>
        <w:t xml:space="preserve"> </w:t>
      </w:r>
      <w:hyperlink r:id="rId7"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2343C4E5" w14:textId="77777777" w:rsidR="00552C33" w:rsidRDefault="00552C33" w:rsidP="00552C3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9E54A7F" w14:textId="77777777" w:rsidR="00552C33" w:rsidRPr="00065A8D" w:rsidRDefault="00552C33" w:rsidP="00552C33"/>
    <w:p w14:paraId="6C67EB03" w14:textId="77777777" w:rsidR="00552C33" w:rsidRDefault="00552C33" w:rsidP="00552C33">
      <w:pPr>
        <w:pStyle w:val="Heading3"/>
      </w:pPr>
      <w:r>
        <w:t>1AC: Soft Power Advantage</w:t>
      </w:r>
    </w:p>
    <w:p w14:paraId="69AFBC1C" w14:textId="77777777" w:rsidR="00552C33" w:rsidRPr="007A7A2D" w:rsidRDefault="00552C33" w:rsidP="00552C33">
      <w:pPr>
        <w:pStyle w:val="Heading4"/>
      </w:pPr>
      <w:r>
        <w:t xml:space="preserve">Lack of Chinese Right to Strike </w:t>
      </w:r>
      <w:r>
        <w:rPr>
          <w:u w:val="single"/>
        </w:rPr>
        <w:t>devastates</w:t>
      </w:r>
      <w:r>
        <w:t xml:space="preserve"> Collective Bargaining – undermines any legal leverage for Strikes.</w:t>
      </w:r>
    </w:p>
    <w:p w14:paraId="15D07F47" w14:textId="77777777" w:rsidR="00552C33" w:rsidRPr="00DE1165" w:rsidRDefault="00552C33" w:rsidP="00552C33">
      <w:r w:rsidRPr="00DE1165">
        <w:rPr>
          <w:rStyle w:val="Style13ptBold"/>
        </w:rPr>
        <w:t>Friedman 17</w:t>
      </w:r>
      <w:r>
        <w:t xml:space="preserve"> </w:t>
      </w:r>
      <w:r w:rsidRPr="00DE1165">
        <w:t>Eli Friedman 4-20-2017 "Collective Bargaining in China is Dead: The Situation is Excellent"</w:t>
      </w:r>
      <w:r>
        <w:t xml:space="preserve"> </w:t>
      </w:r>
      <w:hyperlink r:id="rId8"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7AAF78FE" w14:textId="77777777" w:rsidR="00552C33" w:rsidRPr="00D74C52" w:rsidRDefault="00552C33" w:rsidP="00552C33">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8C19CF0" w14:textId="77777777" w:rsidR="00552C33" w:rsidRDefault="00552C33" w:rsidP="00552C33">
      <w:pPr>
        <w:pStyle w:val="Heading4"/>
      </w:pPr>
      <w:r>
        <w:t xml:space="preserve">Any credible union power is </w:t>
      </w:r>
      <w:r>
        <w:rPr>
          <w:u w:val="single"/>
        </w:rPr>
        <w:t>under-cut</w:t>
      </w:r>
      <w:r>
        <w:t xml:space="preserve"> by detentions of labor activists.</w:t>
      </w:r>
    </w:p>
    <w:p w14:paraId="76AE75FB" w14:textId="77777777" w:rsidR="00552C33" w:rsidRPr="00FC7D85" w:rsidRDefault="00552C33" w:rsidP="00552C3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9"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DF11360" w14:textId="77777777" w:rsidR="00552C33" w:rsidRPr="00D74C52" w:rsidRDefault="00552C33" w:rsidP="00552C3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448100A6" w14:textId="77777777" w:rsidR="00552C33" w:rsidRDefault="00552C33" w:rsidP="00552C33">
      <w:pPr>
        <w:pStyle w:val="Heading4"/>
      </w:pPr>
      <w:r>
        <w:t xml:space="preserve">The Right to Strike </w:t>
      </w:r>
      <w:r>
        <w:rPr>
          <w:u w:val="single"/>
        </w:rPr>
        <w:t>re-balances</w:t>
      </w:r>
      <w:r>
        <w:t xml:space="preserve"> China’s Economy. </w:t>
      </w:r>
    </w:p>
    <w:p w14:paraId="2402B1AE" w14:textId="77777777" w:rsidR="00552C33" w:rsidRDefault="00552C33" w:rsidP="00552C33">
      <w:r w:rsidRPr="00A44704">
        <w:rPr>
          <w:rStyle w:val="Style13ptBold"/>
        </w:rPr>
        <w:t>Roberts 10</w:t>
      </w:r>
      <w:r>
        <w:t xml:space="preserve"> </w:t>
      </w:r>
      <w:r w:rsidRPr="00A44704">
        <w:t>Dexter Roberts 8-5-2010 "Is the Right to Strike Coming to China"</w:t>
      </w:r>
      <w:r>
        <w:t xml:space="preserve"> </w:t>
      </w:r>
      <w:hyperlink r:id="rId10" w:history="1">
        <w:r w:rsidRPr="00227C9E">
          <w:rPr>
            <w:rStyle w:val="Hyperlink"/>
          </w:rPr>
          <w:t>https://archive.md/hjNI7</w:t>
        </w:r>
      </w:hyperlink>
      <w:r>
        <w:t xml:space="preserve"> (Editor at Bloomberg)//Elmer</w:t>
      </w:r>
    </w:p>
    <w:p w14:paraId="16671DBB" w14:textId="77777777" w:rsidR="00552C33" w:rsidRDefault="00552C33" w:rsidP="00552C3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0CEC4748" w14:textId="77777777" w:rsidR="00552C33" w:rsidRDefault="00552C33" w:rsidP="00552C33">
      <w:pPr>
        <w:pStyle w:val="Heading4"/>
      </w:pPr>
      <w:r>
        <w:t xml:space="preserve">Enhanced Unions and Labor Reforms key to </w:t>
      </w:r>
      <w:r>
        <w:rPr>
          <w:u w:val="single"/>
        </w:rPr>
        <w:t>sustained</w:t>
      </w:r>
      <w:r>
        <w:t xml:space="preserve"> Chinese Economic Growth.</w:t>
      </w:r>
    </w:p>
    <w:p w14:paraId="5F775F69" w14:textId="77777777" w:rsidR="00552C33" w:rsidRPr="00A415B4" w:rsidRDefault="00552C33" w:rsidP="00552C33">
      <w:r w:rsidRPr="00A415B4">
        <w:rPr>
          <w:rStyle w:val="Style13ptBold"/>
        </w:rPr>
        <w:t>Haack 21</w:t>
      </w:r>
      <w:r>
        <w:t xml:space="preserve"> </w:t>
      </w:r>
      <w:r w:rsidRPr="00A415B4">
        <w:t>Michael Haack 2-13-2021 "Could Biden Make US-China Trade Better for Workers?"</w:t>
      </w:r>
      <w:r>
        <w:t xml:space="preserve"> </w:t>
      </w:r>
      <w:hyperlink r:id="rId11"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1941936" w14:textId="77777777" w:rsidR="00552C33" w:rsidRDefault="00552C33" w:rsidP="00552C33">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2997ECD5" w14:textId="77777777" w:rsidR="00552C33" w:rsidRDefault="00552C33" w:rsidP="00552C3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44657468" w14:textId="77777777" w:rsidR="00552C33" w:rsidRPr="0089075A" w:rsidRDefault="00552C33" w:rsidP="00552C3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2" w:history="1">
        <w:r w:rsidRPr="00642E81">
          <w:rPr>
            <w:rStyle w:val="Hyperlink"/>
          </w:rPr>
          <w:t>https://www.bloomberg.com/news/articles/2021-01-18/china-s-strong-growth-masks-unbalanced-recovery-as-incomes-lag</w:t>
        </w:r>
      </w:hyperlink>
      <w:r>
        <w:t xml:space="preserve"> //Elmer </w:t>
      </w:r>
    </w:p>
    <w:p w14:paraId="032F94A3" w14:textId="77777777" w:rsidR="00552C33" w:rsidRPr="0089075A" w:rsidRDefault="00552C33" w:rsidP="00552C3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5365DAB9" w14:textId="77777777" w:rsidR="00552C33" w:rsidRDefault="00552C33" w:rsidP="00552C3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584DD2E" w14:textId="77777777" w:rsidR="00552C33" w:rsidRPr="007A7A2D" w:rsidRDefault="00552C33" w:rsidP="00552C33">
      <w:r w:rsidRPr="00417E8E">
        <w:rPr>
          <w:rStyle w:val="Style13ptBold"/>
        </w:rPr>
        <w:t>Albert 18</w:t>
      </w:r>
      <w:r>
        <w:t xml:space="preserve"> </w:t>
      </w:r>
      <w:r w:rsidRPr="00417E8E">
        <w:t>Eleanor Albert 2-9-2018 "China’s Big Bet on Soft Power"</w:t>
      </w:r>
      <w:r>
        <w:t xml:space="preserve"> </w:t>
      </w:r>
      <w:hyperlink r:id="rId13"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5525DC64" w14:textId="77777777" w:rsidR="00552C33" w:rsidRPr="00E5144A" w:rsidRDefault="00552C33" w:rsidP="00552C3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2884C863" w14:textId="77777777" w:rsidR="00552C33" w:rsidRPr="003432AE" w:rsidRDefault="00552C33" w:rsidP="00552C33">
      <w:pPr>
        <w:pStyle w:val="Heading4"/>
      </w:pPr>
      <w:r>
        <w:t xml:space="preserve">Chinese Economic Decline leads to </w:t>
      </w:r>
      <w:r>
        <w:rPr>
          <w:u w:val="single"/>
        </w:rPr>
        <w:t>all-out War</w:t>
      </w:r>
      <w:r>
        <w:t xml:space="preserve"> – specifically over </w:t>
      </w:r>
      <w:r>
        <w:rPr>
          <w:u w:val="single"/>
        </w:rPr>
        <w:t>Taiwan</w:t>
      </w:r>
      <w:r>
        <w:t>.</w:t>
      </w:r>
    </w:p>
    <w:p w14:paraId="09085290" w14:textId="77777777" w:rsidR="00552C33" w:rsidRPr="00065A8D" w:rsidRDefault="00552C33" w:rsidP="00552C33">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F541490" w14:textId="77777777" w:rsidR="00552C33" w:rsidRPr="00065A8D" w:rsidRDefault="00552C33" w:rsidP="00552C33">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7A59F44" w14:textId="77777777" w:rsidR="00552C33" w:rsidRDefault="00552C33" w:rsidP="00552C33">
      <w:pPr>
        <w:pStyle w:val="Heading4"/>
      </w:pPr>
      <w:r>
        <w:t>Taiwan goes Nuclear.</w:t>
      </w:r>
    </w:p>
    <w:p w14:paraId="27DBF46F" w14:textId="77777777" w:rsidR="00552C33" w:rsidRPr="007B7203" w:rsidRDefault="00552C33" w:rsidP="00552C33">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3C3CFC33" w14:textId="77777777" w:rsidR="00552C33" w:rsidRDefault="00552C33" w:rsidP="00552C33">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AA3FB02" w14:textId="77777777" w:rsidR="00552C33" w:rsidRDefault="00552C33" w:rsidP="00552C33">
      <w:pPr>
        <w:pStyle w:val="Heading4"/>
      </w:pPr>
      <w:r>
        <w:t xml:space="preserve">Nuke war causes extinction AND outweighs </w:t>
      </w:r>
      <w:r w:rsidRPr="00C339DB">
        <w:rPr>
          <w:u w:val="single"/>
        </w:rPr>
        <w:t>other</w:t>
      </w:r>
      <w:r>
        <w:t xml:space="preserve"> existential risks</w:t>
      </w:r>
    </w:p>
    <w:p w14:paraId="4FE14455" w14:textId="77777777" w:rsidR="00552C33" w:rsidRPr="00E530E8" w:rsidRDefault="00552C33" w:rsidP="00552C33">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10074B19" w14:textId="77777777" w:rsidR="00552C33" w:rsidRPr="00C30ECF" w:rsidRDefault="00552C33" w:rsidP="00552C33">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r w:rsidRPr="00E73142">
        <w:rPr>
          <w:rStyle w:val="Emphasis"/>
          <w:highlight w:val="green"/>
        </w:rPr>
        <w:t>self assured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2D8A5DF" w14:textId="77777777" w:rsidR="00552C33" w:rsidRPr="00FD4CE4" w:rsidRDefault="00552C33" w:rsidP="00552C33">
      <w:pPr>
        <w:pStyle w:val="Heading3"/>
      </w:pPr>
      <w:r>
        <w:t>1AC - Underview</w:t>
      </w:r>
    </w:p>
    <w:p w14:paraId="4C6020CC" w14:textId="77777777" w:rsidR="00552C33" w:rsidRPr="00F601E6" w:rsidRDefault="00552C33" w:rsidP="00552C33">
      <w:pPr>
        <w:pStyle w:val="Heading4"/>
      </w:pPr>
      <w:r>
        <w:t xml:space="preserve">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p>
    <w:p w14:paraId="1ED70236" w14:textId="77777777" w:rsidR="00552C33" w:rsidRPr="00F601E6" w:rsidRDefault="00552C33" w:rsidP="00552C33"/>
    <w:p w14:paraId="397CA2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BA06DF"/>
    <w:rsid w:val="000139A3"/>
    <w:rsid w:val="000566B2"/>
    <w:rsid w:val="000D6106"/>
    <w:rsid w:val="00100833"/>
    <w:rsid w:val="00104529"/>
    <w:rsid w:val="00105942"/>
    <w:rsid w:val="00107396"/>
    <w:rsid w:val="0013300D"/>
    <w:rsid w:val="00144A4C"/>
    <w:rsid w:val="001502B1"/>
    <w:rsid w:val="00176AB0"/>
    <w:rsid w:val="00177B7D"/>
    <w:rsid w:val="001820FA"/>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52C33"/>
    <w:rsid w:val="0057268A"/>
    <w:rsid w:val="005D2912"/>
    <w:rsid w:val="005E6AF7"/>
    <w:rsid w:val="006065BD"/>
    <w:rsid w:val="00645FA9"/>
    <w:rsid w:val="00647866"/>
    <w:rsid w:val="00665003"/>
    <w:rsid w:val="006A2AD0"/>
    <w:rsid w:val="006B26CC"/>
    <w:rsid w:val="006B2798"/>
    <w:rsid w:val="006B6399"/>
    <w:rsid w:val="006C2375"/>
    <w:rsid w:val="006D4ECC"/>
    <w:rsid w:val="00700B97"/>
    <w:rsid w:val="00720386"/>
    <w:rsid w:val="00722258"/>
    <w:rsid w:val="007243E5"/>
    <w:rsid w:val="00766EA0"/>
    <w:rsid w:val="007A2226"/>
    <w:rsid w:val="007F5B66"/>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C0AB8"/>
    <w:rsid w:val="00B13863"/>
    <w:rsid w:val="00B33C6D"/>
    <w:rsid w:val="00B4508F"/>
    <w:rsid w:val="00B55AD5"/>
    <w:rsid w:val="00B8057C"/>
    <w:rsid w:val="00BA06D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C14"/>
    <w:rsid w:val="00DA1C92"/>
    <w:rsid w:val="00DA25D4"/>
    <w:rsid w:val="00DA6538"/>
    <w:rsid w:val="00E15E75"/>
    <w:rsid w:val="00E5262C"/>
    <w:rsid w:val="00EC7DC4"/>
    <w:rsid w:val="00ED30CF"/>
    <w:rsid w:val="00F176EF"/>
    <w:rsid w:val="00F45E10"/>
    <w:rsid w:val="00F57256"/>
    <w:rsid w:val="00F6364A"/>
    <w:rsid w:val="00F746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5D29"/>
  <w15:chartTrackingRefBased/>
  <w15:docId w15:val="{F6EB83D4-A2F8-436E-BD7B-3609E14B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06DF"/>
    <w:rPr>
      <w:rFonts w:ascii="Times New Roman" w:hAnsi="Times New Roman" w:cs="Times New Roman"/>
      <w:sz w:val="24"/>
    </w:rPr>
  </w:style>
  <w:style w:type="paragraph" w:styleId="Heading1">
    <w:name w:val="heading 1"/>
    <w:aliases w:val="Pocket"/>
    <w:basedOn w:val="Normal"/>
    <w:next w:val="Normal"/>
    <w:link w:val="Heading1Char"/>
    <w:qFormat/>
    <w:rsid w:val="00BA06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BA06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Tag Char Char,Cite 1"/>
    <w:basedOn w:val="Normal"/>
    <w:next w:val="Normal"/>
    <w:link w:val="Heading3Char"/>
    <w:uiPriority w:val="2"/>
    <w:unhideWhenUsed/>
    <w:qFormat/>
    <w:rsid w:val="00BA06DF"/>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BA06DF"/>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BA06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6DF"/>
  </w:style>
  <w:style w:type="character" w:customStyle="1" w:styleId="Heading1Char">
    <w:name w:val="Heading 1 Char"/>
    <w:aliases w:val="Pocket Char"/>
    <w:basedOn w:val="DefaultParagraphFont"/>
    <w:link w:val="Heading1"/>
    <w:rsid w:val="00BA06DF"/>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BA06D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BA06DF"/>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BA06DF"/>
    <w:rPr>
      <w:rFonts w:ascii="Times New Roman" w:eastAsiaTheme="majorEastAsia" w:hAnsi="Times New Roman" w:cstheme="majorBidi"/>
      <w:b/>
      <w:iCs/>
      <w:sz w:val="3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BA06D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06DF"/>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6"/>
    <w:qFormat/>
    <w:rsid w:val="00BA06DF"/>
    <w:rPr>
      <w:b/>
      <w:sz w:val="24"/>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BA06DF"/>
    <w:rPr>
      <w:color w:val="auto"/>
      <w:u w:val="none"/>
    </w:rPr>
  </w:style>
  <w:style w:type="character" w:styleId="FollowedHyperlink">
    <w:name w:val="FollowedHyperlink"/>
    <w:basedOn w:val="DefaultParagraphFont"/>
    <w:uiPriority w:val="99"/>
    <w:semiHidden/>
    <w:unhideWhenUsed/>
    <w:rsid w:val="00BA06DF"/>
    <w:rPr>
      <w:color w:val="auto"/>
      <w:u w:val="none"/>
    </w:rPr>
  </w:style>
  <w:style w:type="paragraph" w:customStyle="1" w:styleId="textbold">
    <w:name w:val="text bold"/>
    <w:basedOn w:val="Normal"/>
    <w:link w:val="Emphasis"/>
    <w:uiPriority w:val="7"/>
    <w:qFormat/>
    <w:rsid w:val="00552C33"/>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rPr>
  </w:style>
  <w:style w:type="paragraph" w:customStyle="1" w:styleId="Card">
    <w:name w:val="Card"/>
    <w:aliases w:val="Note Level 2,Dont use,No Spacing41,No Spacing111112,Small Text,Tag and Cite,No Spacing112,No Spacing1,nonunderlined,No Spacing31,No Spacing22,No Spacing3,Tag and Ci,Debate Text,No Spacing11,No Spacing111,No Spacing2,Read stuff,No Spacing1111,card"/>
    <w:basedOn w:val="Heading1"/>
    <w:link w:val="Hyperlink"/>
    <w:autoRedefine/>
    <w:uiPriority w:val="99"/>
    <w:qFormat/>
    <w:rsid w:val="00552C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fr.org/backgrounder/chinas-big-bet-soft-pow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rchive.md/7RvDG" TargetMode="External"/><Relationship Id="rId12" Type="http://schemas.openxmlformats.org/officeDocument/2006/relationships/hyperlink" Target="https://www.bloomberg.com/news/articles/2021-01-18/china-s-strong-growth-masks-unbalanced-recovery-as-incomes-la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thediplomat.com/2021/02/could-biden-make-us-china-trade-better-for-workers/"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archive.md/hjNI7" TargetMode="External"/><Relationship Id="rId4" Type="http://schemas.openxmlformats.org/officeDocument/2006/relationships/settings" Target="settings.xml"/><Relationship Id="rId9"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15343</Words>
  <Characters>87459</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2</cp:revision>
  <dcterms:created xsi:type="dcterms:W3CDTF">2021-12-03T21:03:00Z</dcterms:created>
  <dcterms:modified xsi:type="dcterms:W3CDTF">2021-12-03T21:03:00Z</dcterms:modified>
</cp:coreProperties>
</file>