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15AEB" w14:textId="66C0E43D" w:rsidR="006E6843" w:rsidRPr="006E6843" w:rsidRDefault="00984E17" w:rsidP="00362AE5">
      <w:pPr>
        <w:pStyle w:val="Heading1"/>
      </w:pPr>
      <w:r>
        <w:t>1NC</w:t>
      </w:r>
    </w:p>
    <w:p w14:paraId="47193799" w14:textId="6B0BB310" w:rsidR="00984E17" w:rsidRDefault="00362AE5" w:rsidP="00492FC1">
      <w:pPr>
        <w:pStyle w:val="Heading2"/>
      </w:pPr>
      <w:r>
        <w:lastRenderedPageBreak/>
        <w:t>1</w:t>
      </w:r>
    </w:p>
    <w:p w14:paraId="611FDB12" w14:textId="77777777" w:rsidR="00492FC1" w:rsidRPr="00EB61D9" w:rsidRDefault="00492FC1" w:rsidP="00492FC1">
      <w:pPr>
        <w:pStyle w:val="Heading4"/>
        <w:rPr>
          <w:rFonts w:asciiTheme="majorHAnsi" w:hAnsiTheme="majorHAnsi" w:cstheme="majorHAnsi"/>
        </w:rPr>
      </w:pPr>
      <w:r w:rsidRPr="00EB61D9">
        <w:rPr>
          <w:rFonts w:asciiTheme="majorHAnsi" w:hAnsiTheme="majorHAnsi" w:cstheme="majorHAnsi"/>
        </w:rPr>
        <w:t xml:space="preserve">The Global Economy is </w:t>
      </w:r>
      <w:r w:rsidRPr="00EB61D9">
        <w:rPr>
          <w:rFonts w:asciiTheme="majorHAnsi" w:hAnsiTheme="majorHAnsi" w:cstheme="majorHAnsi"/>
          <w:u w:val="single"/>
        </w:rPr>
        <w:t>stabilizing</w:t>
      </w:r>
      <w:r w:rsidRPr="00EB61D9">
        <w:rPr>
          <w:rFonts w:asciiTheme="majorHAnsi" w:hAnsiTheme="majorHAnsi" w:cstheme="majorHAnsi"/>
        </w:rPr>
        <w:t xml:space="preserve"> and set for increases in 2021 but is </w:t>
      </w:r>
      <w:r w:rsidRPr="00EB61D9">
        <w:rPr>
          <w:rFonts w:asciiTheme="majorHAnsi" w:hAnsiTheme="majorHAnsi" w:cstheme="majorHAnsi"/>
          <w:u w:val="single"/>
        </w:rPr>
        <w:t>still vulnerable</w:t>
      </w:r>
      <w:r w:rsidRPr="00EB61D9">
        <w:rPr>
          <w:rFonts w:asciiTheme="majorHAnsi" w:hAnsiTheme="majorHAnsi" w:cstheme="majorHAnsi"/>
        </w:rPr>
        <w:t xml:space="preserve"> to shocks</w:t>
      </w:r>
    </w:p>
    <w:p w14:paraId="1E242053" w14:textId="77777777" w:rsidR="00492FC1" w:rsidRPr="00EB61D9" w:rsidRDefault="00492FC1" w:rsidP="00492FC1">
      <w:pPr>
        <w:rPr>
          <w:rFonts w:asciiTheme="majorHAnsi" w:hAnsiTheme="majorHAnsi" w:cstheme="majorHAnsi"/>
        </w:rPr>
      </w:pPr>
      <w:r w:rsidRPr="00EB61D9">
        <w:rPr>
          <w:rStyle w:val="Style13ptBold"/>
          <w:rFonts w:asciiTheme="majorHAnsi" w:hAnsiTheme="majorHAnsi" w:cstheme="majorHAnsi"/>
        </w:rPr>
        <w:t>World Bank 6-8</w:t>
      </w:r>
      <w:r w:rsidRPr="00EB61D9">
        <w:rPr>
          <w:rFonts w:asciiTheme="majorHAnsi" w:hAnsiTheme="majorHAnsi" w:cstheme="majorHAnsi"/>
        </w:rPr>
        <w:t xml:space="preserve"> 6-8-2021 "The Global Economy: on Track for Strong but Uneven Growth as COVID-19 Still Weighs" </w:t>
      </w:r>
      <w:hyperlink r:id="rId9" w:history="1">
        <w:r w:rsidRPr="00EB61D9">
          <w:rPr>
            <w:rStyle w:val="Hyperlink"/>
            <w:rFonts w:asciiTheme="majorHAnsi" w:hAnsiTheme="majorHAnsi" w:cstheme="majorHAnsi"/>
          </w:rPr>
          <w:t>https://www.worldbank.org/en/news/feature/2021/06/08/the-global-economy-on-track-for-strong-but-uneven-growth-as-covid-19-still-weighs</w:t>
        </w:r>
      </w:hyperlink>
      <w:r w:rsidRPr="00EB61D9">
        <w:rPr>
          <w:rFonts w:asciiTheme="majorHAnsi" w:hAnsiTheme="majorHAnsi" w:cstheme="majorHAnsi"/>
        </w:rPr>
        <w:t xml:space="preserve"> </w:t>
      </w:r>
    </w:p>
    <w:p w14:paraId="6AF8E15F" w14:textId="77777777" w:rsidR="00492FC1" w:rsidRPr="00EB61D9" w:rsidRDefault="00492FC1" w:rsidP="00492FC1">
      <w:pPr>
        <w:rPr>
          <w:rFonts w:asciiTheme="majorHAnsi" w:hAnsiTheme="majorHAnsi" w:cstheme="majorHAnsi"/>
        </w:rPr>
      </w:pPr>
      <w:r w:rsidRPr="00EB61D9">
        <w:rPr>
          <w:rFonts w:asciiTheme="majorHAnsi" w:hAnsiTheme="majorHAnsi" w:cstheme="majorHAnsi"/>
        </w:rPr>
        <w:t xml:space="preserve">A year and a half since the onset of the COVID-19 pandemic,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 xml:space="preserve">global economy </w:t>
      </w:r>
      <w:r w:rsidRPr="00EB61D9">
        <w:rPr>
          <w:rStyle w:val="Emphasis"/>
          <w:rFonts w:asciiTheme="majorHAnsi" w:hAnsiTheme="majorHAnsi" w:cstheme="majorHAnsi"/>
        </w:rPr>
        <w:t xml:space="preserve">is </w:t>
      </w:r>
      <w:r w:rsidRPr="000A1B8A">
        <w:rPr>
          <w:rStyle w:val="Emphasis"/>
          <w:rFonts w:asciiTheme="majorHAnsi" w:hAnsiTheme="majorHAnsi" w:cstheme="majorHAnsi"/>
          <w:highlight w:val="green"/>
        </w:rPr>
        <w:t xml:space="preserve">poised to stage </w:t>
      </w:r>
      <w:r w:rsidRPr="00EB61D9">
        <w:rPr>
          <w:rStyle w:val="Emphasis"/>
          <w:rFonts w:asciiTheme="majorHAnsi" w:hAnsiTheme="majorHAnsi" w:cstheme="majorHAnsi"/>
        </w:rPr>
        <w:t xml:space="preserve">its </w:t>
      </w:r>
      <w:r w:rsidRPr="000A1B8A">
        <w:rPr>
          <w:rStyle w:val="Emphasis"/>
          <w:rFonts w:asciiTheme="majorHAnsi" w:hAnsiTheme="majorHAnsi" w:cstheme="majorHAnsi"/>
          <w:highlight w:val="green"/>
        </w:rPr>
        <w:t xml:space="preserve">most robust post-recession recovery in 80 years </w:t>
      </w:r>
      <w:r w:rsidRPr="00EB61D9">
        <w:rPr>
          <w:rStyle w:val="Emphasis"/>
          <w:rFonts w:asciiTheme="majorHAnsi" w:hAnsiTheme="majorHAnsi" w:cstheme="majorHAnsi"/>
        </w:rPr>
        <w:t>in 2021</w:t>
      </w:r>
      <w:r w:rsidRPr="00EB61D9">
        <w:rPr>
          <w:rFonts w:asciiTheme="majorHAnsi" w:hAnsiTheme="majorHAnsi" w:cstheme="majorHAnsi"/>
          <w:u w:val="single"/>
        </w:rPr>
        <w:t>.</w:t>
      </w:r>
      <w:r w:rsidRPr="00EB61D9">
        <w:rPr>
          <w:rFonts w:asciiTheme="majorHAnsi" w:hAnsiTheme="majorHAnsi" w:cstheme="majorHAnsi"/>
        </w:rPr>
        <w:t xml:space="preserve"> But the </w:t>
      </w:r>
      <w:r w:rsidRPr="000A1B8A">
        <w:rPr>
          <w:rStyle w:val="Emphasis"/>
          <w:rFonts w:asciiTheme="majorHAnsi" w:hAnsiTheme="majorHAnsi" w:cstheme="majorHAnsi"/>
          <w:highlight w:val="green"/>
        </w:rPr>
        <w:t xml:space="preserve">rebound </w:t>
      </w:r>
      <w:r w:rsidRPr="00EB61D9">
        <w:rPr>
          <w:rStyle w:val="Emphasis"/>
          <w:rFonts w:asciiTheme="majorHAnsi" w:hAnsiTheme="majorHAnsi" w:cstheme="majorHAnsi"/>
        </w:rPr>
        <w:t xml:space="preserve">is </w:t>
      </w:r>
      <w:r w:rsidRPr="000A1B8A">
        <w:rPr>
          <w:rStyle w:val="Emphasis"/>
          <w:rFonts w:asciiTheme="majorHAnsi" w:hAnsiTheme="majorHAnsi" w:cstheme="majorHAnsi"/>
          <w:highlight w:val="green"/>
        </w:rPr>
        <w:t>expected to be uneven across countries</w:t>
      </w:r>
      <w:r w:rsidRPr="00EB61D9">
        <w:rPr>
          <w:rFonts w:asciiTheme="majorHAnsi" w:hAnsiTheme="majorHAnsi" w:cstheme="majorHAnsi"/>
        </w:rPr>
        <w:t xml:space="preserve">, as major economies look set to register strong growth even as many developing economies lag. </w:t>
      </w:r>
      <w:r w:rsidRPr="00EB61D9">
        <w:rPr>
          <w:rFonts w:asciiTheme="majorHAnsi" w:hAnsiTheme="majorHAnsi" w:cstheme="majorHAnsi"/>
          <w:u w:val="single"/>
        </w:rPr>
        <w:t xml:space="preserve">Global </w:t>
      </w:r>
      <w:r w:rsidRPr="000A1B8A">
        <w:rPr>
          <w:rStyle w:val="Emphasis"/>
          <w:rFonts w:asciiTheme="majorHAnsi" w:hAnsiTheme="majorHAnsi" w:cstheme="majorHAnsi"/>
          <w:highlight w:val="green"/>
        </w:rPr>
        <w:t xml:space="preserve">growth </w:t>
      </w:r>
      <w:r w:rsidRPr="00EB61D9">
        <w:rPr>
          <w:rStyle w:val="Emphasis"/>
          <w:rFonts w:asciiTheme="majorHAnsi" w:hAnsiTheme="majorHAnsi" w:cstheme="majorHAnsi"/>
        </w:rPr>
        <w:t xml:space="preserve">is </w:t>
      </w:r>
      <w:r w:rsidRPr="000A1B8A">
        <w:rPr>
          <w:rStyle w:val="Emphasis"/>
          <w:rFonts w:asciiTheme="majorHAnsi" w:hAnsiTheme="majorHAnsi" w:cstheme="majorHAnsi"/>
          <w:highlight w:val="green"/>
        </w:rPr>
        <w:t>expected to accelerate to 5.6% this year</w:t>
      </w:r>
      <w:r w:rsidRPr="00EB61D9">
        <w:rPr>
          <w:rStyle w:val="Emphasis"/>
          <w:rFonts w:asciiTheme="majorHAnsi" w:hAnsiTheme="majorHAnsi" w:cstheme="majorHAnsi"/>
        </w:rPr>
        <w:t>,</w:t>
      </w:r>
      <w:r w:rsidRPr="00EB61D9">
        <w:rPr>
          <w:rFonts w:asciiTheme="majorHAnsi" w:hAnsiTheme="majorHAnsi" w:cstheme="majorHAnsi"/>
          <w:u w:val="single"/>
        </w:rPr>
        <w:t xml:space="preserve"> largely on the strength in major economies such as the United States and China</w:t>
      </w:r>
      <w:r w:rsidRPr="00EB61D9">
        <w:rPr>
          <w:rFonts w:asciiTheme="majorHAnsi" w:hAnsiTheme="majorHAnsi" w:cstheme="majorHAnsi"/>
        </w:rPr>
        <w:t xml:space="preserve">. And while growth for almost every region of the world has been revised upward for 2021, many continue to grapple with COVID-19 and what is likely to be its long shadow. </w:t>
      </w:r>
      <w:r w:rsidRPr="000A1B8A">
        <w:rPr>
          <w:rStyle w:val="Emphasis"/>
          <w:rFonts w:asciiTheme="majorHAnsi" w:hAnsiTheme="majorHAnsi" w:cstheme="majorHAnsi"/>
          <w:highlight w:val="green"/>
        </w:rPr>
        <w:t xml:space="preserve">Despite </w:t>
      </w:r>
      <w:r w:rsidRPr="00EB61D9">
        <w:rPr>
          <w:rStyle w:val="Emphasis"/>
          <w:rFonts w:asciiTheme="majorHAnsi" w:hAnsiTheme="majorHAnsi" w:cstheme="majorHAnsi"/>
        </w:rPr>
        <w:t xml:space="preserve">this year’s </w:t>
      </w:r>
      <w:r w:rsidRPr="000A1B8A">
        <w:rPr>
          <w:rStyle w:val="Emphasis"/>
          <w:rFonts w:asciiTheme="majorHAnsi" w:hAnsiTheme="majorHAnsi" w:cstheme="majorHAnsi"/>
          <w:highlight w:val="green"/>
        </w:rPr>
        <w:t>pickup</w:t>
      </w:r>
      <w:r w:rsidRPr="00EB61D9">
        <w:rPr>
          <w:rStyle w:val="Emphasis"/>
          <w:rFonts w:asciiTheme="majorHAnsi" w:hAnsiTheme="majorHAnsi" w:cstheme="majorHAnsi"/>
        </w:rPr>
        <w:t xml:space="preserve">, the </w:t>
      </w:r>
      <w:r w:rsidRPr="000A1B8A">
        <w:rPr>
          <w:rStyle w:val="Emphasis"/>
          <w:rFonts w:asciiTheme="majorHAnsi" w:hAnsiTheme="majorHAnsi" w:cstheme="majorHAnsi"/>
          <w:highlight w:val="green"/>
        </w:rPr>
        <w:t xml:space="preserve">level of global GDP </w:t>
      </w:r>
      <w:r w:rsidRPr="00EB61D9">
        <w:rPr>
          <w:rStyle w:val="Emphasis"/>
          <w:rFonts w:asciiTheme="majorHAnsi" w:hAnsiTheme="majorHAnsi" w:cstheme="majorHAnsi"/>
        </w:rPr>
        <w:t xml:space="preserve">in 2021 </w:t>
      </w:r>
      <w:r w:rsidRPr="000A1B8A">
        <w:rPr>
          <w:rStyle w:val="Emphasis"/>
          <w:rFonts w:asciiTheme="majorHAnsi" w:hAnsiTheme="majorHAnsi" w:cstheme="majorHAnsi"/>
          <w:highlight w:val="green"/>
        </w:rPr>
        <w:t>is expected to be 3.2% below pre-pandemic projections</w:t>
      </w:r>
      <w:r w:rsidRPr="00EB61D9">
        <w:rPr>
          <w:rFonts w:asciiTheme="majorHAnsi" w:hAnsiTheme="majorHAnsi" w:cstheme="majorHAnsi"/>
          <w:u w:val="single"/>
        </w:rPr>
        <w:t xml:space="preserve">, and per capita GDP among many emerging market and developing economies is anticipated to remain below pre-COVID-19 peaks for an extended period. </w:t>
      </w:r>
      <w:r w:rsidRPr="000A1B8A">
        <w:rPr>
          <w:rStyle w:val="Emphasis"/>
          <w:rFonts w:asciiTheme="majorHAnsi" w:hAnsiTheme="majorHAnsi" w:cstheme="majorHAnsi"/>
          <w:highlight w:val="green"/>
        </w:rPr>
        <w:t xml:space="preserve">As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pandemic continues to flare</w:t>
      </w:r>
      <w:r w:rsidRPr="00EB61D9">
        <w:rPr>
          <w:rFonts w:asciiTheme="majorHAnsi" w:hAnsiTheme="majorHAnsi" w:cstheme="majorHAnsi"/>
          <w:u w:val="single"/>
        </w:rPr>
        <w:t xml:space="preserve">, it will shape the path of global economic activity. </w:t>
      </w:r>
    </w:p>
    <w:p w14:paraId="68EAF5D1" w14:textId="77777777" w:rsidR="00492FC1" w:rsidRPr="00EB61D9" w:rsidRDefault="00492FC1" w:rsidP="00492FC1">
      <w:pPr>
        <w:pStyle w:val="Heading4"/>
        <w:rPr>
          <w:rFonts w:asciiTheme="majorHAnsi" w:hAnsiTheme="majorHAnsi" w:cstheme="majorHAnsi"/>
        </w:rPr>
      </w:pPr>
      <w:r w:rsidRPr="00EB61D9">
        <w:rPr>
          <w:rFonts w:asciiTheme="majorHAnsi" w:hAnsiTheme="majorHAnsi" w:cstheme="majorHAnsi"/>
        </w:rPr>
        <w:t xml:space="preserve">Strikes </w:t>
      </w:r>
      <w:r w:rsidRPr="00EB61D9">
        <w:rPr>
          <w:rFonts w:asciiTheme="majorHAnsi" w:hAnsiTheme="majorHAnsi" w:cstheme="majorHAnsi"/>
          <w:u w:val="single"/>
        </w:rPr>
        <w:t>hurt</w:t>
      </w:r>
      <w:r w:rsidRPr="00EB61D9">
        <w:rPr>
          <w:rFonts w:asciiTheme="majorHAnsi" w:hAnsiTheme="majorHAnsi" w:cstheme="majorHAnsi"/>
        </w:rPr>
        <w:t xml:space="preserve"> the Economy – two warrants:</w:t>
      </w:r>
    </w:p>
    <w:p w14:paraId="18E539F4" w14:textId="77777777" w:rsidR="00492FC1" w:rsidRPr="00EB61D9" w:rsidRDefault="00492FC1" w:rsidP="00492FC1">
      <w:pPr>
        <w:pStyle w:val="Heading4"/>
        <w:rPr>
          <w:rFonts w:asciiTheme="majorHAnsi" w:hAnsiTheme="majorHAnsi" w:cstheme="majorHAnsi"/>
        </w:rPr>
      </w:pPr>
      <w:r w:rsidRPr="00EB61D9">
        <w:rPr>
          <w:rFonts w:asciiTheme="majorHAnsi" w:hAnsiTheme="majorHAnsi" w:cstheme="majorHAnsi"/>
        </w:rPr>
        <w:t xml:space="preserve">1] They hurt critical </w:t>
      </w:r>
      <w:r w:rsidRPr="00EB61D9">
        <w:rPr>
          <w:rFonts w:asciiTheme="majorHAnsi" w:hAnsiTheme="majorHAnsi" w:cstheme="majorHAnsi"/>
          <w:u w:val="single"/>
        </w:rPr>
        <w:t>core industries</w:t>
      </w:r>
      <w:r w:rsidRPr="00EB61D9">
        <w:rPr>
          <w:rFonts w:asciiTheme="majorHAnsi" w:hAnsiTheme="majorHAnsi" w:cstheme="majorHAnsi"/>
        </w:rPr>
        <w:t xml:space="preserve"> that is necessary for economic growth</w:t>
      </w:r>
    </w:p>
    <w:p w14:paraId="2CED161D" w14:textId="77777777" w:rsidR="00492FC1" w:rsidRPr="00EB61D9" w:rsidRDefault="00492FC1" w:rsidP="00492FC1">
      <w:pPr>
        <w:rPr>
          <w:rFonts w:asciiTheme="majorHAnsi" w:hAnsiTheme="majorHAnsi" w:cstheme="majorHAnsi"/>
        </w:rPr>
      </w:pPr>
      <w:r w:rsidRPr="00EB61D9">
        <w:rPr>
          <w:rStyle w:val="Style13ptBold"/>
          <w:rFonts w:asciiTheme="majorHAnsi" w:hAnsiTheme="majorHAnsi" w:cstheme="majorHAnsi"/>
        </w:rPr>
        <w:t>McElroy 19</w:t>
      </w:r>
      <w:r w:rsidRPr="00EB61D9">
        <w:rPr>
          <w:rFonts w:asciiTheme="majorHAnsi" w:hAnsiTheme="majorHAnsi" w:cstheme="majorHAnsi"/>
        </w:rPr>
        <w:t xml:space="preserve"> John McElroy 10-25-2019 "</w:t>
      </w:r>
      <w:r w:rsidRPr="000A1B8A">
        <w:rPr>
          <w:rStyle w:val="Emphasis"/>
          <w:rFonts w:asciiTheme="majorHAnsi" w:hAnsiTheme="majorHAnsi" w:cstheme="majorHAnsi"/>
          <w:highlight w:val="green"/>
        </w:rPr>
        <w:t>Strikes</w:t>
      </w:r>
      <w:r w:rsidRPr="000A1B8A">
        <w:rPr>
          <w:rFonts w:asciiTheme="majorHAnsi" w:hAnsiTheme="majorHAnsi" w:cstheme="majorHAnsi"/>
          <w:highlight w:val="green"/>
        </w:rPr>
        <w:t xml:space="preserve"> </w:t>
      </w:r>
      <w:r w:rsidRPr="00EB61D9">
        <w:rPr>
          <w:rFonts w:asciiTheme="majorHAnsi" w:hAnsiTheme="majorHAnsi" w:cstheme="majorHAnsi"/>
        </w:rPr>
        <w:t xml:space="preserve">Hurt Everybody" </w:t>
      </w:r>
      <w:hyperlink r:id="rId10" w:history="1">
        <w:r w:rsidRPr="00EB61D9">
          <w:rPr>
            <w:rStyle w:val="Hyperlink"/>
            <w:rFonts w:asciiTheme="majorHAnsi" w:hAnsiTheme="majorHAnsi" w:cstheme="majorHAnsi"/>
          </w:rPr>
          <w:t>https://www.wardsauto.com/ideaxchange/strikes-hurt-everybody</w:t>
        </w:r>
      </w:hyperlink>
      <w:r w:rsidRPr="00EB61D9">
        <w:rPr>
          <w:rFonts w:asciiTheme="majorHAnsi" w:hAnsiTheme="majorHAnsi" w:cstheme="majorHAnsi"/>
        </w:rPr>
        <w:t xml:space="preserve"> (MPA at McCombs school of Business)</w:t>
      </w:r>
    </w:p>
    <w:p w14:paraId="1E763386" w14:textId="77777777" w:rsidR="00492FC1" w:rsidRPr="00EB61D9" w:rsidRDefault="00492FC1" w:rsidP="00492FC1">
      <w:pPr>
        <w:rPr>
          <w:rFonts w:asciiTheme="majorHAnsi" w:hAnsiTheme="majorHAnsi" w:cstheme="majorHAnsi"/>
        </w:rPr>
      </w:pPr>
      <w:r w:rsidRPr="00EB61D9">
        <w:rPr>
          <w:rFonts w:asciiTheme="majorHAnsi" w:hAnsiTheme="majorHAnsi" w:cstheme="majorHAnsi"/>
          <w:u w:val="single"/>
        </w:rPr>
        <w:t xml:space="preserve">This </w:t>
      </w:r>
      <w:r w:rsidRPr="000A1B8A">
        <w:rPr>
          <w:rStyle w:val="Emphasis"/>
          <w:rFonts w:asciiTheme="majorHAnsi" w:hAnsiTheme="majorHAnsi" w:cstheme="majorHAnsi"/>
          <w:highlight w:val="green"/>
        </w:rPr>
        <w:t xml:space="preserve">creates a poisonous relationship between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company and its workforce</w:t>
      </w:r>
      <w:r w:rsidRPr="00EB61D9">
        <w:rPr>
          <w:rStyle w:val="Emphasis"/>
          <w:rFonts w:asciiTheme="majorHAnsi" w:hAnsiTheme="majorHAnsi" w:cstheme="majorHAnsi"/>
        </w:rPr>
        <w:t>.</w:t>
      </w:r>
      <w:r w:rsidRPr="00EB61D9">
        <w:rPr>
          <w:rFonts w:asciiTheme="majorHAnsi" w:hAnsiTheme="majorHAnsi" w:cstheme="majorHAnsi"/>
          <w:u w:val="single"/>
        </w:rPr>
        <w:t xml:space="preserve">  Many GM hourly workers don’t identify as GM employees</w:t>
      </w:r>
      <w:r w:rsidRPr="00EB61D9">
        <w:rPr>
          <w:rFonts w:asciiTheme="majorHAnsi" w:hAnsiTheme="majorHAnsi" w:cstheme="majorHAnsi"/>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EB61D9">
        <w:rPr>
          <w:rFonts w:asciiTheme="majorHAnsi" w:hAnsiTheme="majorHAnsi" w:cstheme="majorHAnsi"/>
          <w:u w:val="single"/>
        </w:rPr>
        <w:t xml:space="preserve">Attacking the company in the media also </w:t>
      </w:r>
      <w:r w:rsidRPr="000A1B8A">
        <w:rPr>
          <w:rStyle w:val="Emphasis"/>
          <w:rFonts w:asciiTheme="majorHAnsi" w:hAnsiTheme="majorHAnsi" w:cstheme="majorHAnsi"/>
          <w:highlight w:val="green"/>
        </w:rPr>
        <w:t>drives away customers</w:t>
      </w:r>
      <w:r w:rsidRPr="00EB61D9">
        <w:rPr>
          <w:rFonts w:asciiTheme="majorHAnsi" w:hAnsiTheme="majorHAnsi" w:cstheme="majorHAnsi"/>
          <w:u w:val="single"/>
        </w:rPr>
        <w:t>. Who wants to buy a shiny new car from a company that’s accused of underpaying its workers and treating them unfairly?</w:t>
      </w:r>
      <w:r w:rsidRPr="00EB61D9">
        <w:rPr>
          <w:rFonts w:asciiTheme="majorHAnsi" w:hAnsiTheme="majorHAnsi" w:cstheme="majorHAnsi"/>
        </w:rPr>
        <w:t xml:space="preserve"> </w:t>
      </w:r>
      <w:r w:rsidRPr="00EB61D9">
        <w:rPr>
          <w:rFonts w:asciiTheme="majorHAnsi" w:hAnsiTheme="majorHAnsi" w:cstheme="majorHAnsi"/>
          <w:u w:val="single"/>
        </w:rPr>
        <w:t xml:space="preserve">Data from the Center for Automotive Research (CAR) in Ann Arbor, MI, show that </w:t>
      </w:r>
      <w:r w:rsidRPr="000A1B8A">
        <w:rPr>
          <w:rStyle w:val="Emphasis"/>
          <w:rFonts w:asciiTheme="majorHAnsi" w:hAnsiTheme="majorHAnsi" w:cstheme="majorHAnsi"/>
          <w:highlight w:val="green"/>
        </w:rPr>
        <w:t>GM loses market share during strikes and never gets it back</w:t>
      </w:r>
      <w:r w:rsidRPr="00EB61D9">
        <w:rPr>
          <w:rStyle w:val="Emphasis"/>
          <w:rFonts w:asciiTheme="majorHAnsi" w:hAnsiTheme="majorHAnsi" w:cstheme="majorHAnsi"/>
        </w:rPr>
        <w:t xml:space="preserve">. GM </w:t>
      </w:r>
      <w:r w:rsidRPr="000A1B8A">
        <w:rPr>
          <w:rStyle w:val="Emphasis"/>
          <w:rFonts w:asciiTheme="majorHAnsi" w:hAnsiTheme="majorHAnsi" w:cstheme="majorHAnsi"/>
          <w:highlight w:val="green"/>
        </w:rPr>
        <w:t xml:space="preserve">lost two percentage points </w:t>
      </w:r>
      <w:r w:rsidRPr="00EB61D9">
        <w:rPr>
          <w:rStyle w:val="Emphasis"/>
          <w:rFonts w:asciiTheme="majorHAnsi" w:hAnsiTheme="majorHAnsi" w:cstheme="majorHAnsi"/>
        </w:rPr>
        <w:t xml:space="preserve">during the 1998 strike, which in today’s market </w:t>
      </w:r>
      <w:r w:rsidRPr="000A1B8A">
        <w:rPr>
          <w:rStyle w:val="Emphasis"/>
          <w:rFonts w:asciiTheme="majorHAnsi" w:hAnsiTheme="majorHAnsi" w:cstheme="majorHAnsi"/>
          <w:highlight w:val="green"/>
        </w:rPr>
        <w:t>would represent a loss of 340,000 sales</w:t>
      </w:r>
      <w:r w:rsidRPr="00EB61D9">
        <w:rPr>
          <w:rFonts w:asciiTheme="majorHAnsi" w:hAnsiTheme="majorHAnsi" w:cstheme="majorHAnsi"/>
          <w:u w:val="single"/>
        </w:rPr>
        <w:t>. Because GM reports sales on a quarterly basis we’ll only find out at the end of December if it lost market share from this strike</w:t>
      </w:r>
      <w:r w:rsidRPr="00EB61D9">
        <w:rPr>
          <w:rFonts w:asciiTheme="majorHAnsi" w:hAnsiTheme="majorHAnsi" w:cstheme="majorHAnsi"/>
        </w:rPr>
        <w:t xml:space="preserve">. UAW members say one of their greatest concerns is job security. </w:t>
      </w:r>
      <w:r w:rsidRPr="00EB61D9">
        <w:rPr>
          <w:rFonts w:asciiTheme="majorHAnsi" w:hAnsiTheme="majorHAnsi" w:cstheme="majorHAnsi"/>
          <w:u w:val="single"/>
        </w:rPr>
        <w:t xml:space="preserve">But causing a company to lose market share is </w:t>
      </w:r>
      <w:r w:rsidRPr="000A1B8A">
        <w:rPr>
          <w:rStyle w:val="Emphasis"/>
          <w:rFonts w:asciiTheme="majorHAnsi" w:hAnsiTheme="majorHAnsi" w:cstheme="majorHAnsi"/>
          <w:highlight w:val="green"/>
        </w:rPr>
        <w:t>a sure-fire path to more plant closings and layoffs</w:t>
      </w:r>
      <w:r w:rsidRPr="00EB61D9">
        <w:rPr>
          <w:rStyle w:val="Emphasis"/>
          <w:rFonts w:asciiTheme="majorHAnsi" w:hAnsiTheme="majorHAnsi" w:cstheme="majorHAnsi"/>
        </w:rPr>
        <w:t>.</w:t>
      </w:r>
      <w:r w:rsidRPr="00EB61D9">
        <w:rPr>
          <w:rFonts w:asciiTheme="majorHAnsi" w:hAnsiTheme="majorHAnsi" w:cstheme="majorHAnsi"/>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EB61D9">
        <w:rPr>
          <w:rStyle w:val="Emphasis"/>
          <w:rFonts w:asciiTheme="majorHAnsi" w:hAnsiTheme="majorHAnsi" w:cstheme="majorHAnsi"/>
        </w:rPr>
        <w:t xml:space="preserve">But </w:t>
      </w:r>
      <w:r w:rsidRPr="000A1B8A">
        <w:rPr>
          <w:rStyle w:val="Emphasis"/>
          <w:rFonts w:asciiTheme="majorHAnsi" w:hAnsiTheme="majorHAnsi" w:cstheme="majorHAnsi"/>
          <w:highlight w:val="green"/>
        </w:rPr>
        <w:t>strikes</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 xml:space="preserve">don’t just hurt the people walking the picket lines or the company they’re striking against. They </w:t>
      </w:r>
      <w:r w:rsidRPr="000A1B8A">
        <w:rPr>
          <w:rStyle w:val="Emphasis"/>
          <w:rFonts w:asciiTheme="majorHAnsi" w:hAnsiTheme="majorHAnsi" w:cstheme="majorHAnsi"/>
          <w:highlight w:val="green"/>
        </w:rPr>
        <w:t>hurt suppliers, car dealers and the communities located near the plants.</w:t>
      </w:r>
      <w:r w:rsidRPr="000A1B8A">
        <w:rPr>
          <w:rFonts w:asciiTheme="majorHAnsi" w:hAnsiTheme="majorHAnsi" w:cstheme="majorHAnsi"/>
          <w:highlight w:val="green"/>
        </w:rPr>
        <w:t xml:space="preserve"> </w:t>
      </w:r>
      <w:r w:rsidRPr="00EB61D9">
        <w:rPr>
          <w:rFonts w:asciiTheme="majorHAnsi" w:hAnsiTheme="majorHAnsi" w:cstheme="majorHAnsi"/>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EB61D9">
        <w:rPr>
          <w:rFonts w:asciiTheme="majorHAnsi" w:hAnsiTheme="majorHAnsi" w:cstheme="majorHAnsi"/>
          <w:u w:val="single"/>
        </w:rPr>
        <w:t xml:space="preserve">So now they’re cutting budgets and delaying capital investments to make up for the lost </w:t>
      </w:r>
      <w:r w:rsidRPr="00EB61D9">
        <w:rPr>
          <w:rFonts w:asciiTheme="majorHAnsi" w:hAnsiTheme="majorHAnsi" w:cstheme="majorHAnsi"/>
          <w:u w:val="single"/>
        </w:rPr>
        <w:lastRenderedPageBreak/>
        <w:t xml:space="preserve">revenue, which is a further drag on the economy. According to CAR, the communities and states where GM’s plants are located collectively lost a couple of hundred million dollars in payroll and tax revenue. Some economists warn that </w:t>
      </w:r>
      <w:r w:rsidRPr="000A1B8A">
        <w:rPr>
          <w:rStyle w:val="Emphasis"/>
          <w:rFonts w:asciiTheme="majorHAnsi" w:hAnsiTheme="majorHAnsi" w:cstheme="majorHAnsi"/>
          <w:highlight w:val="green"/>
        </w:rPr>
        <w:t xml:space="preserve">if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 xml:space="preserve">strike were prolonged it could knock the state </w:t>
      </w:r>
      <w:r w:rsidRPr="00EB61D9">
        <w:rPr>
          <w:rStyle w:val="Emphasis"/>
          <w:rFonts w:asciiTheme="majorHAnsi" w:hAnsiTheme="majorHAnsi" w:cstheme="majorHAnsi"/>
        </w:rPr>
        <w:t>o</w:t>
      </w:r>
      <w:r w:rsidRPr="00EB61D9">
        <w:rPr>
          <w:rFonts w:asciiTheme="majorHAnsi" w:hAnsiTheme="majorHAnsi" w:cstheme="majorHAnsi"/>
          <w:u w:val="single"/>
        </w:rPr>
        <w:t xml:space="preserve">f Michigan – home to GM and the UAW </w:t>
      </w:r>
      <w:r w:rsidRPr="00EB61D9">
        <w:rPr>
          <w:rStyle w:val="Emphasis"/>
          <w:rFonts w:asciiTheme="majorHAnsi" w:hAnsiTheme="majorHAnsi" w:cstheme="majorHAnsi"/>
        </w:rPr>
        <w:t xml:space="preserve">– </w:t>
      </w:r>
      <w:r w:rsidRPr="000A1B8A">
        <w:rPr>
          <w:rStyle w:val="Emphasis"/>
          <w:rFonts w:asciiTheme="majorHAnsi" w:hAnsiTheme="majorHAnsi" w:cstheme="majorHAnsi"/>
          <w:highlight w:val="green"/>
        </w:rPr>
        <w:t>into a recession.</w:t>
      </w:r>
      <w:r w:rsidRPr="000A1B8A">
        <w:rPr>
          <w:rFonts w:asciiTheme="majorHAnsi" w:hAnsiTheme="majorHAnsi" w:cstheme="majorHAnsi"/>
          <w:highlight w:val="green"/>
        </w:rPr>
        <w:t xml:space="preserve"> </w:t>
      </w:r>
      <w:r w:rsidRPr="00EB61D9">
        <w:rPr>
          <w:rFonts w:asciiTheme="majorHAnsi" w:hAnsiTheme="majorHAnsi" w:cstheme="majorHAnsi"/>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37A35F1E" w14:textId="77777777" w:rsidR="00492FC1" w:rsidRPr="00EB61D9" w:rsidRDefault="00492FC1" w:rsidP="00492FC1">
      <w:pPr>
        <w:pStyle w:val="Heading4"/>
        <w:rPr>
          <w:rFonts w:asciiTheme="majorHAnsi" w:hAnsiTheme="majorHAnsi" w:cstheme="majorHAnsi"/>
        </w:rPr>
      </w:pPr>
      <w:r w:rsidRPr="00EB61D9">
        <w:rPr>
          <w:rFonts w:asciiTheme="majorHAnsi" w:hAnsiTheme="majorHAnsi" w:cstheme="majorHAnsi"/>
        </w:rPr>
        <w:t xml:space="preserve">2] Strikes create a stigmatization effect over labor and consumption that </w:t>
      </w:r>
      <w:r w:rsidRPr="00EB61D9">
        <w:rPr>
          <w:rFonts w:asciiTheme="majorHAnsi" w:hAnsiTheme="majorHAnsi" w:cstheme="majorHAnsi"/>
          <w:u w:val="single"/>
        </w:rPr>
        <w:t>devastates</w:t>
      </w:r>
      <w:r w:rsidRPr="00EB61D9">
        <w:rPr>
          <w:rFonts w:asciiTheme="majorHAnsi" w:hAnsiTheme="majorHAnsi" w:cstheme="majorHAnsi"/>
        </w:rPr>
        <w:t xml:space="preserve"> the Economy</w:t>
      </w:r>
    </w:p>
    <w:p w14:paraId="1184C7A9" w14:textId="77777777" w:rsidR="00492FC1" w:rsidRPr="00EB61D9" w:rsidRDefault="00492FC1" w:rsidP="00492FC1">
      <w:pPr>
        <w:rPr>
          <w:rFonts w:asciiTheme="majorHAnsi" w:hAnsiTheme="majorHAnsi" w:cstheme="majorHAnsi"/>
        </w:rPr>
      </w:pPr>
      <w:r w:rsidRPr="00EB61D9">
        <w:rPr>
          <w:rStyle w:val="Style13ptBold"/>
          <w:rFonts w:asciiTheme="majorHAnsi" w:hAnsiTheme="majorHAnsi" w:cstheme="majorHAnsi"/>
        </w:rPr>
        <w:t>Tenza 20</w:t>
      </w:r>
      <w:r w:rsidRPr="00EB61D9">
        <w:rPr>
          <w:rFonts w:asciiTheme="majorHAnsi" w:hAnsiTheme="majorHAnsi" w:cstheme="majorHAnsi"/>
        </w:rPr>
        <w:t>, Mlungisi. "The effects of violent strikes on the economy of a developing country: a case of South Africa." Obiter 41.3 (2020): 519-537. (Senior Lecturer, University of KwaZulu-Natal)</w:t>
      </w:r>
    </w:p>
    <w:p w14:paraId="2DEC55FE" w14:textId="77777777" w:rsidR="00492FC1" w:rsidRPr="00EB61D9" w:rsidRDefault="00492FC1" w:rsidP="00492FC1">
      <w:pPr>
        <w:rPr>
          <w:rFonts w:asciiTheme="majorHAnsi" w:hAnsiTheme="majorHAnsi" w:cstheme="majorHAnsi"/>
        </w:rPr>
      </w:pPr>
      <w:r w:rsidRPr="00EB61D9">
        <w:rPr>
          <w:rFonts w:asciiTheme="majorHAnsi" w:hAnsiTheme="majorHAnsi" w:cstheme="majorHAnsi"/>
          <w:u w:val="single"/>
        </w:rPr>
        <w:t xml:space="preserve">When South Africa obtained democracy in 1994, there was a dream of a better country with a new vision for industrial relations.5 </w:t>
      </w:r>
      <w:r w:rsidRPr="00EB61D9">
        <w:rPr>
          <w:rFonts w:asciiTheme="majorHAnsi" w:hAnsiTheme="majorHAnsi" w:cstheme="majorHAnsi"/>
        </w:rPr>
        <w:t xml:space="preserve">However, the number of violent strikes that have bedevilled this country in recent years seems to have shattered-down the aspirations of a better South Africa. </w:t>
      </w:r>
      <w:r w:rsidRPr="00EB61D9">
        <w:rPr>
          <w:rFonts w:asciiTheme="majorHAnsi" w:hAnsiTheme="majorHAnsi" w:cstheme="majorHAnsi"/>
          <w:u w:val="single"/>
        </w:rPr>
        <w:t xml:space="preserve">South Africa recorded </w:t>
      </w:r>
      <w:r w:rsidRPr="000A1B8A">
        <w:rPr>
          <w:rStyle w:val="Emphasis"/>
          <w:rFonts w:asciiTheme="majorHAnsi" w:hAnsiTheme="majorHAnsi" w:cstheme="majorHAnsi"/>
          <w:highlight w:val="green"/>
        </w:rPr>
        <w:t xml:space="preserve">114 strikes </w:t>
      </w:r>
      <w:r w:rsidRPr="00EB61D9">
        <w:rPr>
          <w:rStyle w:val="Emphasis"/>
          <w:rFonts w:asciiTheme="majorHAnsi" w:hAnsiTheme="majorHAnsi" w:cstheme="majorHAnsi"/>
        </w:rPr>
        <w:t xml:space="preserve">in 2013 and 88 strikes in 2014, which </w:t>
      </w:r>
      <w:r w:rsidRPr="000A1B8A">
        <w:rPr>
          <w:rStyle w:val="Emphasis"/>
          <w:rFonts w:asciiTheme="majorHAnsi" w:hAnsiTheme="majorHAnsi" w:cstheme="majorHAnsi"/>
          <w:highlight w:val="green"/>
        </w:rPr>
        <w:t xml:space="preserve">cost the country </w:t>
      </w:r>
      <w:r w:rsidRPr="00EB61D9">
        <w:rPr>
          <w:rStyle w:val="Emphasis"/>
          <w:rFonts w:asciiTheme="majorHAnsi" w:hAnsiTheme="majorHAnsi" w:cstheme="majorHAnsi"/>
        </w:rPr>
        <w:t xml:space="preserve">about </w:t>
      </w:r>
      <w:r w:rsidRPr="000A1B8A">
        <w:rPr>
          <w:rStyle w:val="Emphasis"/>
          <w:rFonts w:asciiTheme="majorHAnsi" w:hAnsiTheme="majorHAnsi" w:cstheme="majorHAnsi"/>
          <w:highlight w:val="green"/>
        </w:rPr>
        <w:t>R6.1 billion</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according to the Department of Labour.6 The impact of these strikes has been hugely felt by the mining sector, particularly the platinum industry</w:t>
      </w:r>
      <w:r w:rsidRPr="00EB61D9">
        <w:rPr>
          <w:rFonts w:asciiTheme="majorHAnsi" w:hAnsiTheme="majorHAnsi" w:cstheme="majorHAnsi"/>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EB61D9">
        <w:rPr>
          <w:rFonts w:asciiTheme="majorHAnsi" w:hAnsiTheme="majorHAnsi" w:cstheme="majorHAnsi"/>
          <w:u w:val="single"/>
        </w:rPr>
        <w:t xml:space="preserve">. All these </w:t>
      </w:r>
      <w:r w:rsidRPr="000A1B8A">
        <w:rPr>
          <w:rStyle w:val="Emphasis"/>
          <w:rFonts w:asciiTheme="majorHAnsi" w:hAnsiTheme="majorHAnsi" w:cstheme="majorHAnsi"/>
          <w:highlight w:val="green"/>
        </w:rPr>
        <w:t>strikes</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 xml:space="preserve">(and those not mentioned here) were </w:t>
      </w:r>
      <w:r w:rsidRPr="000A1B8A">
        <w:rPr>
          <w:rStyle w:val="Emphasis"/>
          <w:rFonts w:asciiTheme="majorHAnsi" w:hAnsiTheme="majorHAnsi" w:cstheme="majorHAnsi"/>
          <w:highlight w:val="green"/>
        </w:rPr>
        <w:t>characterised with violence</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accompanied by damage to property, intimidation, assault and sometimes the killing of people</w:t>
      </w:r>
      <w:r w:rsidRPr="00EB61D9">
        <w:rPr>
          <w:rFonts w:asciiTheme="majorHAnsi" w:hAnsiTheme="majorHAnsi" w:cstheme="majorHAnsi"/>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EB61D9">
        <w:rPr>
          <w:rFonts w:asciiTheme="majorHAnsi" w:hAnsiTheme="majorHAnsi" w:cstheme="majorHAnsi"/>
          <w:u w:val="single"/>
        </w:rPr>
        <w:t>While participating in a strike, workers’ stress levels leave them feeling frustrated at their seeming powerlessness, which in turn provokes further violent behaviour</w:t>
      </w:r>
      <w:r w:rsidRPr="00EB61D9">
        <w:rPr>
          <w:rFonts w:asciiTheme="majorHAnsi" w:hAnsiTheme="majorHAnsi" w:cstheme="majorHAnsi"/>
        </w:rPr>
        <w:t xml:space="preserve">.10 </w:t>
      </w:r>
      <w:r w:rsidRPr="00EB61D9">
        <w:rPr>
          <w:rFonts w:asciiTheme="majorHAnsi" w:hAnsiTheme="majorHAnsi" w:cstheme="majorHAnsi"/>
          <w:u w:val="single"/>
        </w:rPr>
        <w:t xml:space="preserve">These strikes are not only violent but </w:t>
      </w:r>
      <w:r w:rsidRPr="000A1B8A">
        <w:rPr>
          <w:rStyle w:val="Emphasis"/>
          <w:rFonts w:asciiTheme="majorHAnsi" w:hAnsiTheme="majorHAnsi" w:cstheme="majorHAnsi"/>
          <w:highlight w:val="green"/>
        </w:rPr>
        <w:t xml:space="preserve">take long to resolve. </w:t>
      </w:r>
      <w:r w:rsidRPr="00EB61D9">
        <w:rPr>
          <w:rStyle w:val="Emphasis"/>
          <w:rFonts w:asciiTheme="majorHAnsi" w:hAnsiTheme="majorHAnsi" w:cstheme="majorHAnsi"/>
        </w:rPr>
        <w:t xml:space="preserve">Generally, a lengthy strike has a </w:t>
      </w:r>
      <w:r w:rsidRPr="000A1B8A">
        <w:rPr>
          <w:rStyle w:val="Emphasis"/>
          <w:rFonts w:asciiTheme="majorHAnsi" w:hAnsiTheme="majorHAnsi" w:cstheme="majorHAnsi"/>
          <w:highlight w:val="green"/>
        </w:rPr>
        <w:t>negative effect on employment</w:t>
      </w:r>
      <w:r w:rsidRPr="00EB61D9">
        <w:rPr>
          <w:rStyle w:val="Emphasis"/>
          <w:rFonts w:asciiTheme="majorHAnsi" w:hAnsiTheme="majorHAnsi" w:cstheme="majorHAnsi"/>
        </w:rPr>
        <w:t xml:space="preserve">, </w:t>
      </w:r>
      <w:r w:rsidRPr="000A1B8A">
        <w:rPr>
          <w:rStyle w:val="Emphasis"/>
          <w:rFonts w:asciiTheme="majorHAnsi" w:hAnsiTheme="majorHAnsi" w:cstheme="majorHAnsi"/>
          <w:highlight w:val="green"/>
        </w:rPr>
        <w:t>reduces business confidence and increases the risk of economic stagflation</w:t>
      </w:r>
      <w:r w:rsidRPr="00EB61D9">
        <w:rPr>
          <w:rStyle w:val="Emphasis"/>
          <w:rFonts w:asciiTheme="majorHAnsi" w:hAnsiTheme="majorHAnsi" w:cstheme="majorHAnsi"/>
        </w:rPr>
        <w:t>.</w:t>
      </w:r>
      <w:r w:rsidRPr="00EB61D9">
        <w:rPr>
          <w:rFonts w:asciiTheme="majorHAnsi" w:hAnsiTheme="majorHAnsi" w:cstheme="majorHAnsi"/>
        </w:rPr>
        <w:t xml:space="preserve"> In addition, </w:t>
      </w:r>
      <w:r w:rsidRPr="00EB61D9">
        <w:rPr>
          <w:rFonts w:asciiTheme="majorHAnsi" w:hAnsiTheme="majorHAnsi" w:cstheme="majorHAnsi"/>
          <w:u w:val="single"/>
        </w:rPr>
        <w:t xml:space="preserve">such strikes </w:t>
      </w:r>
      <w:r w:rsidRPr="000A1B8A">
        <w:rPr>
          <w:rStyle w:val="Emphasis"/>
          <w:rFonts w:asciiTheme="majorHAnsi" w:hAnsiTheme="majorHAnsi" w:cstheme="majorHAnsi"/>
          <w:highlight w:val="green"/>
        </w:rPr>
        <w:t xml:space="preserve">have </w:t>
      </w:r>
      <w:r w:rsidRPr="00EB61D9">
        <w:rPr>
          <w:rStyle w:val="Emphasis"/>
          <w:rFonts w:asciiTheme="majorHAnsi" w:hAnsiTheme="majorHAnsi" w:cstheme="majorHAnsi"/>
        </w:rPr>
        <w:t xml:space="preserve">a major </w:t>
      </w:r>
      <w:r w:rsidRPr="000A1B8A">
        <w:rPr>
          <w:rStyle w:val="Emphasis"/>
          <w:rFonts w:asciiTheme="majorHAnsi" w:hAnsiTheme="majorHAnsi" w:cstheme="majorHAnsi"/>
          <w:highlight w:val="green"/>
        </w:rPr>
        <w:t xml:space="preserve">setback on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 xml:space="preserve">growth </w:t>
      </w:r>
      <w:r w:rsidRPr="00EB61D9">
        <w:rPr>
          <w:rStyle w:val="Emphasis"/>
          <w:rFonts w:asciiTheme="majorHAnsi" w:hAnsiTheme="majorHAnsi" w:cstheme="majorHAnsi"/>
        </w:rPr>
        <w:t xml:space="preserve">of the economy </w:t>
      </w:r>
      <w:r w:rsidRPr="000A1B8A">
        <w:rPr>
          <w:rStyle w:val="Emphasis"/>
          <w:rFonts w:asciiTheme="majorHAnsi" w:hAnsiTheme="majorHAnsi" w:cstheme="majorHAnsi"/>
          <w:highlight w:val="green"/>
        </w:rPr>
        <w:t>and investment</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opportunities</w:t>
      </w:r>
      <w:r w:rsidRPr="00EB61D9">
        <w:rPr>
          <w:rFonts w:asciiTheme="majorHAnsi" w:hAnsiTheme="majorHAnsi" w:cstheme="majorHAnsi"/>
        </w:rPr>
        <w:t xml:space="preserve">. It is common knowledge that consumer spending is directly linked to economic growth. </w:t>
      </w:r>
      <w:r w:rsidRPr="00EB61D9">
        <w:rPr>
          <w:rFonts w:asciiTheme="majorHAnsi" w:hAnsiTheme="majorHAnsi" w:cstheme="majorHAnsi"/>
          <w:u w:val="single"/>
        </w:rPr>
        <w:t>At the same time, if the economy is not showing signs of growth, employment opportunities are shed, and poverty becomes the end result</w:t>
      </w:r>
      <w:r w:rsidRPr="00EB61D9">
        <w:rPr>
          <w:rFonts w:asciiTheme="majorHAnsi" w:hAnsiTheme="majorHAnsi" w:cstheme="majorHAnsi"/>
        </w:rPr>
        <w:t xml:space="preserve">. The economy of South Africa is in need of rapid growth to enable it to deal with the high levels of unemployment and resultant poverty. </w:t>
      </w:r>
      <w:r w:rsidRPr="00EB61D9">
        <w:rPr>
          <w:rFonts w:asciiTheme="majorHAnsi" w:hAnsiTheme="majorHAnsi" w:cstheme="majorHAnsi"/>
          <w:u w:val="single"/>
        </w:rPr>
        <w:t xml:space="preserve">One of the measures that may boost the country’s economic growth is by </w:t>
      </w:r>
      <w:r w:rsidRPr="000A1B8A">
        <w:rPr>
          <w:rStyle w:val="Emphasis"/>
          <w:rFonts w:asciiTheme="majorHAnsi" w:hAnsiTheme="majorHAnsi" w:cstheme="majorHAnsi"/>
          <w:highlight w:val="green"/>
        </w:rPr>
        <w:t>attracting potential investors</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 xml:space="preserve">to invest in the country. However, this might be </w:t>
      </w:r>
      <w:r w:rsidRPr="000A1B8A">
        <w:rPr>
          <w:rStyle w:val="Emphasis"/>
          <w:rFonts w:asciiTheme="majorHAnsi" w:hAnsiTheme="majorHAnsi" w:cstheme="majorHAnsi"/>
          <w:highlight w:val="green"/>
        </w:rPr>
        <w:t>difficult</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 xml:space="preserve">as investors would want to invest in a country where there is a likelihood of getting returns for their investments. The wish of getting returns </w:t>
      </w:r>
      <w:r w:rsidRPr="00EB61D9">
        <w:rPr>
          <w:rStyle w:val="Emphasis"/>
          <w:rFonts w:asciiTheme="majorHAnsi" w:hAnsiTheme="majorHAnsi" w:cstheme="majorHAnsi"/>
        </w:rPr>
        <w:t xml:space="preserve">for </w:t>
      </w:r>
      <w:r w:rsidRPr="000A1B8A">
        <w:rPr>
          <w:rStyle w:val="Emphasis"/>
          <w:rFonts w:asciiTheme="majorHAnsi" w:hAnsiTheme="majorHAnsi" w:cstheme="majorHAnsi"/>
          <w:highlight w:val="green"/>
        </w:rPr>
        <w:t xml:space="preserve">investment may not materialise if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labour environment is not fertile</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for such investments as a result of, for example, unstable labour relations.</w:t>
      </w:r>
      <w:r w:rsidRPr="00EB61D9">
        <w:rPr>
          <w:rFonts w:asciiTheme="majorHAnsi" w:hAnsiTheme="majorHAnsi" w:cstheme="majorHAnsi"/>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w:t>
      </w:r>
      <w:r w:rsidRPr="00EB61D9">
        <w:rPr>
          <w:rFonts w:asciiTheme="majorHAnsi" w:hAnsiTheme="majorHAnsi" w:cstheme="majorHAnsi"/>
        </w:rPr>
        <w:lastRenderedPageBreak/>
        <w:t xml:space="preserve">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EB61D9">
        <w:rPr>
          <w:rFonts w:asciiTheme="majorHAnsi" w:hAnsiTheme="majorHAnsi" w:cstheme="majorHAnsi"/>
          <w:u w:val="single"/>
        </w:rPr>
        <w:t>Effects of violent and long strikes on the economy Generally, South Africa’s economy is on a downward scale</w:t>
      </w:r>
      <w:r w:rsidRPr="00EB61D9">
        <w:rPr>
          <w:rFonts w:asciiTheme="majorHAnsi" w:hAnsiTheme="majorHAnsi" w:cstheme="majorHAnsi"/>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EB61D9">
        <w:rPr>
          <w:rFonts w:asciiTheme="majorHAnsi" w:hAnsiTheme="majorHAnsi" w:cstheme="majorHAnsi"/>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EB61D9">
        <w:rPr>
          <w:rFonts w:asciiTheme="majorHAnsi" w:hAnsiTheme="majorHAnsi" w:cstheme="majorHAnsi"/>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EB61D9">
        <w:rPr>
          <w:rFonts w:asciiTheme="majorHAnsi" w:hAnsiTheme="majorHAnsi" w:cstheme="majorHAnsi"/>
          <w:u w:val="single"/>
        </w:rPr>
        <w:t xml:space="preserve">This resulted in a sharp increase in the price of the output by 5.8% with a </w:t>
      </w:r>
      <w:r w:rsidRPr="000A1B8A">
        <w:rPr>
          <w:rStyle w:val="Emphasis"/>
          <w:rFonts w:asciiTheme="majorHAnsi" w:hAnsiTheme="majorHAnsi" w:cstheme="majorHAnsi"/>
          <w:highlight w:val="green"/>
        </w:rPr>
        <w:t>GDP declined by 0.72 and 0.78%</w:t>
      </w:r>
      <w:r w:rsidRPr="00EB61D9">
        <w:rPr>
          <w:rStyle w:val="Emphasis"/>
          <w:rFonts w:asciiTheme="majorHAnsi" w:hAnsiTheme="majorHAnsi" w:cstheme="majorHAnsi"/>
        </w:rPr>
        <w:t>.</w:t>
      </w:r>
      <w:r w:rsidRPr="00EB61D9">
        <w:rPr>
          <w:rFonts w:asciiTheme="majorHAnsi" w:hAnsiTheme="majorHAnsi" w:cstheme="majorHAnsi"/>
          <w:u w:val="single"/>
        </w:rPr>
        <w:t>32</w:t>
      </w:r>
    </w:p>
    <w:p w14:paraId="5EABC292" w14:textId="77777777" w:rsidR="00492FC1" w:rsidRPr="00EB61D9" w:rsidRDefault="00492FC1" w:rsidP="00492FC1">
      <w:pPr>
        <w:pStyle w:val="Heading4"/>
        <w:rPr>
          <w:rFonts w:asciiTheme="majorHAnsi" w:hAnsiTheme="majorHAnsi" w:cstheme="majorHAnsi"/>
        </w:rPr>
      </w:pPr>
      <w:r w:rsidRPr="00EB61D9">
        <w:rPr>
          <w:rFonts w:asciiTheme="majorHAnsi" w:hAnsiTheme="majorHAnsi" w:cstheme="majorHAnsi"/>
        </w:rPr>
        <w:t xml:space="preserve">Err Negative – over-estimate the effect on Strikes on the economy since traditional economic measures </w:t>
      </w:r>
      <w:r w:rsidRPr="00EB61D9">
        <w:rPr>
          <w:rFonts w:asciiTheme="majorHAnsi" w:hAnsiTheme="majorHAnsi" w:cstheme="majorHAnsi"/>
          <w:u w:val="single"/>
        </w:rPr>
        <w:t>underestimate</w:t>
      </w:r>
      <w:r w:rsidRPr="00EB61D9">
        <w:rPr>
          <w:rFonts w:asciiTheme="majorHAnsi" w:hAnsiTheme="majorHAnsi" w:cstheme="majorHAnsi"/>
        </w:rPr>
        <w:t xml:space="preserve"> the damage.</w:t>
      </w:r>
    </w:p>
    <w:p w14:paraId="7E5437F2" w14:textId="77777777" w:rsidR="00492FC1" w:rsidRPr="00EB61D9" w:rsidRDefault="00492FC1" w:rsidP="00492FC1">
      <w:pPr>
        <w:rPr>
          <w:rFonts w:asciiTheme="majorHAnsi" w:hAnsiTheme="majorHAnsi" w:cstheme="majorHAnsi"/>
        </w:rPr>
      </w:pPr>
      <w:r w:rsidRPr="00EB61D9">
        <w:rPr>
          <w:rStyle w:val="Style13ptBold"/>
          <w:rFonts w:asciiTheme="majorHAnsi" w:hAnsiTheme="majorHAnsi" w:cstheme="majorHAnsi"/>
        </w:rPr>
        <w:t>Babb No Date</w:t>
      </w:r>
      <w:r w:rsidRPr="00EB61D9">
        <w:rPr>
          <w:rFonts w:asciiTheme="majorHAnsi" w:hAnsiTheme="majorHAnsi" w:cstheme="majorHAnsi"/>
        </w:rPr>
        <w:t xml:space="preserve"> Katrina Babb "Chapter 11: The Economic Impact of Unions" </w:t>
      </w:r>
      <w:hyperlink r:id="rId11" w:history="1">
        <w:r w:rsidRPr="00EB61D9">
          <w:rPr>
            <w:rStyle w:val="Hyperlink"/>
            <w:rFonts w:asciiTheme="majorHAnsi" w:hAnsiTheme="majorHAnsi" w:cstheme="majorHAnsi"/>
          </w:rPr>
          <w:t>http://isu.indstate.edu/conant/ecn351/ch11/chapter11.htm</w:t>
        </w:r>
      </w:hyperlink>
      <w:r w:rsidRPr="00EB61D9">
        <w:rPr>
          <w:rFonts w:asciiTheme="majorHAnsi" w:hAnsiTheme="majorHAnsi" w:cstheme="majorHAnsi"/>
        </w:rPr>
        <w:t xml:space="preserve"> (Professor of Economic at Indiana State)</w:t>
      </w:r>
    </w:p>
    <w:p w14:paraId="7FF3481B" w14:textId="77777777" w:rsidR="00492FC1" w:rsidRPr="00EB61D9" w:rsidRDefault="00492FC1" w:rsidP="00492FC1">
      <w:pPr>
        <w:rPr>
          <w:rFonts w:asciiTheme="majorHAnsi" w:hAnsiTheme="majorHAnsi" w:cstheme="majorHAnsi"/>
        </w:rPr>
      </w:pPr>
      <w:r w:rsidRPr="00EB61D9">
        <w:rPr>
          <w:rFonts w:asciiTheme="majorHAnsi" w:hAnsiTheme="majorHAnsi" w:cstheme="majorHAnsi"/>
        </w:rPr>
        <w:t xml:space="preserve">Strikes ­ </w:t>
      </w:r>
      <w:r w:rsidRPr="000A1B8A">
        <w:rPr>
          <w:rStyle w:val="Emphasis"/>
          <w:rFonts w:asciiTheme="majorHAnsi" w:hAnsiTheme="majorHAnsi" w:cstheme="majorHAnsi"/>
          <w:highlight w:val="green"/>
        </w:rPr>
        <w:t xml:space="preserve">Simple statistics </w:t>
      </w:r>
      <w:r w:rsidRPr="00EB61D9">
        <w:rPr>
          <w:rStyle w:val="Emphasis"/>
          <w:rFonts w:asciiTheme="majorHAnsi" w:hAnsiTheme="majorHAnsi" w:cstheme="majorHAnsi"/>
        </w:rPr>
        <w:t xml:space="preserve">on strike activity </w:t>
      </w:r>
      <w:r w:rsidRPr="000A1B8A">
        <w:rPr>
          <w:rStyle w:val="Emphasis"/>
          <w:rFonts w:asciiTheme="majorHAnsi" w:hAnsiTheme="majorHAnsi" w:cstheme="majorHAnsi"/>
          <w:highlight w:val="green"/>
        </w:rPr>
        <w:t xml:space="preserve">suggest </w:t>
      </w:r>
      <w:r w:rsidRPr="00EB61D9">
        <w:rPr>
          <w:rStyle w:val="Emphasis"/>
          <w:rFonts w:asciiTheme="majorHAnsi" w:hAnsiTheme="majorHAnsi" w:cstheme="majorHAnsi"/>
        </w:rPr>
        <w:t xml:space="preserve">that </w:t>
      </w:r>
      <w:r w:rsidRPr="000A1B8A">
        <w:rPr>
          <w:rStyle w:val="Emphasis"/>
          <w:rFonts w:asciiTheme="majorHAnsi" w:hAnsiTheme="majorHAnsi" w:cstheme="majorHAnsi"/>
          <w:highlight w:val="green"/>
        </w:rPr>
        <w:t>strikes</w:t>
      </w:r>
      <w:r w:rsidRPr="000A1B8A">
        <w:rPr>
          <w:rFonts w:asciiTheme="majorHAnsi" w:hAnsiTheme="majorHAnsi" w:cstheme="majorHAnsi"/>
          <w:highlight w:val="green"/>
        </w:rPr>
        <w:t xml:space="preserve"> </w:t>
      </w:r>
      <w:r w:rsidRPr="00EB61D9">
        <w:rPr>
          <w:rFonts w:asciiTheme="majorHAnsi" w:hAnsiTheme="majorHAnsi" w:cstheme="majorHAnsi"/>
        </w:rPr>
        <w:t xml:space="preserve">are relatively rare and the associated aggregate </w:t>
      </w:r>
      <w:r w:rsidRPr="000A1B8A">
        <w:rPr>
          <w:rStyle w:val="Emphasis"/>
          <w:rFonts w:asciiTheme="majorHAnsi" w:hAnsiTheme="majorHAnsi" w:cstheme="majorHAnsi"/>
          <w:highlight w:val="green"/>
        </w:rPr>
        <w:t>economic losses are relatively minimal</w:t>
      </w:r>
      <w:r w:rsidRPr="00EB61D9">
        <w:rPr>
          <w:rFonts w:asciiTheme="majorHAnsi" w:hAnsiTheme="majorHAnsi" w:cstheme="majorHAnsi"/>
        </w:rPr>
        <w:t xml:space="preserve">. Table 11-3 provides data on major work stoppages, defined as those involving 1000 or more workers and lasting at least one full day or one work shift. But </w:t>
      </w:r>
      <w:r w:rsidRPr="000A1B8A">
        <w:rPr>
          <w:rStyle w:val="Emphasis"/>
          <w:rFonts w:asciiTheme="majorHAnsi" w:hAnsiTheme="majorHAnsi" w:cstheme="majorHAnsi"/>
          <w:highlight w:val="green"/>
        </w:rPr>
        <w:t>these data can be misleading as a measure of the costliness of a strike.</w:t>
      </w:r>
      <w:r w:rsidRPr="000A1B8A">
        <w:rPr>
          <w:rFonts w:asciiTheme="majorHAnsi" w:hAnsiTheme="majorHAnsi" w:cstheme="majorHAnsi"/>
          <w:b/>
          <w:bCs/>
          <w:highlight w:val="green"/>
          <w:u w:val="single"/>
        </w:rPr>
        <w:t xml:space="preserve"> </w:t>
      </w:r>
      <w:r w:rsidRPr="00EB61D9">
        <w:rPr>
          <w:rFonts w:asciiTheme="majorHAnsi" w:hAnsiTheme="majorHAnsi" w:cstheme="majorHAnsi"/>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0A1B8A">
        <w:rPr>
          <w:rStyle w:val="Emphasis"/>
          <w:rFonts w:asciiTheme="majorHAnsi" w:hAnsiTheme="majorHAnsi" w:cstheme="majorHAnsi"/>
          <w:highlight w:val="green"/>
        </w:rPr>
        <w:t xml:space="preserve">amount lost can be understated </w:t>
      </w:r>
      <w:r w:rsidRPr="00EB61D9">
        <w:rPr>
          <w:rStyle w:val="Emphasis"/>
          <w:rFonts w:asciiTheme="majorHAnsi" w:hAnsiTheme="majorHAnsi" w:cstheme="majorHAnsi"/>
        </w:rPr>
        <w:t xml:space="preserve">by the data if </w:t>
      </w:r>
      <w:r w:rsidRPr="000A1B8A">
        <w:rPr>
          <w:rStyle w:val="Emphasis"/>
          <w:rFonts w:asciiTheme="majorHAnsi" w:hAnsiTheme="majorHAnsi" w:cstheme="majorHAnsi"/>
          <w:highlight w:val="green"/>
        </w:rPr>
        <w:t xml:space="preserve">production in associated industries </w:t>
      </w:r>
      <w:r w:rsidRPr="00EB61D9">
        <w:rPr>
          <w:rStyle w:val="Emphasis"/>
          <w:rFonts w:asciiTheme="majorHAnsi" w:hAnsiTheme="majorHAnsi" w:cstheme="majorHAnsi"/>
        </w:rPr>
        <w:t xml:space="preserve">( </w:t>
      </w:r>
      <w:r w:rsidRPr="000A1B8A">
        <w:rPr>
          <w:rStyle w:val="Emphasis"/>
          <w:rFonts w:asciiTheme="majorHAnsi" w:hAnsiTheme="majorHAnsi" w:cstheme="majorHAnsi"/>
          <w:highlight w:val="green"/>
        </w:rPr>
        <w:t>those that buy</w:t>
      </w:r>
      <w:r w:rsidRPr="00EB61D9">
        <w:rPr>
          <w:rFonts w:asciiTheme="majorHAnsi" w:hAnsiTheme="majorHAnsi" w:cstheme="majorHAnsi"/>
          <w:u w:val="single"/>
        </w:rPr>
        <w:t xml:space="preserve"> inputs from the struck industry </w:t>
      </w:r>
      <w:r w:rsidRPr="000A1B8A">
        <w:rPr>
          <w:rStyle w:val="Emphasis"/>
          <w:rFonts w:asciiTheme="majorHAnsi" w:hAnsiTheme="majorHAnsi" w:cstheme="majorHAnsi"/>
          <w:highlight w:val="green"/>
        </w:rPr>
        <w:t>or sell products to it) is disrupted</w:t>
      </w:r>
      <w:r w:rsidRPr="00EB61D9">
        <w:rPr>
          <w:rFonts w:asciiTheme="majorHAnsi" w:hAnsiTheme="majorHAnsi" w:cstheme="majorHAnsi"/>
          <w:u w:val="single"/>
        </w:rPr>
        <w:t xml:space="preserve">. As a broad generalization, </w:t>
      </w:r>
      <w:r w:rsidRPr="00EB61D9">
        <w:rPr>
          <w:rStyle w:val="Emphasis"/>
          <w:rFonts w:asciiTheme="majorHAnsi" w:hAnsiTheme="majorHAnsi" w:cstheme="majorHAnsi"/>
        </w:rPr>
        <w:lastRenderedPageBreak/>
        <w:t xml:space="preserve">the </w:t>
      </w:r>
      <w:r w:rsidRPr="000A1B8A">
        <w:rPr>
          <w:rStyle w:val="Emphasis"/>
          <w:rFonts w:asciiTheme="majorHAnsi" w:hAnsiTheme="majorHAnsi" w:cstheme="majorHAnsi"/>
          <w:highlight w:val="green"/>
        </w:rPr>
        <w:t xml:space="preserve">adverse effects </w:t>
      </w:r>
      <w:r w:rsidRPr="00EB61D9">
        <w:rPr>
          <w:rStyle w:val="Emphasis"/>
          <w:rFonts w:asciiTheme="majorHAnsi" w:hAnsiTheme="majorHAnsi" w:cstheme="majorHAnsi"/>
        </w:rPr>
        <w:t xml:space="preserve">of a strike on nonstriking firms and customers </w:t>
      </w:r>
      <w:r w:rsidRPr="000A1B8A">
        <w:rPr>
          <w:rStyle w:val="Emphasis"/>
          <w:rFonts w:asciiTheme="majorHAnsi" w:hAnsiTheme="majorHAnsi" w:cstheme="majorHAnsi"/>
          <w:highlight w:val="green"/>
        </w:rPr>
        <w:t xml:space="preserve">are likely to be greater when services are involved </w:t>
      </w:r>
      <w:r w:rsidRPr="00EB61D9">
        <w:rPr>
          <w:rStyle w:val="Emphasis"/>
          <w:rFonts w:asciiTheme="majorHAnsi" w:hAnsiTheme="majorHAnsi" w:cstheme="majorHAnsi"/>
        </w:rPr>
        <w:t>and</w:t>
      </w:r>
      <w:r w:rsidRPr="00EB61D9">
        <w:rPr>
          <w:rFonts w:asciiTheme="majorHAnsi" w:hAnsiTheme="majorHAnsi" w:cstheme="majorHAnsi"/>
          <w:u w:val="single"/>
        </w:rPr>
        <w:t xml:space="preserve"> less when products are involved. Remember, that strikes are the result of the failure of both parties to the negotiation, so it is inaccurate to attribute all of the costs associated with a strike to labor alone.</w:t>
      </w:r>
    </w:p>
    <w:p w14:paraId="33222421" w14:textId="77777777" w:rsidR="00492FC1" w:rsidRPr="00EB61D9" w:rsidRDefault="00492FC1" w:rsidP="00492FC1">
      <w:pPr>
        <w:pStyle w:val="Heading4"/>
        <w:rPr>
          <w:rFonts w:asciiTheme="majorHAnsi" w:hAnsiTheme="majorHAnsi" w:cstheme="majorHAnsi"/>
        </w:rPr>
      </w:pPr>
      <w:r w:rsidRPr="00EB61D9">
        <w:rPr>
          <w:rFonts w:asciiTheme="majorHAnsi" w:hAnsiTheme="majorHAnsi" w:cstheme="majorHAnsi"/>
        </w:rPr>
        <w:t xml:space="preserve">Economic Collapse goes </w:t>
      </w:r>
      <w:r w:rsidRPr="00EB61D9">
        <w:rPr>
          <w:rFonts w:asciiTheme="majorHAnsi" w:hAnsiTheme="majorHAnsi" w:cstheme="majorHAnsi"/>
          <w:u w:val="single"/>
        </w:rPr>
        <w:t>Nuclear</w:t>
      </w:r>
      <w:r w:rsidRPr="00EB61D9">
        <w:rPr>
          <w:rFonts w:asciiTheme="majorHAnsi" w:hAnsiTheme="majorHAnsi" w:cstheme="majorHAnsi"/>
        </w:rPr>
        <w:t>.</w:t>
      </w:r>
    </w:p>
    <w:p w14:paraId="3FD0C441" w14:textId="77777777" w:rsidR="00492FC1" w:rsidRPr="00EB61D9" w:rsidRDefault="00492FC1" w:rsidP="00492FC1">
      <w:pPr>
        <w:rPr>
          <w:rFonts w:asciiTheme="majorHAnsi" w:hAnsiTheme="majorHAnsi" w:cstheme="majorHAnsi"/>
        </w:rPr>
      </w:pPr>
      <w:r w:rsidRPr="00EB61D9">
        <w:rPr>
          <w:rStyle w:val="Style13ptBold"/>
          <w:rFonts w:asciiTheme="majorHAnsi" w:hAnsiTheme="majorHAnsi" w:cstheme="majorHAnsi"/>
        </w:rPr>
        <w:t>Tønnesson 15</w:t>
      </w:r>
      <w:r w:rsidRPr="00EB61D9">
        <w:rPr>
          <w:rFonts w:asciiTheme="majorHAnsi" w:hAnsiTheme="majorHAnsi" w:cstheme="majorHAnsi"/>
        </w:rPr>
        <w:t xml:space="preserve">, Stein. "Deterrence, interdependence and Sino–US peace." International Area Studies Review 18.3 (2015): 297-311. (the Department of Peace and Conflict, Uppsala University, Sweden, and Peace research Institute Oslo (PRIO), Norway) </w:t>
      </w:r>
    </w:p>
    <w:p w14:paraId="4705C947" w14:textId="77777777" w:rsidR="00492FC1" w:rsidRPr="00EB61D9" w:rsidRDefault="00492FC1" w:rsidP="00492FC1">
      <w:pPr>
        <w:rPr>
          <w:rFonts w:asciiTheme="majorHAnsi" w:hAnsiTheme="majorHAnsi" w:cstheme="majorHAnsi"/>
        </w:rPr>
      </w:pPr>
      <w:r w:rsidRPr="00EB61D9">
        <w:rPr>
          <w:rFonts w:asciiTheme="majorHAnsi" w:hAnsiTheme="majorHAnsi" w:cstheme="majorHAnsi"/>
        </w:rPr>
        <w:t xml:space="preserve">Several </w:t>
      </w:r>
      <w:r w:rsidRPr="00EB61D9">
        <w:rPr>
          <w:rStyle w:val="StyleUnderline"/>
          <w:rFonts w:asciiTheme="majorHAnsi" w:hAnsiTheme="majorHAnsi" w:cstheme="majorHAnsi"/>
          <w:sz w:val="24"/>
        </w:rPr>
        <w:t>recent works on China and Sino–US relations have made substantial contributions to</w:t>
      </w:r>
      <w:r w:rsidRPr="00EB61D9">
        <w:rPr>
          <w:rFonts w:asciiTheme="majorHAnsi" w:hAnsiTheme="majorHAnsi" w:cstheme="majorHAnsi"/>
        </w:rPr>
        <w:t xml:space="preserve"> the </w:t>
      </w:r>
      <w:r w:rsidRPr="00EB61D9">
        <w:rPr>
          <w:rStyle w:val="StyleUnderline"/>
          <w:rFonts w:asciiTheme="majorHAnsi" w:hAnsiTheme="majorHAnsi" w:cstheme="majorHAnsi"/>
          <w:sz w:val="24"/>
        </w:rPr>
        <w:t>current understanding of how and under what circumstances a combination of nuclear deterrence and economic interdependence may reduce the risk of war between major powers</w:t>
      </w:r>
      <w:r w:rsidRPr="00EB61D9">
        <w:rPr>
          <w:rFonts w:asciiTheme="majorHAnsi" w:hAnsiTheme="majorHAnsi" w:cstheme="majorHAnsi"/>
        </w:rPr>
        <w:t xml:space="preserve">. At least four conclusions can be drawn from the review above: first, </w:t>
      </w:r>
      <w:r w:rsidRPr="00EB61D9">
        <w:rPr>
          <w:rStyle w:val="StyleUnderline"/>
          <w:rFonts w:asciiTheme="majorHAnsi" w:hAnsiTheme="majorHAnsi" w:cstheme="majorHAnsi"/>
          <w:sz w:val="24"/>
        </w:rPr>
        <w:t>those who say that interdependence may both inhibit and drive conflict are righ</w:t>
      </w:r>
      <w:r w:rsidRPr="00EB61D9">
        <w:rPr>
          <w:rFonts w:asciiTheme="majorHAnsi" w:hAnsiTheme="majorHAnsi" w:cstheme="majorHAnsi"/>
        </w:rPr>
        <w:t xml:space="preserve">t. </w:t>
      </w:r>
      <w:r w:rsidRPr="00EB61D9">
        <w:rPr>
          <w:rStyle w:val="StyleUnderline"/>
          <w:rFonts w:asciiTheme="majorHAnsi" w:hAnsiTheme="majorHAnsi" w:cstheme="majorHAnsi"/>
          <w:sz w:val="24"/>
        </w:rPr>
        <w:t xml:space="preserve">Interdependence raises the cost of conflict for all sides but </w:t>
      </w:r>
      <w:r w:rsidRPr="00EB61D9">
        <w:rPr>
          <w:rFonts w:asciiTheme="majorHAnsi" w:hAnsiTheme="majorHAnsi" w:cstheme="majorHAnsi"/>
        </w:rPr>
        <w:t>asymmetrical or unbalanced dependencies and negative trade expectations may generate tensions leading to trade wars among inter-dependent states that in turn increase the risk of military conflict</w:t>
      </w:r>
      <w:r w:rsidRPr="00EB61D9">
        <w:rPr>
          <w:rStyle w:val="StyleUnderline"/>
          <w:rFonts w:asciiTheme="majorHAnsi" w:hAnsiTheme="majorHAnsi" w:cstheme="majorHAnsi"/>
          <w:sz w:val="24"/>
        </w:rPr>
        <w:t xml:space="preserve"> </w:t>
      </w:r>
      <w:r w:rsidRPr="00EB61D9">
        <w:rPr>
          <w:rFonts w:asciiTheme="majorHAnsi" w:hAnsiTheme="majorHAnsi" w:cstheme="majorHAnsi"/>
        </w:rPr>
        <w:t xml:space="preserve">(Copeland, 2015: 1, 14, 437; Roach, 2014). The risk may increase if one of the interdependent countries is governed by an inward-looking socio-economic coalition (Solingen, 2015); second, the </w:t>
      </w:r>
      <w:r w:rsidRPr="00EB61D9">
        <w:rPr>
          <w:rStyle w:val="StyleUnderline"/>
          <w:rFonts w:asciiTheme="majorHAnsi" w:hAnsiTheme="majorHAnsi" w:cstheme="majorHAnsi"/>
          <w:sz w:val="24"/>
        </w:rPr>
        <w:t>risk of war between China and the US should not just be analysed bilaterally but include their allies and partners</w:t>
      </w:r>
      <w:r w:rsidRPr="00EB61D9">
        <w:rPr>
          <w:rFonts w:asciiTheme="majorHAnsi" w:hAnsiTheme="majorHAnsi" w:cstheme="majorHAnsi"/>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A1B8A">
        <w:rPr>
          <w:rStyle w:val="Emphasis"/>
          <w:rFonts w:asciiTheme="majorHAnsi" w:hAnsiTheme="majorHAnsi" w:cstheme="majorHAnsi"/>
          <w:sz w:val="24"/>
          <w:highlight w:val="green"/>
        </w:rPr>
        <w:t>decisions</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for</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war</w:t>
      </w:r>
      <w:r w:rsidRPr="00EB61D9">
        <w:rPr>
          <w:rStyle w:val="Emphasis"/>
          <w:rFonts w:asciiTheme="majorHAnsi" w:hAnsiTheme="majorHAnsi" w:cstheme="majorHAnsi"/>
          <w:sz w:val="24"/>
        </w:rPr>
        <w:t xml:space="preserve"> and peace are </w:t>
      </w:r>
      <w:r w:rsidRPr="000A1B8A">
        <w:rPr>
          <w:rStyle w:val="Emphasis"/>
          <w:rFonts w:asciiTheme="majorHAnsi" w:hAnsiTheme="majorHAnsi" w:cstheme="majorHAnsi"/>
          <w:sz w:val="24"/>
          <w:highlight w:val="green"/>
        </w:rPr>
        <w:t>taken</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by</w:t>
      </w:r>
      <w:r w:rsidRPr="00EB61D9">
        <w:rPr>
          <w:rStyle w:val="Emphasis"/>
          <w:rFonts w:asciiTheme="majorHAnsi" w:hAnsiTheme="majorHAnsi" w:cstheme="majorHAnsi"/>
          <w:sz w:val="24"/>
        </w:rPr>
        <w:t xml:space="preserve"> very </w:t>
      </w:r>
      <w:r w:rsidRPr="000A1B8A">
        <w:rPr>
          <w:rStyle w:val="Emphasis"/>
          <w:rFonts w:asciiTheme="majorHAnsi" w:hAnsiTheme="majorHAnsi" w:cstheme="majorHAnsi"/>
          <w:sz w:val="24"/>
          <w:highlight w:val="green"/>
        </w:rPr>
        <w:t>few people, who act on</w:t>
      </w:r>
      <w:r w:rsidRPr="00EB61D9">
        <w:rPr>
          <w:rStyle w:val="Emphasis"/>
          <w:rFonts w:asciiTheme="majorHAnsi" w:hAnsiTheme="majorHAnsi" w:cstheme="majorHAnsi"/>
          <w:sz w:val="24"/>
        </w:rPr>
        <w:t xml:space="preserve"> the basis of their </w:t>
      </w:r>
      <w:r w:rsidRPr="000A1B8A">
        <w:rPr>
          <w:rStyle w:val="Emphasis"/>
          <w:rFonts w:asciiTheme="majorHAnsi" w:hAnsiTheme="majorHAnsi" w:cstheme="majorHAnsi"/>
          <w:sz w:val="24"/>
          <w:highlight w:val="green"/>
        </w:rPr>
        <w:t>future</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expectations</w:t>
      </w:r>
      <w:r w:rsidRPr="00EB61D9">
        <w:rPr>
          <w:rFonts w:asciiTheme="majorHAnsi" w:hAnsiTheme="majorHAnsi" w:cstheme="majorHAnsi"/>
        </w:rPr>
        <w:t xml:space="preserve">. International relations theory must be supplemented by foreign policy analysis in order to assess the value attributed by national decision-makers to economic development and their assessments of risks and opportunities. </w:t>
      </w:r>
      <w:r w:rsidRPr="000A1B8A">
        <w:rPr>
          <w:rStyle w:val="StyleUnderline"/>
          <w:rFonts w:asciiTheme="majorHAnsi" w:hAnsiTheme="majorHAnsi" w:cstheme="majorHAnsi"/>
          <w:sz w:val="24"/>
          <w:highlight w:val="green"/>
        </w:rPr>
        <w:t>If</w:t>
      </w:r>
      <w:r w:rsidRPr="00EB61D9">
        <w:rPr>
          <w:rStyle w:val="StyleUnderline"/>
          <w:rFonts w:asciiTheme="majorHAnsi" w:hAnsiTheme="majorHAnsi" w:cstheme="majorHAnsi"/>
          <w:sz w:val="24"/>
        </w:rPr>
        <w:t xml:space="preserve"> </w:t>
      </w:r>
      <w:r w:rsidRPr="000A1B8A">
        <w:rPr>
          <w:rStyle w:val="StyleUnderline"/>
          <w:rFonts w:asciiTheme="majorHAnsi" w:hAnsiTheme="majorHAnsi" w:cstheme="majorHAnsi"/>
          <w:sz w:val="24"/>
          <w:highlight w:val="green"/>
        </w:rPr>
        <w:t>leaders</w:t>
      </w:r>
      <w:r w:rsidRPr="00EB61D9">
        <w:rPr>
          <w:rStyle w:val="StyleUnderline"/>
          <w:rFonts w:asciiTheme="majorHAnsi" w:hAnsiTheme="majorHAnsi" w:cstheme="majorHAnsi"/>
          <w:sz w:val="24"/>
        </w:rPr>
        <w:t xml:space="preserve"> on either side of the Atlantic begin to </w:t>
      </w:r>
      <w:r w:rsidRPr="000A1B8A">
        <w:rPr>
          <w:rStyle w:val="StyleUnderline"/>
          <w:rFonts w:asciiTheme="majorHAnsi" w:hAnsiTheme="majorHAnsi" w:cstheme="majorHAnsi"/>
          <w:sz w:val="24"/>
          <w:highlight w:val="green"/>
        </w:rPr>
        <w:t>seriously</w:t>
      </w:r>
      <w:r w:rsidRPr="00EB61D9">
        <w:rPr>
          <w:rStyle w:val="StyleUnderline"/>
          <w:rFonts w:asciiTheme="majorHAnsi" w:hAnsiTheme="majorHAnsi" w:cstheme="majorHAnsi"/>
          <w:sz w:val="24"/>
        </w:rPr>
        <w:t xml:space="preserve"> fear or </w:t>
      </w:r>
      <w:r w:rsidRPr="000A1B8A">
        <w:rPr>
          <w:rStyle w:val="StyleUnderline"/>
          <w:rFonts w:asciiTheme="majorHAnsi" w:hAnsiTheme="majorHAnsi" w:cstheme="majorHAnsi"/>
          <w:sz w:val="24"/>
          <w:highlight w:val="green"/>
        </w:rPr>
        <w:t>anticipate</w:t>
      </w:r>
      <w:r w:rsidRPr="00EB61D9">
        <w:rPr>
          <w:rStyle w:val="StyleUnderline"/>
          <w:rFonts w:asciiTheme="majorHAnsi" w:hAnsiTheme="majorHAnsi" w:cstheme="majorHAnsi"/>
          <w:sz w:val="24"/>
        </w:rPr>
        <w:t xml:space="preserve"> their own nation’s </w:t>
      </w:r>
      <w:r w:rsidRPr="000A1B8A">
        <w:rPr>
          <w:rStyle w:val="StyleUnderline"/>
          <w:rFonts w:asciiTheme="majorHAnsi" w:hAnsiTheme="majorHAnsi" w:cstheme="majorHAnsi"/>
          <w:sz w:val="24"/>
          <w:highlight w:val="green"/>
        </w:rPr>
        <w:t>decline</w:t>
      </w:r>
      <w:r w:rsidRPr="00EB61D9">
        <w:rPr>
          <w:rStyle w:val="StyleUnderline"/>
          <w:rFonts w:asciiTheme="majorHAnsi" w:hAnsiTheme="majorHAnsi" w:cstheme="majorHAnsi"/>
          <w:sz w:val="24"/>
        </w:rPr>
        <w:t xml:space="preserve"> </w:t>
      </w:r>
      <w:r w:rsidRPr="000A1B8A">
        <w:rPr>
          <w:rStyle w:val="StyleUnderline"/>
          <w:rFonts w:asciiTheme="majorHAnsi" w:hAnsiTheme="majorHAnsi" w:cstheme="majorHAnsi"/>
          <w:sz w:val="24"/>
          <w:highlight w:val="green"/>
        </w:rPr>
        <w:t>then</w:t>
      </w:r>
      <w:r w:rsidRPr="00EB61D9">
        <w:rPr>
          <w:rStyle w:val="StyleUnderline"/>
          <w:rFonts w:asciiTheme="majorHAnsi" w:hAnsiTheme="majorHAnsi" w:cstheme="majorHAnsi"/>
          <w:sz w:val="24"/>
        </w:rPr>
        <w:t xml:space="preserve"> </w:t>
      </w:r>
      <w:r w:rsidRPr="000A1B8A">
        <w:rPr>
          <w:rStyle w:val="StyleUnderline"/>
          <w:rFonts w:asciiTheme="majorHAnsi" w:hAnsiTheme="majorHAnsi" w:cstheme="majorHAnsi"/>
          <w:sz w:val="24"/>
          <w:highlight w:val="green"/>
        </w:rPr>
        <w:t xml:space="preserve">they may </w:t>
      </w:r>
      <w:r w:rsidRPr="00EB61D9">
        <w:rPr>
          <w:rStyle w:val="StyleUnderline"/>
          <w:rFonts w:asciiTheme="majorHAnsi" w:hAnsiTheme="majorHAnsi" w:cstheme="majorHAnsi"/>
          <w:sz w:val="24"/>
        </w:rPr>
        <w:t xml:space="preserve">blame </w:t>
      </w:r>
      <w:r w:rsidRPr="00EB61D9">
        <w:rPr>
          <w:rFonts w:asciiTheme="majorHAnsi" w:hAnsiTheme="majorHAnsi" w:cstheme="majorHAnsi"/>
        </w:rPr>
        <w:t>this on external dependence, appeal to anti-foreign sentiments,</w:t>
      </w:r>
      <w:r w:rsidRPr="00EB61D9">
        <w:rPr>
          <w:rStyle w:val="StyleUnderline"/>
          <w:rFonts w:asciiTheme="majorHAnsi" w:hAnsiTheme="majorHAnsi" w:cstheme="majorHAnsi"/>
          <w:sz w:val="24"/>
        </w:rPr>
        <w:t xml:space="preserve"> </w:t>
      </w:r>
      <w:r w:rsidRPr="000A1B8A">
        <w:rPr>
          <w:rStyle w:val="StyleUnderline"/>
          <w:rFonts w:asciiTheme="majorHAnsi" w:hAnsiTheme="majorHAnsi" w:cstheme="majorHAnsi"/>
          <w:sz w:val="24"/>
          <w:highlight w:val="green"/>
        </w:rPr>
        <w:t>contemplate</w:t>
      </w:r>
      <w:r w:rsidRPr="00EB61D9">
        <w:rPr>
          <w:rStyle w:val="StyleUnderline"/>
          <w:rFonts w:asciiTheme="majorHAnsi" w:hAnsiTheme="majorHAnsi" w:cstheme="majorHAnsi"/>
          <w:sz w:val="24"/>
        </w:rPr>
        <w:t xml:space="preserve"> the </w:t>
      </w:r>
      <w:r w:rsidRPr="000A1B8A">
        <w:rPr>
          <w:rStyle w:val="StyleUnderline"/>
          <w:rFonts w:asciiTheme="majorHAnsi" w:hAnsiTheme="majorHAnsi" w:cstheme="majorHAnsi"/>
          <w:sz w:val="24"/>
          <w:highlight w:val="green"/>
        </w:rPr>
        <w:t>use of force to gain</w:t>
      </w:r>
      <w:r w:rsidRPr="00EB61D9">
        <w:rPr>
          <w:rStyle w:val="StyleUnderline"/>
          <w:rFonts w:asciiTheme="majorHAnsi" w:hAnsiTheme="majorHAnsi" w:cstheme="majorHAnsi"/>
          <w:sz w:val="24"/>
        </w:rPr>
        <w:t xml:space="preserve"> respect or </w:t>
      </w:r>
      <w:r w:rsidRPr="000A1B8A">
        <w:rPr>
          <w:rStyle w:val="StyleUnderline"/>
          <w:rFonts w:asciiTheme="majorHAnsi" w:hAnsiTheme="majorHAnsi" w:cstheme="majorHAnsi"/>
          <w:sz w:val="24"/>
          <w:highlight w:val="green"/>
        </w:rPr>
        <w:t>credibility</w:t>
      </w:r>
      <w:r w:rsidRPr="00EB61D9">
        <w:rPr>
          <w:rStyle w:val="StyleUnderline"/>
          <w:rFonts w:asciiTheme="majorHAnsi" w:hAnsiTheme="majorHAnsi" w:cstheme="majorHAnsi"/>
          <w:sz w:val="24"/>
        </w:rPr>
        <w:t xml:space="preserve">, adopt protectionist policies, </w:t>
      </w:r>
      <w:r w:rsidRPr="000A1B8A">
        <w:rPr>
          <w:rStyle w:val="StyleUnderline"/>
          <w:rFonts w:asciiTheme="majorHAnsi" w:hAnsiTheme="majorHAnsi" w:cstheme="majorHAnsi"/>
          <w:sz w:val="24"/>
          <w:highlight w:val="green"/>
        </w:rPr>
        <w:t>and</w:t>
      </w:r>
      <w:r w:rsidRPr="00EB61D9">
        <w:rPr>
          <w:rStyle w:val="StyleUnderline"/>
          <w:rFonts w:asciiTheme="majorHAnsi" w:hAnsiTheme="majorHAnsi" w:cstheme="majorHAnsi"/>
          <w:sz w:val="24"/>
        </w:rPr>
        <w:t xml:space="preserve"> ultimately </w:t>
      </w:r>
      <w:r w:rsidRPr="000A1B8A">
        <w:rPr>
          <w:rStyle w:val="StyleUnderline"/>
          <w:rFonts w:asciiTheme="majorHAnsi" w:hAnsiTheme="majorHAnsi" w:cstheme="majorHAnsi"/>
          <w:sz w:val="24"/>
          <w:highlight w:val="green"/>
        </w:rPr>
        <w:t>refuse to be deterred by</w:t>
      </w:r>
      <w:r w:rsidRPr="00EB61D9">
        <w:rPr>
          <w:rStyle w:val="StyleUnderline"/>
          <w:rFonts w:asciiTheme="majorHAnsi" w:hAnsiTheme="majorHAnsi" w:cstheme="majorHAnsi"/>
          <w:sz w:val="24"/>
        </w:rPr>
        <w:t xml:space="preserve"> either </w:t>
      </w:r>
      <w:r w:rsidRPr="000A1B8A">
        <w:rPr>
          <w:rStyle w:val="StyleUnderline"/>
          <w:rFonts w:asciiTheme="majorHAnsi" w:hAnsiTheme="majorHAnsi" w:cstheme="majorHAnsi"/>
          <w:sz w:val="24"/>
          <w:highlight w:val="green"/>
        </w:rPr>
        <w:t>nuclear</w:t>
      </w:r>
      <w:r w:rsidRPr="00EB61D9">
        <w:rPr>
          <w:rStyle w:val="StyleUnderline"/>
          <w:rFonts w:asciiTheme="majorHAnsi" w:hAnsiTheme="majorHAnsi" w:cstheme="majorHAnsi"/>
          <w:sz w:val="24"/>
        </w:rPr>
        <w:t xml:space="preserve"> </w:t>
      </w:r>
      <w:r w:rsidRPr="000A1B8A">
        <w:rPr>
          <w:rStyle w:val="StyleUnderline"/>
          <w:rFonts w:asciiTheme="majorHAnsi" w:hAnsiTheme="majorHAnsi" w:cstheme="majorHAnsi"/>
          <w:sz w:val="24"/>
          <w:highlight w:val="green"/>
        </w:rPr>
        <w:t>arms</w:t>
      </w:r>
      <w:r w:rsidRPr="00EB61D9">
        <w:rPr>
          <w:rStyle w:val="StyleUnderline"/>
          <w:rFonts w:asciiTheme="majorHAnsi" w:hAnsiTheme="majorHAnsi" w:cstheme="majorHAnsi"/>
          <w:sz w:val="24"/>
        </w:rPr>
        <w:t xml:space="preserve"> or prospects of socioeconomic calamities. </w:t>
      </w:r>
      <w:r w:rsidRPr="00EB61D9">
        <w:rPr>
          <w:rStyle w:val="Emphasis"/>
          <w:rFonts w:asciiTheme="majorHAnsi" w:hAnsiTheme="majorHAnsi" w:cstheme="majorHAnsi"/>
          <w:sz w:val="24"/>
        </w:rPr>
        <w:t xml:space="preserve">Such a </w:t>
      </w:r>
      <w:r w:rsidRPr="000A1B8A">
        <w:rPr>
          <w:rStyle w:val="Emphasis"/>
          <w:rFonts w:asciiTheme="majorHAnsi" w:hAnsiTheme="majorHAnsi" w:cstheme="majorHAnsi"/>
          <w:sz w:val="24"/>
          <w:highlight w:val="green"/>
        </w:rPr>
        <w:t>dangerous</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shift</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could</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happen</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abruptly</w:t>
      </w:r>
      <w:r w:rsidRPr="00EB61D9">
        <w:rPr>
          <w:rFonts w:asciiTheme="majorHAnsi" w:hAnsiTheme="majorHAnsi" w:cstheme="majorHAnsi"/>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EB61D9">
        <w:rPr>
          <w:rStyle w:val="StyleUnderline"/>
          <w:rFonts w:asciiTheme="majorHAnsi" w:hAnsiTheme="majorHAnsi" w:cstheme="majorHAnsi"/>
          <w:sz w:val="24"/>
        </w:rPr>
        <w:t xml:space="preserve">The </w:t>
      </w:r>
      <w:r w:rsidRPr="000A1B8A">
        <w:rPr>
          <w:rStyle w:val="Emphasis"/>
          <w:rFonts w:asciiTheme="majorHAnsi" w:hAnsiTheme="majorHAnsi" w:cstheme="majorHAnsi"/>
          <w:sz w:val="24"/>
          <w:highlight w:val="green"/>
        </w:rPr>
        <w:t>greatest</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 xml:space="preserve">risk is </w:t>
      </w:r>
      <w:r w:rsidRPr="00EB61D9">
        <w:rPr>
          <w:rStyle w:val="Emphasis"/>
          <w:rFonts w:asciiTheme="majorHAnsi" w:hAnsiTheme="majorHAnsi" w:cstheme="majorHAnsi"/>
          <w:sz w:val="24"/>
        </w:rPr>
        <w:t xml:space="preserve">not that a territorial dispute leads to war under present circumstances but that </w:t>
      </w:r>
      <w:r w:rsidRPr="000A1B8A">
        <w:rPr>
          <w:rStyle w:val="Emphasis"/>
          <w:rFonts w:asciiTheme="majorHAnsi" w:hAnsiTheme="majorHAnsi" w:cstheme="majorHAnsi"/>
          <w:sz w:val="24"/>
          <w:highlight w:val="green"/>
        </w:rPr>
        <w:t>changes</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in</w:t>
      </w:r>
      <w:r w:rsidRPr="00EB61D9">
        <w:rPr>
          <w:rStyle w:val="Emphasis"/>
          <w:rFonts w:asciiTheme="majorHAnsi" w:hAnsiTheme="majorHAnsi" w:cstheme="majorHAnsi"/>
          <w:sz w:val="24"/>
        </w:rPr>
        <w:t xml:space="preserve"> the world </w:t>
      </w:r>
      <w:r w:rsidRPr="000A1B8A">
        <w:rPr>
          <w:rStyle w:val="Emphasis"/>
          <w:rFonts w:asciiTheme="majorHAnsi" w:hAnsiTheme="majorHAnsi" w:cstheme="majorHAnsi"/>
          <w:sz w:val="24"/>
          <w:highlight w:val="green"/>
        </w:rPr>
        <w:t>econ</w:t>
      </w:r>
      <w:r w:rsidRPr="00EB61D9">
        <w:rPr>
          <w:rStyle w:val="Emphasis"/>
          <w:rFonts w:asciiTheme="majorHAnsi" w:hAnsiTheme="majorHAnsi" w:cstheme="majorHAnsi"/>
          <w:sz w:val="24"/>
        </w:rPr>
        <w:t xml:space="preserve">omy </w:t>
      </w:r>
      <w:r w:rsidRPr="00EB61D9">
        <w:rPr>
          <w:rStyle w:val="StyleUnderline"/>
          <w:rFonts w:asciiTheme="majorHAnsi" w:hAnsiTheme="majorHAnsi" w:cstheme="majorHAnsi"/>
          <w:sz w:val="24"/>
        </w:rPr>
        <w:t>alter those circumstances in ways that render inter-state peace more precarious</w:t>
      </w:r>
      <w:r w:rsidRPr="00EB61D9">
        <w:rPr>
          <w:rFonts w:asciiTheme="majorHAnsi" w:hAnsiTheme="majorHAnsi" w:cstheme="majorHAnsi"/>
        </w:rPr>
        <w:t xml:space="preserve">. If China and the US fail to rebalance their financial and trading relations (Roach, 2014) then </w:t>
      </w:r>
      <w:r w:rsidRPr="00EB61D9">
        <w:rPr>
          <w:rStyle w:val="StyleUnderline"/>
          <w:rFonts w:asciiTheme="majorHAnsi" w:hAnsiTheme="majorHAnsi" w:cstheme="majorHAnsi"/>
          <w:sz w:val="24"/>
        </w:rPr>
        <w:t>a trade war could</w:t>
      </w:r>
      <w:r w:rsidRPr="00EB61D9">
        <w:rPr>
          <w:rFonts w:asciiTheme="majorHAnsi" w:hAnsiTheme="majorHAnsi" w:cstheme="majorHAnsi"/>
        </w:rPr>
        <w:t xml:space="preserve"> result, </w:t>
      </w:r>
      <w:r w:rsidRPr="00EB61D9">
        <w:rPr>
          <w:rStyle w:val="StyleUnderline"/>
          <w:rFonts w:asciiTheme="majorHAnsi" w:hAnsiTheme="majorHAnsi" w:cstheme="majorHAnsi"/>
          <w:sz w:val="24"/>
        </w:rPr>
        <w:t>interrupt</w:t>
      </w:r>
      <w:r w:rsidRPr="00EB61D9">
        <w:rPr>
          <w:rFonts w:asciiTheme="majorHAnsi" w:hAnsiTheme="majorHAnsi" w:cstheme="majorHAnsi"/>
        </w:rPr>
        <w:t xml:space="preserve">ing </w:t>
      </w:r>
      <w:r w:rsidRPr="00EB61D9">
        <w:rPr>
          <w:rStyle w:val="StyleUnderline"/>
          <w:rFonts w:asciiTheme="majorHAnsi" w:hAnsiTheme="majorHAnsi" w:cstheme="majorHAnsi"/>
          <w:sz w:val="24"/>
        </w:rPr>
        <w:t>transnational production networks, provoking social distress, and exacerbating nationalist emotions.</w:t>
      </w:r>
      <w:r w:rsidRPr="00EB61D9">
        <w:rPr>
          <w:rFonts w:asciiTheme="majorHAnsi" w:hAnsiTheme="majorHAnsi" w:cstheme="majorHAnsi"/>
        </w:rPr>
        <w:t xml:space="preserve"> </w:t>
      </w:r>
      <w:r w:rsidRPr="00EB61D9">
        <w:rPr>
          <w:rStyle w:val="StyleUnderline"/>
          <w:rFonts w:asciiTheme="majorHAnsi" w:hAnsiTheme="majorHAnsi" w:cstheme="majorHAnsi"/>
          <w:sz w:val="24"/>
        </w:rPr>
        <w:t xml:space="preserve">This could have </w:t>
      </w:r>
      <w:r w:rsidRPr="000A1B8A">
        <w:rPr>
          <w:rStyle w:val="StyleUnderline"/>
          <w:rFonts w:asciiTheme="majorHAnsi" w:hAnsiTheme="majorHAnsi" w:cstheme="majorHAnsi"/>
          <w:sz w:val="24"/>
          <w:highlight w:val="green"/>
        </w:rPr>
        <w:t>unforeseen consequences in the field of security, with nuclear deterrence remaining</w:t>
      </w:r>
      <w:r w:rsidRPr="00EB61D9">
        <w:rPr>
          <w:rFonts w:asciiTheme="majorHAnsi" w:hAnsiTheme="majorHAnsi" w:cstheme="majorHAnsi"/>
        </w:rPr>
        <w:t xml:space="preserve"> the only factor to protect the world from Armageddon, and </w:t>
      </w:r>
      <w:r w:rsidRPr="00EB61D9">
        <w:rPr>
          <w:rStyle w:val="StyleUnderline"/>
          <w:rFonts w:asciiTheme="majorHAnsi" w:hAnsiTheme="majorHAnsi" w:cstheme="majorHAnsi"/>
          <w:sz w:val="24"/>
        </w:rPr>
        <w:t>unreliably</w:t>
      </w:r>
      <w:r w:rsidRPr="00EB61D9">
        <w:rPr>
          <w:rFonts w:asciiTheme="majorHAnsi" w:hAnsiTheme="majorHAnsi" w:cstheme="majorHAnsi"/>
        </w:rPr>
        <w:t xml:space="preserve"> so. Deterrence could lose its credibility: one of the two </w:t>
      </w:r>
      <w:r w:rsidRPr="000A1B8A">
        <w:rPr>
          <w:rStyle w:val="StyleUnderline"/>
          <w:rFonts w:asciiTheme="majorHAnsi" w:hAnsiTheme="majorHAnsi" w:cstheme="majorHAnsi"/>
          <w:sz w:val="24"/>
          <w:highlight w:val="green"/>
        </w:rPr>
        <w:t>great powers might gamble</w:t>
      </w:r>
      <w:r w:rsidRPr="00EB61D9">
        <w:rPr>
          <w:rStyle w:val="StyleUnderline"/>
          <w:rFonts w:asciiTheme="majorHAnsi" w:hAnsiTheme="majorHAnsi" w:cstheme="majorHAnsi"/>
          <w:sz w:val="24"/>
        </w:rPr>
        <w:t xml:space="preserve"> that the other</w:t>
      </w:r>
      <w:r w:rsidRPr="00EB61D9">
        <w:rPr>
          <w:rFonts w:asciiTheme="majorHAnsi" w:hAnsiTheme="majorHAnsi" w:cstheme="majorHAnsi"/>
        </w:rPr>
        <w:t xml:space="preserve"> </w:t>
      </w:r>
      <w:r w:rsidRPr="00EB61D9">
        <w:rPr>
          <w:rStyle w:val="StyleUnderline"/>
          <w:rFonts w:asciiTheme="majorHAnsi" w:hAnsiTheme="majorHAnsi" w:cstheme="majorHAnsi"/>
          <w:sz w:val="24"/>
        </w:rPr>
        <w:t>yield in a cyber-war or conventional limited war,</w:t>
      </w:r>
      <w:r w:rsidRPr="00EB61D9">
        <w:rPr>
          <w:rFonts w:asciiTheme="majorHAnsi" w:hAnsiTheme="majorHAnsi" w:cstheme="majorHAnsi"/>
        </w:rPr>
        <w:t xml:space="preserve"> </w:t>
      </w:r>
      <w:r w:rsidRPr="00EB61D9">
        <w:rPr>
          <w:rStyle w:val="StyleUnderline"/>
          <w:rFonts w:asciiTheme="majorHAnsi" w:hAnsiTheme="majorHAnsi" w:cstheme="majorHAnsi"/>
          <w:sz w:val="24"/>
        </w:rPr>
        <w:t xml:space="preserve">or </w:t>
      </w:r>
      <w:r w:rsidRPr="000A1B8A">
        <w:rPr>
          <w:rStyle w:val="StyleUnderline"/>
          <w:rFonts w:asciiTheme="majorHAnsi" w:hAnsiTheme="majorHAnsi" w:cstheme="majorHAnsi"/>
          <w:sz w:val="24"/>
          <w:highlight w:val="green"/>
        </w:rPr>
        <w:t>third party countries might engage</w:t>
      </w:r>
      <w:r w:rsidRPr="00EB61D9">
        <w:rPr>
          <w:rFonts w:asciiTheme="majorHAnsi" w:hAnsiTheme="majorHAnsi" w:cstheme="majorHAnsi"/>
        </w:rPr>
        <w:t xml:space="preserve"> in conflict with each other, </w:t>
      </w:r>
      <w:r w:rsidRPr="00EB61D9">
        <w:rPr>
          <w:rStyle w:val="StyleUnderline"/>
          <w:rFonts w:asciiTheme="majorHAnsi" w:hAnsiTheme="majorHAnsi" w:cstheme="majorHAnsi"/>
          <w:sz w:val="24"/>
        </w:rPr>
        <w:t xml:space="preserve">with a view to </w:t>
      </w:r>
      <w:r w:rsidRPr="000A1B8A">
        <w:rPr>
          <w:rStyle w:val="StyleUnderline"/>
          <w:rFonts w:asciiTheme="majorHAnsi" w:hAnsiTheme="majorHAnsi" w:cstheme="majorHAnsi"/>
          <w:sz w:val="24"/>
          <w:highlight w:val="green"/>
          <w:bdr w:val="single" w:sz="4" w:space="0" w:color="auto"/>
        </w:rPr>
        <w:t>obliging</w:t>
      </w:r>
      <w:r w:rsidRPr="00EB61D9">
        <w:rPr>
          <w:rStyle w:val="StyleUnderline"/>
          <w:rFonts w:asciiTheme="majorHAnsi" w:hAnsiTheme="majorHAnsi" w:cstheme="majorHAnsi"/>
          <w:sz w:val="24"/>
          <w:bdr w:val="single" w:sz="4" w:space="0" w:color="auto"/>
        </w:rPr>
        <w:t xml:space="preserve"> </w:t>
      </w:r>
      <w:r w:rsidRPr="000A1B8A">
        <w:rPr>
          <w:rStyle w:val="StyleUnderline"/>
          <w:rFonts w:asciiTheme="majorHAnsi" w:hAnsiTheme="majorHAnsi" w:cstheme="majorHAnsi"/>
          <w:sz w:val="24"/>
          <w:highlight w:val="green"/>
          <w:bdr w:val="single" w:sz="4" w:space="0" w:color="auto"/>
        </w:rPr>
        <w:t>Washington</w:t>
      </w:r>
      <w:r w:rsidRPr="00EB61D9">
        <w:rPr>
          <w:rStyle w:val="StyleUnderline"/>
          <w:rFonts w:asciiTheme="majorHAnsi" w:hAnsiTheme="majorHAnsi" w:cstheme="majorHAnsi"/>
          <w:sz w:val="24"/>
          <w:bdr w:val="single" w:sz="4" w:space="0" w:color="auto"/>
        </w:rPr>
        <w:t xml:space="preserve"> or Beijing </w:t>
      </w:r>
      <w:r w:rsidRPr="000A1B8A">
        <w:rPr>
          <w:rStyle w:val="StyleUnderline"/>
          <w:rFonts w:asciiTheme="majorHAnsi" w:hAnsiTheme="majorHAnsi" w:cstheme="majorHAnsi"/>
          <w:sz w:val="24"/>
          <w:highlight w:val="green"/>
          <w:bdr w:val="single" w:sz="4" w:space="0" w:color="auto"/>
        </w:rPr>
        <w:t>to</w:t>
      </w:r>
      <w:r w:rsidRPr="00EB61D9">
        <w:rPr>
          <w:rStyle w:val="StyleUnderline"/>
          <w:rFonts w:asciiTheme="majorHAnsi" w:hAnsiTheme="majorHAnsi" w:cstheme="majorHAnsi"/>
          <w:sz w:val="24"/>
          <w:bdr w:val="single" w:sz="4" w:space="0" w:color="auto"/>
        </w:rPr>
        <w:t xml:space="preserve"> </w:t>
      </w:r>
      <w:r w:rsidRPr="000A1B8A">
        <w:rPr>
          <w:rStyle w:val="StyleUnderline"/>
          <w:rFonts w:asciiTheme="majorHAnsi" w:hAnsiTheme="majorHAnsi" w:cstheme="majorHAnsi"/>
          <w:sz w:val="24"/>
          <w:highlight w:val="green"/>
          <w:bdr w:val="single" w:sz="4" w:space="0" w:color="auto"/>
        </w:rPr>
        <w:t>intervene</w:t>
      </w:r>
      <w:r w:rsidRPr="00EB61D9">
        <w:rPr>
          <w:rFonts w:asciiTheme="majorHAnsi" w:hAnsiTheme="majorHAnsi" w:cstheme="majorHAnsi"/>
        </w:rPr>
        <w:t xml:space="preserve">. </w:t>
      </w:r>
    </w:p>
    <w:p w14:paraId="37C6CFD4" w14:textId="70DBB557" w:rsidR="00492FC1" w:rsidRDefault="00362AE5" w:rsidP="00492FC1">
      <w:pPr>
        <w:pStyle w:val="Heading2"/>
      </w:pPr>
      <w:r>
        <w:lastRenderedPageBreak/>
        <w:t>2</w:t>
      </w:r>
    </w:p>
    <w:p w14:paraId="1D2C8CED" w14:textId="77777777" w:rsidR="00492FC1" w:rsidRPr="002B7F60" w:rsidRDefault="00492FC1" w:rsidP="00492FC1">
      <w:pPr>
        <w:pStyle w:val="Heading4"/>
        <w:rPr>
          <w:sz w:val="24"/>
        </w:rPr>
      </w:pPr>
      <w:r w:rsidRPr="002B7F60">
        <w:t>Legitimizing the right to strike enables the state to have a monopoly on violence</w:t>
      </w:r>
      <w:r>
        <w:t xml:space="preserve"> shutting down any possibility of change.</w:t>
      </w:r>
    </w:p>
    <w:p w14:paraId="5127166C" w14:textId="77777777" w:rsidR="00492FC1" w:rsidRPr="002B7F60" w:rsidRDefault="00492FC1" w:rsidP="00492FC1">
      <w:pPr>
        <w:spacing w:before="20" w:after="180"/>
        <w:rPr>
          <w:rFonts w:eastAsia="Times New Roman"/>
          <w:sz w:val="24"/>
        </w:rPr>
      </w:pPr>
      <w:r w:rsidRPr="002B7F60">
        <w:rPr>
          <w:rStyle w:val="Style13ptBold"/>
        </w:rPr>
        <w:t>Crépon, 19</w:t>
      </w:r>
      <w:r w:rsidRPr="002B7F60">
        <w:rPr>
          <w:rFonts w:eastAsia="Times New Roman"/>
          <w:color w:val="000000"/>
          <w:szCs w:val="22"/>
        </w:rPr>
        <w:t xml:space="preserve"> (Marc Crépon, Marc Crépon (born 30 March 1962) is a French philosopher and academic who writes on the subject of languages and communities in the French and German philosophies and contemporary political and moral philosophy.[1] He has also translated works by philosophers such as Nietzsche, Franz Rosenzweig and Leibniz., August 2019, accessed on 6-28-2021, Google Docs, "The Right to Strike and Legal War in Walter Benjamin's "Toward the Critique of Violence"", DOI 10.1215/26410478-7708331)//st</w:t>
      </w:r>
    </w:p>
    <w:p w14:paraId="6393FB28" w14:textId="77777777" w:rsidR="00492FC1" w:rsidRPr="002B7F60" w:rsidRDefault="00492FC1" w:rsidP="00492FC1">
      <w:pPr>
        <w:spacing w:after="0"/>
        <w:rPr>
          <w:rFonts w:eastAsia="Times New Roman"/>
          <w:sz w:val="24"/>
        </w:rPr>
      </w:pPr>
      <w:r w:rsidRPr="002B7F60">
        <w:rPr>
          <w:rFonts w:eastAsia="Times New Roman"/>
          <w:color w:val="000000"/>
          <w:szCs w:val="16"/>
        </w:rPr>
        <w:t xml:space="preserve">If we wish to understand how the question of the right to strike arises for Walter Benjamin in the seventh paragraph of his essay “Zur Kritik der Gewalt,” it is important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when it does not lie in the hands of law,</w:t>
      </w:r>
      <w:r w:rsidRPr="002B7F60">
        <w:rPr>
          <w:rFonts w:eastAsia="Times New Roman"/>
          <w:b/>
          <w:bCs/>
          <w:color w:val="000000"/>
          <w:sz w:val="24"/>
          <w:u w:val="single"/>
          <w:shd w:val="clear" w:color="auto" w:fill="00FBFF"/>
        </w:rPr>
        <w:t xml:space="preserve"> poses a danger to law</w:t>
      </w:r>
      <w:r w:rsidRPr="002B7F60">
        <w:rPr>
          <w:rFonts w:eastAsia="Times New Roman"/>
          <w:b/>
          <w:bCs/>
          <w:color w:val="000000"/>
          <w:sz w:val="24"/>
          <w:u w:val="single"/>
        </w:rPr>
        <w:t xml:space="preserve">, not by virtue of the ends that it may pursue but </w:t>
      </w:r>
      <w:r w:rsidRPr="002B7F60">
        <w:rPr>
          <w:rFonts w:eastAsia="Times New Roman"/>
          <w:b/>
          <w:bCs/>
          <w:color w:val="000000"/>
          <w:sz w:val="24"/>
          <w:u w:val="single"/>
          <w:shd w:val="clear" w:color="auto" w:fill="00FBFF"/>
        </w:rPr>
        <w:t xml:space="preserve">by virtue of its </w:t>
      </w:r>
      <w:r w:rsidRPr="002B7F60">
        <w:rPr>
          <w:rFonts w:eastAsia="Times New Roman"/>
          <w:b/>
          <w:bCs/>
          <w:color w:val="000000"/>
          <w:sz w:val="24"/>
          <w:u w:val="single"/>
        </w:rPr>
        <w:t xml:space="preserve">mere </w:t>
      </w:r>
      <w:r w:rsidRPr="002B7F60">
        <w:rPr>
          <w:rFonts w:eastAsia="Times New Roman"/>
          <w:b/>
          <w:bCs/>
          <w:color w:val="000000"/>
          <w:sz w:val="24"/>
          <w:u w:val="single"/>
          <w:shd w:val="clear" w:color="auto" w:fill="00FBFF"/>
        </w:rPr>
        <w:t>existence outside of law</w:t>
      </w:r>
      <w:r w:rsidRPr="002B7F60">
        <w:rPr>
          <w:rFonts w:eastAsia="Times New Roman"/>
          <w:b/>
          <w:bCs/>
          <w:color w:val="000000"/>
          <w:sz w:val="24"/>
          <w:u w:val="single"/>
        </w:rPr>
        <w:t>.</w:t>
      </w:r>
      <w:r w:rsidRPr="002B7F60">
        <w:rPr>
          <w:rFonts w:eastAsia="Times New Roman"/>
          <w:color w:val="000000"/>
          <w:szCs w:val="16"/>
        </w:rPr>
        <w:t xml:space="preserve">”1 In other words, </w:t>
      </w:r>
      <w:r w:rsidRPr="002B7F60">
        <w:rPr>
          <w:rFonts w:eastAsia="Times New Roman"/>
          <w:b/>
          <w:bCs/>
          <w:color w:val="000000"/>
          <w:sz w:val="24"/>
          <w:u w:val="single"/>
          <w:shd w:val="clear" w:color="auto" w:fill="00FBFF"/>
        </w:rPr>
        <w:t>nothing would endanger the law more than</w:t>
      </w:r>
      <w:r w:rsidRPr="002B7F60">
        <w:rPr>
          <w:rFonts w:eastAsia="Times New Roman"/>
          <w:color w:val="000000"/>
          <w:szCs w:val="16"/>
        </w:rPr>
        <w:t xml:space="preserve"> the possibility of </w:t>
      </w:r>
      <w:r w:rsidRPr="002B7F60">
        <w:rPr>
          <w:rFonts w:eastAsia="Times New Roman"/>
          <w:b/>
          <w:bCs/>
          <w:color w:val="000000"/>
          <w:sz w:val="24"/>
          <w:u w:val="single"/>
          <w:shd w:val="clear" w:color="auto" w:fill="00FBFF"/>
        </w:rPr>
        <w:t>its authority being contested by</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xml:space="preserve"> over </w:t>
      </w:r>
      <w:r w:rsidRPr="002B7F60">
        <w:rPr>
          <w:rFonts w:eastAsia="Times New Roman"/>
          <w:b/>
          <w:bCs/>
          <w:color w:val="000000"/>
          <w:sz w:val="24"/>
          <w:u w:val="single"/>
          <w:shd w:val="clear" w:color="auto" w:fill="00FBFF"/>
        </w:rPr>
        <w:t>which it has no control</w:t>
      </w:r>
      <w:r w:rsidRPr="002B7F60">
        <w:rPr>
          <w:rFonts w:eastAsia="Times New Roman"/>
          <w:color w:val="000000"/>
          <w:szCs w:val="16"/>
        </w:rPr>
        <w:t xml:space="preserve">. The function of </w:t>
      </w:r>
      <w:r w:rsidRPr="002B7F60">
        <w:rPr>
          <w:rFonts w:eastAsia="Times New Roman"/>
          <w:b/>
          <w:bCs/>
          <w:color w:val="000000"/>
          <w:sz w:val="24"/>
          <w:u w:val="single"/>
        </w:rPr>
        <w:t>the law would therefore</w:t>
      </w:r>
      <w:r w:rsidRPr="002B7F60">
        <w:rPr>
          <w:rFonts w:eastAsia="Times New Roman"/>
          <w:color w:val="000000"/>
          <w:szCs w:val="16"/>
        </w:rPr>
        <w:t xml:space="preserve"> be, first and foremost, to </w:t>
      </w:r>
      <w:r w:rsidRPr="002B7F60">
        <w:rPr>
          <w:rFonts w:eastAsia="Times New Roman"/>
          <w:b/>
          <w:bCs/>
          <w:color w:val="000000"/>
          <w:sz w:val="24"/>
          <w:u w:val="single"/>
        </w:rPr>
        <w:t>contain violence within its own boundaries.</w:t>
      </w:r>
      <w:r w:rsidRPr="002B7F60">
        <w:rPr>
          <w:rFonts w:eastAsia="Times New Roman"/>
          <w:color w:val="000000"/>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sidRPr="002B7F60">
        <w:rPr>
          <w:rFonts w:eastAsia="Times New Roman"/>
          <w:b/>
          <w:bCs/>
          <w:color w:val="000000"/>
          <w:sz w:val="24"/>
          <w:u w:val="single"/>
        </w:rPr>
        <w:t>class struggle.</w:t>
      </w:r>
      <w:r w:rsidRPr="002B7F60">
        <w:rPr>
          <w:rFonts w:eastAsia="Times New Roman"/>
          <w:color w:val="000000"/>
          <w:szCs w:val="16"/>
        </w:rPr>
        <w:t xml:space="preserve"> To begin with, the very idea of such a struggle </w:t>
      </w:r>
      <w:r w:rsidRPr="002B7F60">
        <w:rPr>
          <w:rFonts w:eastAsia="Times New Roman"/>
          <w:b/>
          <w:bCs/>
          <w:color w:val="000000"/>
          <w:sz w:val="24"/>
          <w:u w:val="single"/>
        </w:rPr>
        <w:t xml:space="preserve">implies certain forms of violence. </w:t>
      </w:r>
      <w:r w:rsidRPr="002B7F60">
        <w:rPr>
          <w:rFonts w:eastAsia="Times New Roman"/>
          <w:b/>
          <w:bCs/>
          <w:color w:val="000000"/>
          <w:sz w:val="24"/>
          <w:u w:val="single"/>
          <w:shd w:val="clear" w:color="auto" w:fill="00FBFF"/>
        </w:rPr>
        <w:t>The strike</w:t>
      </w:r>
      <w:r w:rsidRPr="002B7F60">
        <w:rPr>
          <w:rFonts w:eastAsia="Times New Roman"/>
          <w:color w:val="000000"/>
          <w:szCs w:val="16"/>
        </w:rPr>
        <w:t xml:space="preserve"> could then be understood as one of the recognizable forms that this violence can take. However, this analytical framework</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is undermined as soon as</w:t>
      </w:r>
      <w:r w:rsidRPr="002B7F60">
        <w:rPr>
          <w:rFonts w:eastAsia="Times New Roman"/>
          <w:b/>
          <w:bCs/>
          <w:color w:val="000000"/>
          <w:sz w:val="24"/>
          <w:u w:val="single"/>
        </w:rPr>
        <w:t xml:space="preserve"> this form of </w:t>
      </w:r>
      <w:r w:rsidRPr="002B7F60">
        <w:rPr>
          <w:rFonts w:eastAsia="Times New Roman"/>
          <w:b/>
          <w:bCs/>
          <w:color w:val="000000"/>
          <w:sz w:val="24"/>
          <w:u w:val="single"/>
          <w:shd w:val="clear" w:color="auto" w:fill="00FBFF"/>
        </w:rPr>
        <w:t>violence becomes regulated by a “right to strike,”</w:t>
      </w:r>
      <w:r w:rsidRPr="002B7F60">
        <w:rPr>
          <w:rFonts w:eastAsia="Times New Roman"/>
          <w:b/>
          <w:bCs/>
          <w:color w:val="000000"/>
          <w:sz w:val="24"/>
          <w:u w:val="single"/>
        </w:rPr>
        <w:t xml:space="preserve"> such as the one </w:t>
      </w:r>
      <w:r w:rsidRPr="002B7F60">
        <w:rPr>
          <w:rFonts w:eastAsia="Times New Roman"/>
          <w:b/>
          <w:bCs/>
          <w:color w:val="000000"/>
          <w:sz w:val="24"/>
          <w:u w:val="single"/>
          <w:shd w:val="clear" w:color="auto" w:fill="00FBFF"/>
        </w:rPr>
        <w:t>recognized by</w:t>
      </w:r>
      <w:r w:rsidRPr="002B7F60">
        <w:rPr>
          <w:rFonts w:eastAsia="Times New Roman"/>
          <w:b/>
          <w:bCs/>
          <w:color w:val="000000"/>
          <w:sz w:val="24"/>
          <w:u w:val="single"/>
        </w:rPr>
        <w:t xml:space="preserve"> law</w:t>
      </w:r>
      <w:r w:rsidRPr="002B7F60">
        <w:rPr>
          <w:rFonts w:eastAsia="Times New Roman"/>
          <w:color w:val="000000"/>
          <w:szCs w:val="16"/>
        </w:rPr>
        <w:t xml:space="preserve"> in France in 1864. What</w:t>
      </w:r>
      <w:r w:rsidRPr="002B7F60">
        <w:rPr>
          <w:rFonts w:eastAsia="Times New Roman"/>
          <w:b/>
          <w:bCs/>
          <w:color w:val="000000"/>
          <w:sz w:val="24"/>
          <w:u w:val="single"/>
        </w:rPr>
        <w:t xml:space="preserve"> this recognition engages is</w:t>
      </w:r>
      <w:r w:rsidRPr="002B7F60">
        <w:rPr>
          <w:rFonts w:eastAsia="Times New Roman"/>
          <w:color w:val="000000"/>
          <w:szCs w:val="16"/>
        </w:rPr>
        <w:t>, in fact,</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the will of the state to control the</w:t>
      </w:r>
      <w:r w:rsidRPr="002B7F60">
        <w:rPr>
          <w:rFonts w:eastAsia="Times New Roman"/>
          <w:b/>
          <w:bCs/>
          <w:color w:val="000000"/>
          <w:sz w:val="24"/>
          <w:u w:val="single"/>
        </w:rPr>
        <w:t xml:space="preserve"> possible </w:t>
      </w:r>
      <w:r w:rsidRPr="002B7F60">
        <w:rPr>
          <w:rFonts w:eastAsia="Times New Roman"/>
          <w:b/>
          <w:bCs/>
          <w:color w:val="000000"/>
          <w:sz w:val="24"/>
          <w:u w:val="single"/>
          <w:shd w:val="clear" w:color="auto" w:fill="00FBFF"/>
        </w:rPr>
        <w:t>“violence” of the strike</w:t>
      </w:r>
      <w:r w:rsidRPr="002B7F60">
        <w:rPr>
          <w:rFonts w:eastAsia="Times New Roman"/>
          <w:b/>
          <w:bCs/>
          <w:color w:val="000000"/>
          <w:sz w:val="24"/>
          <w:u w:val="single"/>
        </w:rPr>
        <w:t>.</w:t>
      </w:r>
      <w:r w:rsidRPr="002B7F60">
        <w:rPr>
          <w:rFonts w:eastAsia="Times New Roman"/>
          <w:color w:val="000000"/>
          <w:szCs w:val="16"/>
        </w:rPr>
        <w:t xml:space="preserve"> Thus, </w:t>
      </w:r>
      <w:r w:rsidRPr="002B7F60">
        <w:rPr>
          <w:rFonts w:eastAsia="Times New Roman"/>
          <w:b/>
          <w:bCs/>
          <w:color w:val="000000"/>
          <w:sz w:val="24"/>
          <w:u w:val="single"/>
        </w:rPr>
        <w:t>the “right” of</w:t>
      </w:r>
      <w:r w:rsidRPr="002B7F60">
        <w:rPr>
          <w:rFonts w:eastAsia="Times New Roman"/>
          <w:b/>
          <w:bCs/>
          <w:color w:val="000000"/>
          <w:sz w:val="24"/>
          <w:u w:val="single"/>
          <w:shd w:val="clear" w:color="auto" w:fill="00FBFF"/>
        </w:rPr>
        <w:t xml:space="preserve"> the right to strike appears as the</w:t>
      </w:r>
      <w:r w:rsidRPr="002B7F60">
        <w:rPr>
          <w:rFonts w:eastAsia="Times New Roman"/>
          <w:b/>
          <w:bCs/>
          <w:color w:val="000000"/>
          <w:sz w:val="24"/>
          <w:u w:val="single"/>
        </w:rPr>
        <w:t xml:space="preserve"> best,</w:t>
      </w:r>
      <w:r w:rsidRPr="002B7F60">
        <w:rPr>
          <w:rFonts w:eastAsia="Times New Roman"/>
          <w:color w:val="000000"/>
          <w:szCs w:val="16"/>
        </w:rPr>
        <w:t xml:space="preserve"> if not the only, </w:t>
      </w:r>
      <w:r w:rsidRPr="002B7F60">
        <w:rPr>
          <w:rFonts w:eastAsia="Times New Roman"/>
          <w:b/>
          <w:bCs/>
          <w:color w:val="000000"/>
          <w:sz w:val="24"/>
          <w:u w:val="single"/>
          <w:shd w:val="clear" w:color="auto" w:fill="00FBFF"/>
        </w:rPr>
        <w:t xml:space="preserve">way for the state to circumscribe </w:t>
      </w:r>
      <w:r w:rsidRPr="002B7F60">
        <w:rPr>
          <w:rFonts w:eastAsia="Times New Roman"/>
          <w:b/>
          <w:bCs/>
          <w:color w:val="000000"/>
          <w:sz w:val="24"/>
          <w:u w:val="single"/>
        </w:rPr>
        <w:t xml:space="preserve">within (and </w:t>
      </w:r>
      <w:r w:rsidRPr="002B7F60">
        <w:rPr>
          <w:rFonts w:eastAsia="Times New Roman"/>
          <w:b/>
          <w:bCs/>
          <w:color w:val="000000"/>
          <w:sz w:val="24"/>
          <w:u w:val="single"/>
          <w:shd w:val="clear" w:color="auto" w:fill="00FBFF"/>
        </w:rPr>
        <w:t xml:space="preserve">via) the law the </w:t>
      </w:r>
      <w:r w:rsidRPr="002B7F60">
        <w:rPr>
          <w:rFonts w:eastAsia="Times New Roman"/>
          <w:b/>
          <w:bCs/>
          <w:color w:val="000000"/>
          <w:sz w:val="24"/>
          <w:u w:val="single"/>
        </w:rPr>
        <w:t xml:space="preserve">relative </w:t>
      </w:r>
      <w:r w:rsidRPr="002B7F60">
        <w:rPr>
          <w:rFonts w:eastAsia="Times New Roman"/>
          <w:b/>
          <w:bCs/>
          <w:color w:val="000000"/>
          <w:sz w:val="24"/>
          <w:u w:val="single"/>
          <w:shd w:val="clear" w:color="auto" w:fill="00FBFF"/>
        </w:rPr>
        <w:t>violence of class struggles</w:t>
      </w:r>
      <w:r w:rsidRPr="002B7F60">
        <w:rPr>
          <w:rFonts w:eastAsia="Times New Roman"/>
          <w:b/>
          <w:bCs/>
          <w:color w:val="000000"/>
          <w:sz w:val="24"/>
          <w:u w:val="single"/>
        </w:rPr>
        <w:t>.</w:t>
      </w:r>
      <w:r w:rsidRPr="002B7F60">
        <w:rPr>
          <w:rFonts w:eastAsia="Times New Roman"/>
          <w:color w:val="000000"/>
          <w:szCs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w:t>
      </w:r>
      <w:r w:rsidRPr="002B7F60">
        <w:rPr>
          <w:rFonts w:eastAsia="Times New Roman"/>
          <w:b/>
          <w:bCs/>
          <w:color w:val="000000"/>
          <w:sz w:val="24"/>
          <w:u w:val="single"/>
          <w:shd w:val="clear" w:color="auto" w:fill="00FBFF"/>
        </w:rPr>
        <w:t>the proletarian</w:t>
      </w:r>
      <w:r w:rsidRPr="002B7F60">
        <w:rPr>
          <w:rFonts w:eastAsia="Times New Roman"/>
          <w:b/>
          <w:bCs/>
          <w:color w:val="000000"/>
          <w:sz w:val="24"/>
          <w:u w:val="single"/>
        </w:rPr>
        <w:t xml:space="preserve"> general </w:t>
      </w:r>
      <w:r w:rsidRPr="002B7F60">
        <w:rPr>
          <w:rFonts w:eastAsia="Times New Roman"/>
          <w:b/>
          <w:bCs/>
          <w:color w:val="000000"/>
          <w:sz w:val="24"/>
          <w:u w:val="single"/>
          <w:shd w:val="clear" w:color="auto" w:fill="00FBFF"/>
        </w:rPr>
        <w:t>strike</w:t>
      </w:r>
      <w:r w:rsidRPr="002B7F60">
        <w:rPr>
          <w:rFonts w:eastAsia="Times New Roman"/>
          <w:color w:val="000000"/>
          <w:szCs w:val="16"/>
        </w:rPr>
        <w:t xml:space="preserve">) to </w:t>
      </w:r>
      <w:r w:rsidRPr="002B7F60">
        <w:rPr>
          <w:rFonts w:eastAsia="Times New Roman"/>
          <w:b/>
          <w:bCs/>
          <w:color w:val="000000"/>
          <w:sz w:val="24"/>
          <w:u w:val="single"/>
        </w:rPr>
        <w:t>exceed the limits of the right to strike</w:t>
      </w:r>
      <w:r w:rsidRPr="002B7F60">
        <w:rPr>
          <w:rFonts w:eastAsia="Times New Roman"/>
          <w:color w:val="000000"/>
          <w:szCs w:val="16"/>
        </w:rPr>
        <w:t xml:space="preserve">— turning, in other words, the right to strike against the law itself. The phenomenon is that of an autoimmune process, in which </w:t>
      </w:r>
      <w:r w:rsidRPr="002B7F60">
        <w:rPr>
          <w:rFonts w:eastAsia="Times New Roman"/>
          <w:b/>
          <w:bCs/>
          <w:color w:val="000000"/>
          <w:sz w:val="24"/>
          <w:u w:val="single"/>
        </w:rPr>
        <w:t>the right to strike that is meant to protect the law against</w:t>
      </w:r>
      <w:r w:rsidRPr="002B7F60">
        <w:rPr>
          <w:rFonts w:eastAsia="Times New Roman"/>
          <w:color w:val="000000"/>
          <w:szCs w:val="16"/>
        </w:rPr>
        <w:t xml:space="preserve"> the possible violence of </w:t>
      </w:r>
      <w:r w:rsidRPr="002B7F60">
        <w:rPr>
          <w:rFonts w:eastAsia="Times New Roman"/>
          <w:b/>
          <w:bCs/>
          <w:color w:val="000000"/>
          <w:sz w:val="24"/>
          <w:u w:val="single"/>
        </w:rPr>
        <w:t xml:space="preserve">class struggles </w:t>
      </w:r>
      <w:r w:rsidRPr="002B7F60">
        <w:rPr>
          <w:rFonts w:eastAsia="Times New Roman"/>
          <w:b/>
          <w:bCs/>
          <w:color w:val="000000"/>
          <w:sz w:val="24"/>
          <w:u w:val="single"/>
          <w:shd w:val="clear" w:color="auto" w:fill="00FBFF"/>
        </w:rPr>
        <w:t>is</w:t>
      </w:r>
      <w:r w:rsidRPr="002B7F60">
        <w:rPr>
          <w:rFonts w:eastAsia="Times New Roman"/>
          <w:b/>
          <w:bCs/>
          <w:color w:val="000000"/>
          <w:sz w:val="24"/>
          <w:u w:val="single"/>
        </w:rPr>
        <w:t xml:space="preserve"> transformed into </w:t>
      </w:r>
      <w:r w:rsidRPr="002B7F60">
        <w:rPr>
          <w:rFonts w:eastAsia="Times New Roman"/>
          <w:b/>
          <w:bCs/>
          <w:color w:val="000000"/>
          <w:sz w:val="24"/>
          <w:u w:val="single"/>
          <w:shd w:val="clear" w:color="auto" w:fill="00FBFF"/>
        </w:rPr>
        <w:t>a means for the destruction of the law</w:t>
      </w:r>
      <w:r w:rsidRPr="002B7F60">
        <w:rPr>
          <w:rFonts w:eastAsia="Times New Roman"/>
          <w:b/>
          <w:bCs/>
          <w:color w:val="000000"/>
          <w:sz w:val="24"/>
          <w:u w:val="single"/>
        </w:rPr>
        <w:t xml:space="preserve">. </w:t>
      </w:r>
      <w:r w:rsidRPr="002B7F60">
        <w:rPr>
          <w:rFonts w:eastAsia="Times New Roman"/>
          <w:color w:val="000000"/>
          <w:szCs w:val="16"/>
        </w:rPr>
        <w:t xml:space="preserve">The difference between the two types of strikes is nevertheless introduced with a condition: “The validity of this statement, however, is not unrestricted because it is not unconditional,” notes Benjamin in §7. We would be mistaken in believing that </w:t>
      </w:r>
      <w:r w:rsidRPr="002B7F60">
        <w:rPr>
          <w:rFonts w:eastAsia="Times New Roman"/>
          <w:b/>
          <w:bCs/>
          <w:color w:val="000000"/>
          <w:sz w:val="24"/>
          <w:u w:val="single"/>
        </w:rPr>
        <w:t>the right to strike</w:t>
      </w:r>
      <w:r w:rsidRPr="002B7F60">
        <w:rPr>
          <w:rFonts w:eastAsia="Times New Roman"/>
          <w:color w:val="000000"/>
          <w:szCs w:val="16"/>
        </w:rPr>
        <w:t xml:space="preserve"> is granted and guaranteed unconditionally. Rather, it </w:t>
      </w:r>
      <w:r w:rsidRPr="002B7F60">
        <w:rPr>
          <w:rFonts w:eastAsia="Times New Roman"/>
          <w:b/>
          <w:bCs/>
          <w:color w:val="000000"/>
          <w:sz w:val="24"/>
          <w:u w:val="single"/>
        </w:rPr>
        <w:t>is structurally subjected to a conflict of interpretations, those of the workers,</w:t>
      </w:r>
      <w:r w:rsidRPr="002B7F60">
        <w:rPr>
          <w:rFonts w:eastAsia="Times New Roman"/>
          <w:color w:val="000000"/>
          <w:szCs w:val="16"/>
        </w:rPr>
        <w:t xml:space="preserve"> on the one hand, </w:t>
      </w:r>
      <w:r w:rsidRPr="002B7F60">
        <w:rPr>
          <w:rFonts w:eastAsia="Times New Roman"/>
          <w:b/>
          <w:bCs/>
          <w:color w:val="000000"/>
          <w:sz w:val="24"/>
          <w:u w:val="single"/>
        </w:rPr>
        <w:t>and of the state</w:t>
      </w:r>
      <w:r w:rsidRPr="002B7F60">
        <w:rPr>
          <w:rFonts w:eastAsia="Times New Roman"/>
          <w:color w:val="000000"/>
          <w:szCs w:val="16"/>
        </w:rPr>
        <w:t xml:space="preserve"> on the other. </w:t>
      </w:r>
      <w:r w:rsidRPr="002B7F60">
        <w:rPr>
          <w:rFonts w:eastAsia="Times New Roman"/>
          <w:b/>
          <w:bCs/>
          <w:color w:val="000000"/>
          <w:sz w:val="24"/>
          <w:u w:val="single"/>
          <w:shd w:val="clear" w:color="auto" w:fill="00FBFF"/>
        </w:rPr>
        <w:t>From the</w:t>
      </w:r>
      <w:r w:rsidRPr="002B7F60">
        <w:rPr>
          <w:rFonts w:eastAsia="Times New Roman"/>
          <w:color w:val="000000"/>
          <w:szCs w:val="16"/>
        </w:rPr>
        <w:t xml:space="preserve"> point of view of the </w:t>
      </w:r>
      <w:r w:rsidRPr="002B7F60">
        <w:rPr>
          <w:rFonts w:eastAsia="Times New Roman"/>
          <w:b/>
          <w:bCs/>
          <w:color w:val="000000"/>
          <w:sz w:val="24"/>
          <w:u w:val="single"/>
          <w:shd w:val="clear" w:color="auto" w:fill="00FBFF"/>
        </w:rPr>
        <w:t>state, the</w:t>
      </w:r>
      <w:r w:rsidRPr="002B7F60">
        <w:rPr>
          <w:rFonts w:eastAsia="Times New Roman"/>
          <w:b/>
          <w:bCs/>
          <w:color w:val="000000"/>
          <w:sz w:val="24"/>
          <w:u w:val="single"/>
        </w:rPr>
        <w:t xml:space="preserve"> partial </w:t>
      </w:r>
      <w:r w:rsidRPr="002B7F60">
        <w:rPr>
          <w:rFonts w:eastAsia="Times New Roman"/>
          <w:b/>
          <w:bCs/>
          <w:color w:val="000000"/>
          <w:sz w:val="24"/>
          <w:u w:val="single"/>
          <w:shd w:val="clear" w:color="auto" w:fill="00FBFF"/>
        </w:rPr>
        <w:t>strike</w:t>
      </w:r>
      <w:r w:rsidRPr="002B7F60">
        <w:rPr>
          <w:rFonts w:eastAsia="Times New Roman"/>
          <w:b/>
          <w:bCs/>
          <w:color w:val="000000"/>
          <w:sz w:val="24"/>
          <w:u w:val="single"/>
        </w:rPr>
        <w:t xml:space="preserve"> cannot</w:t>
      </w:r>
      <w:r w:rsidRPr="002B7F60">
        <w:rPr>
          <w:rFonts w:eastAsia="Times New Roman"/>
          <w:color w:val="000000"/>
          <w:szCs w:val="16"/>
        </w:rPr>
        <w:t xml:space="preserve"> under any circumstance </w:t>
      </w:r>
      <w:r w:rsidRPr="002B7F60">
        <w:rPr>
          <w:rFonts w:eastAsia="Times New Roman"/>
          <w:b/>
          <w:bCs/>
          <w:color w:val="000000"/>
          <w:sz w:val="24"/>
          <w:u w:val="single"/>
        </w:rPr>
        <w:t xml:space="preserve">be understood as a right to exercise violence, but rather as the right to extract oneself from a preexisting </w:t>
      </w:r>
      <w:r w:rsidRPr="002B7F60">
        <w:rPr>
          <w:rFonts w:eastAsia="Times New Roman"/>
          <w:color w:val="000000"/>
          <w:szCs w:val="16"/>
        </w:rPr>
        <w:t xml:space="preserve">(and verifiable) </w:t>
      </w:r>
      <w:r w:rsidRPr="002B7F60">
        <w:rPr>
          <w:rFonts w:eastAsia="Times New Roman"/>
          <w:b/>
          <w:bCs/>
          <w:color w:val="000000"/>
          <w:sz w:val="24"/>
          <w:u w:val="single"/>
        </w:rPr>
        <w:t xml:space="preserve">violence: that of the </w:t>
      </w:r>
      <w:r w:rsidRPr="002B7F60">
        <w:rPr>
          <w:rFonts w:eastAsia="Times New Roman"/>
          <w:b/>
          <w:bCs/>
          <w:color w:val="000000"/>
          <w:sz w:val="24"/>
          <w:u w:val="single"/>
        </w:rPr>
        <w:lastRenderedPageBreak/>
        <w:t>employer.</w:t>
      </w:r>
      <w:r w:rsidRPr="002B7F60">
        <w:rPr>
          <w:rFonts w:eastAsia="Times New Roman"/>
          <w:color w:val="000000"/>
          <w:szCs w:val="16"/>
        </w:rPr>
        <w:t xml:space="preserve"> In this sense, </w:t>
      </w:r>
      <w:r w:rsidRPr="002B7F60">
        <w:rPr>
          <w:rFonts w:eastAsia="Times New Roman"/>
          <w:b/>
          <w:bCs/>
          <w:color w:val="000000"/>
          <w:sz w:val="24"/>
          <w:u w:val="single"/>
        </w:rPr>
        <w:t xml:space="preserve">the partial strike </w:t>
      </w:r>
      <w:r w:rsidRPr="002B7F60">
        <w:rPr>
          <w:rFonts w:eastAsia="Times New Roman"/>
          <w:b/>
          <w:bCs/>
          <w:color w:val="000000"/>
          <w:sz w:val="24"/>
          <w:u w:val="single"/>
          <w:shd w:val="clear" w:color="auto" w:fill="00FBFF"/>
        </w:rPr>
        <w:t>should be considered a nonviolent action</w:t>
      </w:r>
      <w:r w:rsidRPr="002B7F60">
        <w:rPr>
          <w:rFonts w:eastAsia="Times New Roman"/>
          <w:color w:val="000000"/>
          <w:szCs w:val="16"/>
          <w:shd w:val="clear" w:color="auto" w:fill="00FBFF"/>
        </w:rPr>
        <w:t>,</w:t>
      </w:r>
      <w:r w:rsidRPr="002B7F60">
        <w:rPr>
          <w:rFonts w:eastAsia="Times New Roman"/>
          <w:color w:val="000000"/>
          <w:szCs w:val="16"/>
        </w:rPr>
        <w:t xml:space="preserve">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The political game is thus the following:</w:t>
      </w:r>
      <w:r w:rsidRPr="002B7F60">
        <w:rPr>
          <w:rFonts w:eastAsia="Times New Roman"/>
          <w:b/>
          <w:bCs/>
          <w:color w:val="000000"/>
          <w:sz w:val="24"/>
          <w:u w:val="single"/>
          <w:shd w:val="clear" w:color="auto" w:fill="00FBFF"/>
        </w:rPr>
        <w:t xml:space="preserve"> the state legislated the right to strike </w:t>
      </w:r>
      <w:r w:rsidRPr="002B7F60">
        <w:rPr>
          <w:rFonts w:eastAsia="Times New Roman"/>
          <w:b/>
          <w:bCs/>
          <w:color w:val="000000"/>
          <w:sz w:val="24"/>
          <w:u w:val="single"/>
        </w:rPr>
        <w:t xml:space="preserve">in order to contain class struggles, </w:t>
      </w:r>
      <w:r w:rsidRPr="002B7F60">
        <w:rPr>
          <w:rFonts w:eastAsia="Times New Roman"/>
          <w:b/>
          <w:bCs/>
          <w:color w:val="000000"/>
          <w:sz w:val="24"/>
          <w:u w:val="single"/>
          <w:shd w:val="clear" w:color="auto" w:fill="00FBFF"/>
        </w:rPr>
        <w:t>with the condition that workers must have “good reason”</w:t>
      </w:r>
      <w:r w:rsidRPr="002B7F60">
        <w:rPr>
          <w:rFonts w:eastAsia="Times New Roman"/>
          <w:color w:val="000000"/>
          <w:szCs w:val="16"/>
        </w:rPr>
        <w:t xml:space="preserve"> to strike. However,</w:t>
      </w:r>
      <w:r w:rsidRPr="002B7F60">
        <w:rPr>
          <w:rFonts w:eastAsia="Times New Roman"/>
          <w:color w:val="000000"/>
          <w:szCs w:val="16"/>
          <w:shd w:val="clear" w:color="auto" w:fill="00FBFF"/>
        </w:rPr>
        <w:t xml:space="preserve"> </w:t>
      </w:r>
      <w:r w:rsidRPr="002B7F60">
        <w:rPr>
          <w:rFonts w:eastAsia="Times New Roman"/>
          <w:b/>
          <w:bCs/>
          <w:color w:val="000000"/>
          <w:sz w:val="24"/>
          <w:u w:val="single"/>
          <w:shd w:val="clear" w:color="auto" w:fill="00FBFF"/>
        </w:rPr>
        <w:t>it is unlikely that a state</w:t>
      </w:r>
      <w:r w:rsidRPr="002B7F60">
        <w:rPr>
          <w:rFonts w:eastAsia="Times New Roman"/>
          <w:b/>
          <w:bCs/>
          <w:color w:val="000000"/>
          <w:sz w:val="24"/>
          <w:u w:val="single"/>
        </w:rPr>
        <w:t xml:space="preserve"> systematically allied with </w:t>
      </w:r>
      <w:r w:rsidRPr="002B7F60">
        <w:rPr>
          <w:rFonts w:eastAsia="Times New Roman"/>
          <w:color w:val="000000"/>
          <w:szCs w:val="16"/>
        </w:rPr>
        <w:t xml:space="preserve">(and accomplice to) </w:t>
      </w:r>
      <w:r w:rsidRPr="002B7F60">
        <w:rPr>
          <w:rFonts w:eastAsia="Times New Roman"/>
          <w:b/>
          <w:bCs/>
          <w:color w:val="000000"/>
          <w:sz w:val="24"/>
          <w:u w:val="single"/>
        </w:rPr>
        <w:t xml:space="preserve">employers </w:t>
      </w:r>
      <w:r w:rsidRPr="002B7F60">
        <w:rPr>
          <w:rFonts w:eastAsia="Times New Roman"/>
          <w:b/>
          <w:bCs/>
          <w:color w:val="000000"/>
          <w:sz w:val="24"/>
          <w:u w:val="single"/>
          <w:shd w:val="clear" w:color="auto" w:fill="00FBFF"/>
        </w:rPr>
        <w:t>will ever recognize reasons as good, and</w:t>
      </w:r>
      <w:r w:rsidRPr="002B7F60">
        <w:rPr>
          <w:rFonts w:eastAsia="Times New Roman"/>
          <w:b/>
          <w:bCs/>
          <w:color w:val="000000"/>
          <w:sz w:val="24"/>
          <w:u w:val="single"/>
        </w:rPr>
        <w:t xml:space="preserve">, as a consequence, it </w:t>
      </w:r>
      <w:r w:rsidRPr="002B7F60">
        <w:rPr>
          <w:rFonts w:eastAsia="Times New Roman"/>
          <w:b/>
          <w:bCs/>
          <w:color w:val="000000"/>
          <w:sz w:val="24"/>
          <w:u w:val="single"/>
          <w:shd w:val="clear" w:color="auto" w:fill="00FBFF"/>
        </w:rPr>
        <w:t>will deem any invocation of the right to strike as illegitimate. Workers will</w:t>
      </w:r>
      <w:r w:rsidRPr="002B7F60">
        <w:rPr>
          <w:rFonts w:eastAsia="Times New Roman"/>
          <w:b/>
          <w:bCs/>
          <w:color w:val="000000"/>
          <w:sz w:val="24"/>
          <w:u w:val="single"/>
        </w:rPr>
        <w:t xml:space="preserve"> </w:t>
      </w:r>
      <w:r w:rsidRPr="002B7F60">
        <w:rPr>
          <w:rFonts w:eastAsia="Times New Roman"/>
          <w:color w:val="000000"/>
          <w:szCs w:val="16"/>
        </w:rPr>
        <w:t xml:space="preserve">therefore </w:t>
      </w:r>
      <w:r w:rsidRPr="002B7F60">
        <w:rPr>
          <w:rFonts w:eastAsia="Times New Roman"/>
          <w:b/>
          <w:bCs/>
          <w:color w:val="000000"/>
          <w:sz w:val="24"/>
          <w:u w:val="single"/>
          <w:shd w:val="clear" w:color="auto" w:fill="00FBFF"/>
        </w:rPr>
        <w:t>be seen as abusing a right</w:t>
      </w:r>
      <w:r w:rsidRPr="002B7F60">
        <w:rPr>
          <w:rFonts w:eastAsia="Times New Roman"/>
          <w:color w:val="000000"/>
          <w:szCs w:val="16"/>
        </w:rPr>
        <w:t xml:space="preserve"> granted by the state, and in so doing </w:t>
      </w:r>
      <w:r w:rsidRPr="002B7F60">
        <w:rPr>
          <w:rFonts w:eastAsia="Times New Roman"/>
          <w:b/>
          <w:bCs/>
          <w:color w:val="000000"/>
          <w:sz w:val="24"/>
          <w:u w:val="single"/>
        </w:rPr>
        <w:t>transforming it into a violent means.</w:t>
      </w:r>
      <w:r w:rsidRPr="002B7F60">
        <w:rPr>
          <w:rFonts w:eastAsia="Times New Roman"/>
          <w:color w:val="000000"/>
          <w:szCs w:val="16"/>
        </w:rPr>
        <w:t xml:space="preserve"> On this point, Benjamin’s analyses remain extremely pertinent and profoundly contemporary. They unveil the enduring strategy of </w:t>
      </w:r>
      <w:r w:rsidRPr="002B7F60">
        <w:rPr>
          <w:rFonts w:eastAsia="Times New Roman"/>
          <w:b/>
          <w:bCs/>
          <w:color w:val="000000"/>
          <w:sz w:val="24"/>
          <w:u w:val="single"/>
        </w:rPr>
        <w:t xml:space="preserve">governments confronted with a strike </w:t>
      </w:r>
      <w:r w:rsidRPr="002B7F60">
        <w:rPr>
          <w:rFonts w:eastAsia="Times New Roman"/>
          <w:color w:val="000000"/>
          <w:szCs w:val="16"/>
        </w:rPr>
        <w:t xml:space="preserve">(in education, transportation, or healthcare, for example) who, afer claiming to understand the reasons for the protest and the grievances of the workers, </w:t>
      </w:r>
      <w:r w:rsidRPr="002B7F60">
        <w:rPr>
          <w:rFonts w:eastAsia="Times New Roman"/>
          <w:b/>
          <w:bCs/>
          <w:color w:val="000000"/>
          <w:sz w:val="24"/>
          <w:u w:val="single"/>
        </w:rPr>
        <w:t>deny that the arguments constitute suf</w:t>
      </w:r>
      <w:r w:rsidRPr="002B7F60">
        <w:rPr>
          <w:rFonts w:eastAsia="Times New Roman"/>
          <w:b/>
          <w:bCs/>
          <w:color w:val="000000"/>
          <w:sz w:val="24"/>
          <w:u w:val="single"/>
        </w:rPr>
        <w:softHyphen/>
        <w:t>fi</w:t>
      </w:r>
      <w:r w:rsidRPr="002B7F60">
        <w:rPr>
          <w:rFonts w:eastAsia="Times New Roman"/>
          <w:b/>
          <w:bCs/>
          <w:color w:val="000000"/>
          <w:sz w:val="24"/>
          <w:u w:val="single"/>
        </w:rPr>
        <w:softHyphen/>
        <w:t>cient reason for a strike</w:t>
      </w:r>
      <w:r w:rsidRPr="002B7F60">
        <w:rPr>
          <w:rFonts w:eastAsia="Times New Roman"/>
          <w:color w:val="000000"/>
          <w:szCs w:val="16"/>
        </w:rPr>
        <w:t xml:space="preserve"> </w:t>
      </w:r>
      <w:r w:rsidRPr="002B7F60">
        <w:rPr>
          <w:rFonts w:eastAsia="Times New Roman"/>
          <w:b/>
          <w:bCs/>
          <w:color w:val="000000"/>
          <w:sz w:val="24"/>
          <w:u w:val="single"/>
        </w:rPr>
        <w:t>that will likely paralyze this or that sector of the economy. They deny,</w:t>
      </w:r>
      <w:r w:rsidRPr="002B7F60">
        <w:rPr>
          <w:rFonts w:eastAsia="Times New Roman"/>
          <w:color w:val="000000"/>
          <w:szCs w:val="16"/>
        </w:rPr>
        <w:t xml:space="preserve"> in other words,</w:t>
      </w:r>
      <w:r w:rsidRPr="002B7F60">
        <w:rPr>
          <w:rFonts w:eastAsia="Times New Roman"/>
          <w:b/>
          <w:bCs/>
          <w:color w:val="000000"/>
          <w:sz w:val="24"/>
          <w:u w:val="single"/>
        </w:rPr>
        <w:t xml:space="preserve"> that the conditions denounced by the workers display an intrinsic violence that justifies the strike.</w:t>
      </w:r>
      <w:r w:rsidRPr="002B7F60">
        <w:rPr>
          <w:rFonts w:eastAsia="Times New Roman"/>
          <w:color w:val="000000"/>
          <w:szCs w:val="16"/>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w:t>
      </w:r>
      <w:r w:rsidRPr="002B7F60">
        <w:rPr>
          <w:rFonts w:eastAsia="Times New Roman"/>
          <w:color w:val="000000"/>
          <w:szCs w:val="16"/>
        </w:rPr>
        <w:softHyphen/>
        <w:t>fi</w:t>
      </w:r>
      <w:r w:rsidRPr="002B7F60">
        <w:rPr>
          <w:rFonts w:eastAsia="Times New Roman"/>
          <w:color w:val="000000"/>
          <w:szCs w:val="16"/>
        </w:rPr>
        <w:softHyphen/>
        <w:t>cient one once it is the ruling party. In the face of popular protest, it always invokes a lack of suf</w:t>
      </w:r>
      <w:r w:rsidRPr="002B7F60">
        <w:rPr>
          <w:rFonts w:eastAsia="Times New Roman"/>
          <w:color w:val="000000"/>
          <w:szCs w:val="16"/>
        </w:rPr>
        <w:softHyphen/>
        <w:t>fi</w:t>
      </w:r>
      <w:r w:rsidRPr="002B7F60">
        <w:rPr>
          <w:rFonts w:eastAsia="Times New Roman"/>
          <w:color w:val="000000"/>
          <w:szCs w:val="16"/>
        </w:rPr>
        <w:softHyphen/>
        <w:t>cient rationale, allowing it to avoid recognizing the intrinsic violence of a given social or economic situation, or of a new policy. And it is because it refuses to see this violence and to take responsibility for it that the left regularly loses workers’ support.</w:t>
      </w:r>
    </w:p>
    <w:p w14:paraId="3F172A23" w14:textId="77777777" w:rsidR="00492FC1" w:rsidRPr="002B7F60" w:rsidRDefault="00492FC1" w:rsidP="00492FC1">
      <w:pPr>
        <w:spacing w:after="0"/>
        <w:rPr>
          <w:rFonts w:eastAsia="Times New Roman"/>
          <w:sz w:val="24"/>
        </w:rPr>
      </w:pPr>
    </w:p>
    <w:p w14:paraId="76B85D2C" w14:textId="77777777" w:rsidR="00492FC1" w:rsidRPr="002B7F60" w:rsidRDefault="00492FC1" w:rsidP="00492FC1">
      <w:pPr>
        <w:pStyle w:val="Heading4"/>
        <w:rPr>
          <w:sz w:val="24"/>
        </w:rPr>
      </w:pPr>
      <w:r w:rsidRPr="002B7F60">
        <w:t>Unions are limited to defending against the system instead of overthrowing it, reinforcing capitalism by making it easier for workers to be productive.</w:t>
      </w:r>
    </w:p>
    <w:p w14:paraId="19DB66BC" w14:textId="77777777" w:rsidR="00492FC1" w:rsidRDefault="00492FC1" w:rsidP="00492FC1">
      <w:pPr>
        <w:spacing w:before="20" w:after="180"/>
        <w:rPr>
          <w:rFonts w:eastAsia="Times New Roman"/>
          <w:sz w:val="24"/>
        </w:rPr>
      </w:pPr>
      <w:r w:rsidRPr="002B7F60">
        <w:rPr>
          <w:rStyle w:val="Style13ptBold"/>
        </w:rPr>
        <w:t xml:space="preserve">Eidlin, 20 </w:t>
      </w:r>
      <w:r w:rsidRPr="002B7F60">
        <w:rPr>
          <w:rFonts w:eastAsia="Times New Roman"/>
          <w:color w:val="000000"/>
          <w:szCs w:val="22"/>
        </w:rPr>
        <w:t xml:space="preserve">(Barry Eidlin, Barry Eidlin is an assistant professor of sociology at McGill University and the author of Labor and the Class Idea in the United States and Canada., 1-6-2020, accessed on 6-28-2021, Jacobinmag, "Why Unions Are Good — But Not Good Enough", </w:t>
      </w:r>
      <w:hyperlink r:id="rId12" w:history="1">
        <w:r w:rsidRPr="002B7F60">
          <w:rPr>
            <w:rStyle w:val="Hyperlink"/>
            <w:rFonts w:eastAsia="Times New Roman"/>
            <w:szCs w:val="22"/>
          </w:rPr>
          <w:t>https://www.jacobinmag.com/2020/01/marxism-trade-unions-socialism-revolutionary-organizing)//st</w:t>
        </w:r>
      </w:hyperlink>
    </w:p>
    <w:p w14:paraId="1100F69E" w14:textId="77777777" w:rsidR="00492FC1" w:rsidRPr="002B7F60" w:rsidRDefault="00492FC1" w:rsidP="00492FC1">
      <w:pPr>
        <w:spacing w:before="20" w:after="180"/>
        <w:rPr>
          <w:rFonts w:eastAsia="Times New Roman"/>
          <w:sz w:val="24"/>
        </w:rPr>
      </w:pPr>
      <w:r w:rsidRPr="002B7F60">
        <w:rPr>
          <w:rFonts w:eastAsia="Times New Roman"/>
          <w:sz w:val="24"/>
        </w:rPr>
        <w:br/>
      </w:r>
      <w:r w:rsidRPr="002B7F60">
        <w:rPr>
          <w:rFonts w:eastAsia="Times New Roman"/>
          <w:color w:val="000000"/>
          <w:szCs w:val="16"/>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by their very existence </w:t>
      </w:r>
      <w:r w:rsidRPr="002B7F60">
        <w:rPr>
          <w:rFonts w:eastAsia="Times New Roman"/>
          <w:b/>
          <w:bCs/>
          <w:color w:val="000000"/>
          <w:sz w:val="24"/>
          <w:u w:val="single"/>
          <w:shd w:val="clear" w:color="auto" w:fill="00FBFF"/>
        </w:rPr>
        <w:t>affirm and reinforce capitalist</w:t>
      </w:r>
      <w:r w:rsidRPr="002B7F60">
        <w:rPr>
          <w:rFonts w:eastAsia="Times New Roman"/>
          <w:b/>
          <w:bCs/>
          <w:color w:val="000000"/>
          <w:sz w:val="24"/>
          <w:u w:val="single"/>
        </w:rPr>
        <w:t xml:space="preserve"> class </w:t>
      </w:r>
      <w:r w:rsidRPr="002B7F60">
        <w:rPr>
          <w:rFonts w:eastAsia="Times New Roman"/>
          <w:b/>
          <w:bCs/>
          <w:color w:val="000000"/>
          <w:sz w:val="24"/>
          <w:u w:val="single"/>
          <w:shd w:val="clear" w:color="auto" w:fill="00FBFF"/>
        </w:rPr>
        <w:t>society. As organizations which</w:t>
      </w:r>
      <w:r w:rsidRPr="002B7F60">
        <w:rPr>
          <w:rFonts w:eastAsia="Times New Roman"/>
          <w:b/>
          <w:bCs/>
          <w:color w:val="000000"/>
          <w:sz w:val="24"/>
          <w:u w:val="single"/>
        </w:rPr>
        <w:t xml:space="preserve"> primarily </w:t>
      </w:r>
      <w:r w:rsidRPr="002B7F60">
        <w:rPr>
          <w:rFonts w:eastAsia="Times New Roman"/>
          <w:b/>
          <w:bCs/>
          <w:color w:val="000000"/>
          <w:sz w:val="24"/>
          <w:u w:val="single"/>
          <w:shd w:val="clear" w:color="auto" w:fill="00FBFF"/>
        </w:rPr>
        <w:t>negotiate</w:t>
      </w:r>
      <w:r w:rsidRPr="002B7F60">
        <w:rPr>
          <w:rFonts w:eastAsia="Times New Roman"/>
          <w:b/>
          <w:bCs/>
          <w:color w:val="000000"/>
          <w:sz w:val="24"/>
          <w:u w:val="single"/>
        </w:rPr>
        <w:t xml:space="preserve"> wages, benefits, and </w:t>
      </w:r>
      <w:r w:rsidRPr="002B7F60">
        <w:rPr>
          <w:rFonts w:eastAsia="Times New Roman"/>
          <w:b/>
          <w:bCs/>
          <w:color w:val="000000"/>
          <w:sz w:val="24"/>
          <w:u w:val="single"/>
          <w:shd w:val="clear" w:color="auto" w:fill="00FBFF"/>
        </w:rPr>
        <w:t>working conditions with employers, unions only exist in relation to capitalists. This makes them</w:t>
      </w:r>
      <w:r w:rsidRPr="002B7F60">
        <w:rPr>
          <w:rFonts w:eastAsia="Times New Roman"/>
          <w:color w:val="000000"/>
          <w:szCs w:val="16"/>
        </w:rPr>
        <w:t xml:space="preserve"> almost by definition </w:t>
      </w:r>
      <w:r w:rsidRPr="002B7F60">
        <w:rPr>
          <w:rFonts w:eastAsia="Times New Roman"/>
          <w:b/>
          <w:bCs/>
          <w:color w:val="000000"/>
          <w:sz w:val="24"/>
          <w:u w:val="single"/>
        </w:rPr>
        <w:t xml:space="preserve">reformist institutions, </w:t>
      </w:r>
      <w:r w:rsidRPr="002B7F60">
        <w:rPr>
          <w:rFonts w:eastAsia="Times New Roman"/>
          <w:b/>
          <w:bCs/>
          <w:color w:val="000000"/>
          <w:sz w:val="24"/>
          <w:u w:val="single"/>
          <w:shd w:val="clear" w:color="auto" w:fill="00FBFF"/>
        </w:rPr>
        <w:t>designed to</w:t>
      </w:r>
      <w:r w:rsidRPr="002B7F60">
        <w:rPr>
          <w:rFonts w:eastAsia="Times New Roman"/>
          <w:b/>
          <w:bCs/>
          <w:color w:val="000000"/>
          <w:sz w:val="24"/>
          <w:u w:val="single"/>
        </w:rPr>
        <w:t xml:space="preserve"> mitigate and </w:t>
      </w:r>
      <w:r w:rsidRPr="002B7F60">
        <w:rPr>
          <w:rFonts w:eastAsia="Times New Roman"/>
          <w:b/>
          <w:bCs/>
          <w:color w:val="000000"/>
          <w:sz w:val="24"/>
          <w:u w:val="single"/>
          <w:shd w:val="clear" w:color="auto" w:fill="00FBFF"/>
        </w:rPr>
        <w:t>manage</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employment</w:t>
      </w:r>
      <w:r w:rsidRPr="002B7F60">
        <w:rPr>
          <w:rFonts w:eastAsia="Times New Roman"/>
          <w:b/>
          <w:bCs/>
          <w:color w:val="000000"/>
          <w:sz w:val="24"/>
          <w:u w:val="single"/>
        </w:rPr>
        <w:t xml:space="preserve"> relationship, </w:t>
      </w:r>
      <w:r w:rsidRPr="002B7F60">
        <w:rPr>
          <w:rFonts w:eastAsia="Times New Roman"/>
          <w:b/>
          <w:bCs/>
          <w:color w:val="000000"/>
          <w:sz w:val="24"/>
          <w:u w:val="single"/>
          <w:shd w:val="clear" w:color="auto" w:fill="00FBFF"/>
        </w:rPr>
        <w:t>not transform it.</w:t>
      </w:r>
      <w:r w:rsidRPr="002B7F60">
        <w:rPr>
          <w:rFonts w:eastAsia="Times New Roman"/>
          <w:color w:val="000000"/>
          <w:szCs w:val="16"/>
        </w:rPr>
        <w:t xml:space="preserve"> 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w:t>
      </w:r>
      <w:r w:rsidRPr="002B7F60">
        <w:rPr>
          <w:rFonts w:eastAsia="Times New Roman"/>
          <w:b/>
          <w:bCs/>
          <w:color w:val="000000"/>
          <w:sz w:val="24"/>
          <w:u w:val="single"/>
        </w:rPr>
        <w:t>to what degree do unions simply reflect existing relations of production and class struggle,</w:t>
      </w:r>
      <w:r w:rsidRPr="002B7F60">
        <w:rPr>
          <w:rFonts w:eastAsia="Times New Roman"/>
          <w:color w:val="000000"/>
          <w:szCs w:val="16"/>
        </w:rPr>
        <w:t xml:space="preserve"> or actively shape those relations? Second, </w:t>
      </w:r>
      <w:r w:rsidRPr="002B7F60">
        <w:rPr>
          <w:rFonts w:eastAsia="Times New Roman"/>
          <w:b/>
          <w:bCs/>
          <w:color w:val="000000"/>
          <w:sz w:val="24"/>
          <w:u w:val="single"/>
        </w:rPr>
        <w:t xml:space="preserve">if unions actively shape class struggle, why and under what conditions do they enhance or inhibit it? </w:t>
      </w:r>
      <w:r w:rsidRPr="002B7F60">
        <w:rPr>
          <w:rFonts w:eastAsia="Times New Roman"/>
          <w:color w:val="000000"/>
          <w:szCs w:val="16"/>
        </w:rPr>
        <w:t xml:space="preserve">Third, </w:t>
      </w:r>
      <w:r w:rsidRPr="002B7F60">
        <w:rPr>
          <w:rFonts w:eastAsia="Times New Roman"/>
          <w:b/>
          <w:bCs/>
          <w:color w:val="000000"/>
          <w:sz w:val="24"/>
          <w:u w:val="single"/>
        </w:rPr>
        <w:t xml:space="preserve">how do unions shape class identities, </w:t>
      </w:r>
      <w:r w:rsidRPr="002B7F60">
        <w:rPr>
          <w:rFonts w:eastAsia="Times New Roman"/>
          <w:color w:val="000000"/>
          <w:szCs w:val="16"/>
        </w:rPr>
        <w:t xml:space="preserve">and how does this affect unions’ </w:t>
      </w:r>
      <w:r w:rsidRPr="002B7F60">
        <w:rPr>
          <w:rFonts w:eastAsia="Times New Roman"/>
          <w:color w:val="000000"/>
          <w:szCs w:val="16"/>
        </w:rPr>
        <w:lastRenderedPageBreak/>
        <w:t xml:space="preserve">scope of action? Fourth, </w:t>
      </w:r>
      <w:r w:rsidRPr="002B7F60">
        <w:rPr>
          <w:rFonts w:eastAsia="Times New Roman"/>
          <w:b/>
          <w:bCs/>
          <w:color w:val="000000"/>
          <w:sz w:val="24"/>
          <w:u w:val="single"/>
        </w:rPr>
        <w:t>what is the relation between unions and politics?</w:t>
      </w:r>
      <w:r w:rsidRPr="002B7F60">
        <w:rPr>
          <w:rFonts w:eastAsia="Times New Roman"/>
          <w:color w:val="000000"/>
          <w:szCs w:val="16"/>
        </w:rPr>
        <w:t xml:space="preserve">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The Oxford Handbook of Karl Marx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departed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2B7F60">
        <w:rPr>
          <w:rFonts w:eastAsia="Times New Roman"/>
          <w:color w:val="000000"/>
          <w:szCs w:val="16"/>
        </w:rPr>
        <w:softHyphen/>
        <w:t xml:space="preserve"> ply the recognition of the fact that </w:t>
      </w:r>
      <w:r w:rsidRPr="002B7F60">
        <w:rPr>
          <w:rFonts w:eastAsia="Times New Roman"/>
          <w:b/>
          <w:bCs/>
          <w:color w:val="000000"/>
          <w:sz w:val="24"/>
          <w:u w:val="single"/>
        </w:rPr>
        <w:t xml:space="preserve">the supremacy of </w:t>
      </w:r>
      <w:r w:rsidRPr="002B7F60">
        <w:rPr>
          <w:rFonts w:eastAsia="Times New Roman"/>
          <w:b/>
          <w:bCs/>
          <w:color w:val="000000"/>
          <w:sz w:val="24"/>
          <w:u w:val="single"/>
          <w:shd w:val="clear" w:color="auto" w:fill="00FBFF"/>
        </w:rPr>
        <w:t>the bourgeoisie is based</w:t>
      </w:r>
      <w:r w:rsidRPr="002B7F60">
        <w:rPr>
          <w:rFonts w:eastAsia="Times New Roman"/>
          <w:b/>
          <w:bCs/>
          <w:color w:val="000000"/>
          <w:sz w:val="24"/>
          <w:u w:val="single"/>
        </w:rPr>
        <w:t xml:space="preserve"> wholly </w:t>
      </w:r>
      <w:r w:rsidRPr="002B7F60">
        <w:rPr>
          <w:rFonts w:eastAsia="Times New Roman"/>
          <w:b/>
          <w:bCs/>
          <w:color w:val="000000"/>
          <w:sz w:val="24"/>
          <w:u w:val="single"/>
          <w:shd w:val="clear" w:color="auto" w:fill="00FBFF"/>
        </w:rPr>
        <w:t>upon</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competition of</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workers among themselves</w:t>
      </w:r>
      <w:r w:rsidRPr="002B7F60">
        <w:rPr>
          <w:rFonts w:eastAsia="Times New Roman"/>
          <w:color w:val="000000"/>
          <w:szCs w:val="16"/>
        </w:rPr>
        <w:t xml:space="preserve">; i.e., upon their want of cohesion. And precisely because the </w:t>
      </w:r>
      <w:r w:rsidRPr="002B7F60">
        <w:rPr>
          <w:rFonts w:eastAsia="Times New Roman"/>
          <w:b/>
          <w:bCs/>
          <w:color w:val="000000"/>
          <w:sz w:val="24"/>
          <w:u w:val="single"/>
        </w:rPr>
        <w:t>Unions</w:t>
      </w:r>
      <w:r w:rsidRPr="002B7F60">
        <w:rPr>
          <w:rFonts w:eastAsia="Times New Roman"/>
          <w:color w:val="000000"/>
          <w:szCs w:val="16"/>
        </w:rPr>
        <w:t xml:space="preserve">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w:t>
      </w:r>
      <w:r w:rsidRPr="002B7F60">
        <w:rPr>
          <w:rFonts w:eastAsia="Times New Roman"/>
          <w:b/>
          <w:bCs/>
          <w:color w:val="000000"/>
          <w:sz w:val="24"/>
          <w:u w:val="single"/>
        </w:rPr>
        <w:t>[compel] the admission that something more is needed than</w:t>
      </w:r>
      <w:r w:rsidRPr="002B7F60">
        <w:rPr>
          <w:rFonts w:eastAsia="Times New Roman"/>
          <w:color w:val="000000"/>
          <w:szCs w:val="16"/>
        </w:rPr>
        <w:t xml:space="preserve"> Trades Unions and </w:t>
      </w:r>
      <w:r w:rsidRPr="002B7F60">
        <w:rPr>
          <w:rFonts w:eastAsia="Times New Roman"/>
          <w:b/>
          <w:bCs/>
          <w:color w:val="000000"/>
          <w:sz w:val="24"/>
          <w:u w:val="single"/>
        </w:rPr>
        <w:t>strikes to break the power of the ruling class.”</w:t>
      </w:r>
      <w:r w:rsidRPr="002B7F60">
        <w:rPr>
          <w:rFonts w:eastAsia="Times New Roman"/>
          <w:color w:val="000000"/>
          <w:szCs w:val="16"/>
        </w:rPr>
        <w:t xml:space="preserve"> Here Engels articulates the crux of the problem. First, </w:t>
      </w:r>
      <w:r w:rsidRPr="002B7F60">
        <w:rPr>
          <w:rFonts w:eastAsia="Times New Roman"/>
          <w:b/>
          <w:bCs/>
          <w:color w:val="000000"/>
          <w:sz w:val="24"/>
          <w:u w:val="single"/>
          <w:shd w:val="clear" w:color="auto" w:fill="00FBFF"/>
        </w:rPr>
        <w:t>unions</w:t>
      </w:r>
      <w:r w:rsidRPr="002B7F60">
        <w:rPr>
          <w:rFonts w:eastAsia="Times New Roman"/>
          <w:color w:val="000000"/>
          <w:szCs w:val="16"/>
        </w:rPr>
        <w:t xml:space="preserve"> are essential for working-class formation, creating a collective actor both opposed to the bourgeoisie and capable of challenging it for power. Second, they</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are</w:t>
      </w:r>
      <w:r w:rsidRPr="002B7F60">
        <w:rPr>
          <w:rFonts w:eastAsia="Times New Roman"/>
          <w:b/>
          <w:bCs/>
          <w:color w:val="000000"/>
          <w:sz w:val="24"/>
          <w:u w:val="single"/>
        </w:rPr>
        <w:t xml:space="preserve"> an </w:t>
      </w:r>
      <w:r w:rsidRPr="002B7F60">
        <w:rPr>
          <w:rFonts w:eastAsia="Times New Roman"/>
          <w:b/>
          <w:bCs/>
          <w:color w:val="000000"/>
          <w:sz w:val="24"/>
          <w:u w:val="single"/>
          <w:shd w:val="clear" w:color="auto" w:fill="00FBFF"/>
        </w:rPr>
        <w:t>insufficient</w:t>
      </w:r>
      <w:r w:rsidRPr="002B7F60">
        <w:rPr>
          <w:rFonts w:eastAsia="Times New Roman"/>
          <w:b/>
          <w:bCs/>
          <w:color w:val="000000"/>
          <w:sz w:val="24"/>
          <w:u w:val="single"/>
        </w:rPr>
        <w:t xml:space="preserve"> vehicle </w:t>
      </w:r>
      <w:r w:rsidRPr="002B7F60">
        <w:rPr>
          <w:rFonts w:eastAsia="Times New Roman"/>
          <w:b/>
          <w:bCs/>
          <w:color w:val="000000"/>
          <w:sz w:val="24"/>
          <w:u w:val="single"/>
          <w:shd w:val="clear" w:color="auto" w:fill="00FBFF"/>
        </w:rPr>
        <w:t>for</w:t>
      </w:r>
      <w:r w:rsidRPr="002B7F60">
        <w:rPr>
          <w:rFonts w:eastAsia="Times New Roman"/>
          <w:b/>
          <w:bCs/>
          <w:color w:val="000000"/>
          <w:sz w:val="24"/>
          <w:u w:val="single"/>
        </w:rPr>
        <w:t xml:space="preserve"> creating and </w:t>
      </w:r>
      <w:r w:rsidRPr="002B7F60">
        <w:rPr>
          <w:rFonts w:eastAsia="Times New Roman"/>
          <w:b/>
          <w:bCs/>
          <w:color w:val="000000"/>
          <w:sz w:val="24"/>
          <w:u w:val="single"/>
          <w:shd w:val="clear" w:color="auto" w:fill="00FBFF"/>
        </w:rPr>
        <w:t>mobilizing</w:t>
      </w:r>
      <w:r w:rsidRPr="002B7F60">
        <w:rPr>
          <w:rFonts w:eastAsia="Times New Roman"/>
          <w:b/>
          <w:bCs/>
          <w:color w:val="000000"/>
          <w:sz w:val="24"/>
          <w:u w:val="single"/>
        </w:rPr>
        <w:t xml:space="preserve"> that collective actor. </w:t>
      </w:r>
      <w:r w:rsidRPr="002B7F60">
        <w:rPr>
          <w:rFonts w:eastAsia="Times New Roman"/>
          <w:color w:val="000000"/>
          <w:szCs w:val="16"/>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fundamentally </w:t>
      </w:r>
      <w:r w:rsidRPr="002B7F60">
        <w:rPr>
          <w:rFonts w:eastAsia="Times New Roman"/>
          <w:b/>
          <w:bCs/>
          <w:color w:val="000000"/>
          <w:sz w:val="24"/>
          <w:u w:val="single"/>
          <w:shd w:val="clear" w:color="auto" w:fill="00FBFF"/>
        </w:rPr>
        <w:t>defensive role, protecting workers against employers’</w:t>
      </w:r>
      <w:r w:rsidRPr="002B7F60">
        <w:rPr>
          <w:rFonts w:eastAsia="Times New Roman"/>
          <w:b/>
          <w:bCs/>
          <w:color w:val="000000"/>
          <w:sz w:val="24"/>
          <w:u w:val="single"/>
        </w:rPr>
        <w:t xml:space="preserve"> efforts to drive a competitive race to the bottom, </w:t>
      </w:r>
      <w:r w:rsidRPr="002B7F60">
        <w:rPr>
          <w:rFonts w:eastAsia="Times New Roman"/>
          <w:b/>
          <w:bCs/>
          <w:color w:val="000000"/>
          <w:sz w:val="24"/>
          <w:u w:val="single"/>
          <w:shd w:val="clear" w:color="auto" w:fill="00FBFF"/>
        </w:rPr>
        <w:t>meant that they limited themselves “to</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guerrilla war against the effects of the existing system, instead of</w:t>
      </w:r>
      <w:r w:rsidRPr="002B7F60">
        <w:rPr>
          <w:rFonts w:eastAsia="Times New Roman"/>
          <w:b/>
          <w:bCs/>
          <w:color w:val="000000"/>
          <w:sz w:val="24"/>
          <w:u w:val="single"/>
        </w:rPr>
        <w:t xml:space="preserve"> simultaneously</w:t>
      </w:r>
      <w:r w:rsidRPr="002B7F60">
        <w:rPr>
          <w:rFonts w:eastAsia="Times New Roman"/>
          <w:b/>
          <w:bCs/>
          <w:color w:val="000000"/>
          <w:sz w:val="24"/>
          <w:u w:val="single"/>
          <w:shd w:val="clear" w:color="auto" w:fill="00FBFF"/>
        </w:rPr>
        <w:t xml:space="preserve"> trying to change it.”</w:t>
      </w:r>
      <w:r w:rsidRPr="002B7F60">
        <w:rPr>
          <w:rFonts w:eastAsia="Times New Roman"/>
          <w:color w:val="000000"/>
          <w:szCs w:val="16"/>
          <w:shd w:val="clear" w:color="auto" w:fill="00FBFF"/>
        </w:rPr>
        <w:t xml:space="preserve"> </w:t>
      </w:r>
      <w:r w:rsidRPr="002B7F60">
        <w:rPr>
          <w:rFonts w:eastAsia="Times New Roman"/>
          <w:color w:val="000000"/>
          <w:szCs w:val="16"/>
        </w:rPr>
        <w:t xml:space="preserve">Thus, </w:t>
      </w:r>
      <w:r w:rsidRPr="002B7F60">
        <w:rPr>
          <w:rFonts w:eastAsia="Times New Roman"/>
          <w:b/>
          <w:bCs/>
          <w:color w:val="000000"/>
          <w:sz w:val="24"/>
          <w:u w:val="single"/>
        </w:rPr>
        <w:t>even militant trade unions found themselves struggling</w:t>
      </w:r>
      <w:r w:rsidRPr="002B7F60">
        <w:rPr>
          <w:rFonts w:eastAsia="Times New Roman"/>
          <w:color w:val="000000"/>
          <w:szCs w:val="16"/>
        </w:rPr>
        <w:t xml:space="preserve"> for “a fair day’s work for a fair day’s wage” </w:t>
      </w:r>
      <w:r w:rsidRPr="002B7F60">
        <w:rPr>
          <w:rFonts w:eastAsia="Times New Roman"/>
          <w:b/>
          <w:bCs/>
          <w:color w:val="000000"/>
          <w:sz w:val="24"/>
          <w:u w:val="single"/>
        </w:rPr>
        <w:t>without challenging the bourgeoisie’s fundamental power</w:t>
      </w:r>
      <w:r w:rsidRPr="002B7F60">
        <w:rPr>
          <w:rFonts w:eastAsia="Times New Roman"/>
          <w:color w:val="000000"/>
          <w:szCs w:val="16"/>
        </w:rPr>
        <w:t>, particularly the wage labor system. And some layers of the trade union officialdom were content to fight for privileges for their small segment of the working class, leaving most workers behind. Second,</w:t>
      </w:r>
      <w:r w:rsidRPr="002B7F60">
        <w:rPr>
          <w:rFonts w:eastAsia="Times New Roman"/>
          <w:b/>
          <w:bCs/>
          <w:color w:val="000000"/>
          <w:sz w:val="24"/>
          <w:u w:val="single"/>
        </w:rPr>
        <w:t xml:space="preserve"> unions’ focus on wages and workplace issues tended to reinforce a division between economic and political struggles. </w:t>
      </w:r>
      <w:r w:rsidRPr="002B7F60">
        <w:rPr>
          <w:rFonts w:eastAsia="Times New Roman"/>
          <w:color w:val="000000"/>
          <w:szCs w:val="16"/>
        </w:rPr>
        <w:t>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w:t>
      </w:r>
    </w:p>
    <w:p w14:paraId="6D01C757" w14:textId="77777777" w:rsidR="00492FC1" w:rsidRDefault="00492FC1" w:rsidP="00492FC1"/>
    <w:p w14:paraId="78493A6E" w14:textId="77777777" w:rsidR="00492FC1" w:rsidRPr="005A7CAA" w:rsidRDefault="00492FC1" w:rsidP="00492FC1">
      <w:pPr>
        <w:pStyle w:val="Heading4"/>
        <w:rPr>
          <w:rFonts w:cs="Calibri"/>
        </w:rPr>
      </w:pPr>
      <w:r w:rsidRPr="005A7CAA">
        <w:rPr>
          <w:rFonts w:cs="Calibri"/>
        </w:rPr>
        <w:t>Capitalism’s successes necessitate human extinction and destroy the value to life – it’s try or die for alternative organizing</w:t>
      </w:r>
    </w:p>
    <w:p w14:paraId="2C538878" w14:textId="77777777" w:rsidR="00492FC1" w:rsidRPr="005A7CAA" w:rsidRDefault="00492FC1" w:rsidP="00492FC1">
      <w:pPr>
        <w:rPr>
          <w:sz w:val="18"/>
          <w:szCs w:val="20"/>
        </w:rPr>
      </w:pPr>
      <w:r w:rsidRPr="005A7CAA">
        <w:rPr>
          <w:rStyle w:val="Style13ptBold"/>
        </w:rPr>
        <w:t>Duzgun 20</w:t>
      </w:r>
      <w:r w:rsidRPr="005A7CAA">
        <w:t xml:space="preserve"> </w:t>
      </w:r>
      <w:r w:rsidRPr="005A7CAA">
        <w:rPr>
          <w:sz w:val="18"/>
          <w:szCs w:val="20"/>
        </w:rPr>
        <w:t>Eren Duzgun (teaches Historical Sociology and International Relations at Leiden University, Netherlands), 4-5-2020, "Capitalism, Coronavirus and the Road to Extinction," Socialist Project, https://socialistproject.ca/2020/04/capitalism-coronavirus-and-road-to-extinction/, SJBE</w:t>
      </w:r>
    </w:p>
    <w:p w14:paraId="1BA73CD6" w14:textId="77777777" w:rsidR="00492FC1" w:rsidRDefault="00492FC1" w:rsidP="00492FC1">
      <w:pPr>
        <w:rPr>
          <w:b/>
          <w:u w:val="single"/>
        </w:rPr>
      </w:pPr>
      <w:r w:rsidRPr="005A7CAA">
        <w:rPr>
          <w:b/>
          <w:u w:val="single"/>
        </w:rPr>
        <w:lastRenderedPageBreak/>
        <w:t>Covid-19, by contrast, has begun its journey and taken its biggest toll thus far in the most advanced and affluent parts of the world</w:t>
      </w:r>
      <w:r w:rsidRPr="005A7CAA">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5A7CAA">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4D05DE">
        <w:rPr>
          <w:rStyle w:val="Emphasis"/>
          <w:highlight w:val="green"/>
        </w:rPr>
        <w:t xml:space="preserve">the coronavirus has thrown into </w:t>
      </w:r>
      <w:r w:rsidRPr="004D05DE">
        <w:rPr>
          <w:rStyle w:val="Emphasis"/>
        </w:rPr>
        <w:t xml:space="preserve">sharp </w:t>
      </w:r>
      <w:r w:rsidRPr="004D05DE">
        <w:rPr>
          <w:rStyle w:val="Emphasis"/>
          <w:highlight w:val="green"/>
        </w:rPr>
        <w:t>relief the immediately existential</w:t>
      </w:r>
      <w:r w:rsidRPr="004D05DE">
        <w:rPr>
          <w:rStyle w:val="Emphasis"/>
        </w:rPr>
        <w:t xml:space="preserve"> and undeniably global contradictions and </w:t>
      </w:r>
      <w:r w:rsidRPr="004D05DE">
        <w:rPr>
          <w:rStyle w:val="Emphasis"/>
          <w:highlight w:val="green"/>
        </w:rPr>
        <w:t>consequences generated by capitalism.</w:t>
      </w:r>
      <w:r w:rsidRPr="005A7CAA">
        <w:rPr>
          <w:b/>
          <w:u w:val="single"/>
        </w:rPr>
        <w:t xml:space="preserve"> </w:t>
      </w:r>
      <w:r w:rsidRPr="005A7CAA">
        <w:rPr>
          <w:sz w:val="14"/>
        </w:rPr>
        <w:t xml:space="preserve">Contradictions on a Global Scale Critical biologists and epidemiologists have put the blame on industrial agriculture as the root cause of the emergence of new pathogens since the 1990s. </w:t>
      </w:r>
      <w:hyperlink r:id="rId13" w:tgtFrame="_blank" w:history="1">
        <w:r w:rsidRPr="005A7CAA">
          <w:rPr>
            <w:rStyle w:val="Hyperlink"/>
            <w:sz w:val="14"/>
          </w:rPr>
          <w:t>According to Rob Wallace</w:t>
        </w:r>
      </w:hyperlink>
      <w:r w:rsidRPr="005A7CAA">
        <w:rPr>
          <w:sz w:val="14"/>
        </w:rPr>
        <w:t xml:space="preserve">, giant agribusiness and resource extraction firms have now reached the last virgin forests and smallholder-held farmlands in the world, subordinating them to the logic of capitalist markets. </w:t>
      </w:r>
      <w:r w:rsidRPr="005A7CAA">
        <w:rPr>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5A7CAA">
        <w:rPr>
          <w:sz w:val="14"/>
        </w:rPr>
        <w:t xml:space="preserve"> Likewise, global warming has forced or allowed pathogens to escape their natural habitat. As a result, new viruses against which we have no immunity “are being sprung free, threatening the whole world.” In short, </w:t>
      </w:r>
      <w:hyperlink r:id="rId14" w:tgtFrame="_blank" w:history="1">
        <w:r w:rsidRPr="005A7CAA">
          <w:rPr>
            <w:rStyle w:val="Hyperlink"/>
            <w:sz w:val="14"/>
          </w:rPr>
          <w:t>as John Vidal writes</w:t>
        </w:r>
      </w:hyperlink>
      <w:r w:rsidRPr="005A7CAA">
        <w:rPr>
          <w:sz w:val="14"/>
        </w:rPr>
        <w:t xml:space="preserve">, “we disrupt ecosystems, and we shake viruses loose from their natural hosts. When that happens, they need a new host. Often, we are it.” </w:t>
      </w:r>
      <w:r w:rsidRPr="005A7CAA">
        <w:rPr>
          <w:b/>
          <w:u w:val="single"/>
        </w:rPr>
        <w:t>That some agribusiness firms have been blatantly risking lives for profit would not come as a surprise to the critical reader</w:t>
      </w:r>
      <w:r w:rsidRPr="005A7CAA">
        <w:rPr>
          <w:sz w:val="14"/>
        </w:rPr>
        <w:t xml:space="preserve">. Even </w:t>
      </w:r>
      <w:hyperlink r:id="rId15" w:tgtFrame="_blank" w:history="1">
        <w:r w:rsidRPr="005A7CAA">
          <w:rPr>
            <w:rStyle w:val="Hyperlink"/>
            <w:sz w:val="14"/>
          </w:rPr>
          <w:t>Bill Gates has been sounding the alarm</w:t>
        </w:r>
      </w:hyperlink>
      <w:r w:rsidRPr="005A7CAA">
        <w:rPr>
          <w:sz w:val="14"/>
        </w:rPr>
        <w:t xml:space="preserve"> about the potentially deadly consequences of irresponsible business practices and new viruses. </w:t>
      </w:r>
      <w:r w:rsidRPr="005A7CAA">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4D05DE">
        <w:rPr>
          <w:rStyle w:val="Emphasis"/>
          <w:highlight w:val="green"/>
        </w:rPr>
        <w:t>we may go extinct as a result of the ‘successes’ of</w:t>
      </w:r>
      <w:r w:rsidRPr="004D05DE">
        <w:rPr>
          <w:rStyle w:val="Emphasis"/>
        </w:rPr>
        <w:t xml:space="preserve"> the very system ‘we’ created in the first place, i.e., </w:t>
      </w:r>
      <w:r w:rsidRPr="004D05DE">
        <w:rPr>
          <w:rStyle w:val="Emphasis"/>
          <w:highlight w:val="green"/>
        </w:rPr>
        <w:t>capitalism</w:t>
      </w:r>
      <w:r w:rsidRPr="004D05DE">
        <w:rPr>
          <w:rStyle w:val="Emphasis"/>
        </w:rPr>
        <w:t>.</w:t>
      </w:r>
      <w:r w:rsidRPr="005A7CAA">
        <w:rPr>
          <w:b/>
          <w:u w:val="single"/>
        </w:rPr>
        <w:t xml:space="preserve"> How did we end up losing control of an ‘economic’ system of our own making?</w:t>
      </w:r>
      <w:r w:rsidRPr="005A7CAA">
        <w:rPr>
          <w:sz w:val="14"/>
        </w:rPr>
        <w:t xml:space="preserve"> This is indeed an anomaly in human history. The conception of the ‘economy’ as an autonomous sphere dictating its own rules over society did not exist in non-capitalist societies. As the economic anthropologist </w:t>
      </w:r>
      <w:hyperlink r:id="rId16" w:anchor="Works" w:tgtFrame="_blank" w:history="1">
        <w:r w:rsidRPr="005A7CAA">
          <w:rPr>
            <w:rStyle w:val="Hyperlink"/>
            <w:sz w:val="14"/>
          </w:rPr>
          <w:t>Karl Polanyi</w:t>
        </w:r>
      </w:hyperlink>
      <w:r w:rsidRPr="005A7CAA">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7" w:tgtFrame="_blank" w:history="1">
        <w:r w:rsidRPr="005A7CAA">
          <w:rPr>
            <w:rStyle w:val="Hyperlink"/>
            <w:sz w:val="14"/>
          </w:rPr>
          <w:t>was absorbed in the social system</w:t>
        </w:r>
      </w:hyperlink>
      <w:r w:rsidRPr="005A7CAA">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5A7CAA">
        <w:rPr>
          <w:b/>
          <w:u w:val="single"/>
        </w:rPr>
        <w:t xml:space="preserve">In order </w:t>
      </w:r>
      <w:r w:rsidRPr="004D05DE">
        <w:rPr>
          <w:rStyle w:val="Emphasis"/>
          <w:highlight w:val="green"/>
        </w:rPr>
        <w:t>for ‘self-regulating’ markets to ‘self-regulate’,</w:t>
      </w:r>
      <w:r w:rsidRPr="004D05DE">
        <w:rPr>
          <w:rStyle w:val="Emphasis"/>
        </w:rPr>
        <w:t xml:space="preserve"> a variety of </w:t>
      </w:r>
      <w:r w:rsidRPr="004D05DE">
        <w:rPr>
          <w:rStyle w:val="Emphasis"/>
          <w:highlight w:val="green"/>
        </w:rPr>
        <w:t>political and institutional arrangements had to</w:t>
      </w:r>
      <w:r w:rsidRPr="004D05DE">
        <w:rPr>
          <w:rStyle w:val="Emphasis"/>
        </w:rPr>
        <w:t xml:space="preserve"> be initiated to progressively </w:t>
      </w:r>
      <w:r w:rsidRPr="004D05DE">
        <w:rPr>
          <w:rStyle w:val="Emphasis"/>
          <w:highlight w:val="green"/>
        </w:rPr>
        <w:t>eliminate</w:t>
      </w:r>
      <w:r w:rsidRPr="004D05DE">
        <w:rPr>
          <w:rStyle w:val="Emphasis"/>
        </w:rPr>
        <w:t xml:space="preserve"> the </w:t>
      </w:r>
      <w:r w:rsidRPr="004D05DE">
        <w:rPr>
          <w:rStyle w:val="Emphasis"/>
          <w:highlight w:val="green"/>
        </w:rPr>
        <w:t>non-market survival strategies</w:t>
      </w:r>
      <w:r w:rsidRPr="004D05DE">
        <w:rPr>
          <w:rStyle w:val="Emphasis"/>
        </w:rPr>
        <w:t xml:space="preserve"> that</w:t>
      </w:r>
      <w:r w:rsidRPr="005A7CAA">
        <w:rPr>
          <w:b/>
          <w:u w:val="single"/>
        </w:rPr>
        <w:t xml:space="preserve"> humans previously relied upon. </w:t>
      </w:r>
      <w:r w:rsidRPr="005A7CAA">
        <w:rPr>
          <w:sz w:val="14"/>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w:t>
      </w:r>
      <w:r w:rsidRPr="004D05DE">
        <w:rPr>
          <w:rStyle w:val="Emphasis"/>
        </w:rPr>
        <w:t xml:space="preserve">Capitalism </w:t>
      </w:r>
      <w:r w:rsidRPr="004D05DE">
        <w:rPr>
          <w:rStyle w:val="Emphasis"/>
          <w:highlight w:val="green"/>
        </w:rPr>
        <w:t>At the heart of</w:t>
      </w:r>
      <w:r w:rsidRPr="004D05DE">
        <w:rPr>
          <w:rStyle w:val="Emphasis"/>
        </w:rPr>
        <w:t xml:space="preserve"> the rise of </w:t>
      </w:r>
      <w:r w:rsidRPr="004D05DE">
        <w:rPr>
          <w:rStyle w:val="Emphasis"/>
          <w:highlight w:val="green"/>
        </w:rPr>
        <w:t>capitalism</w:t>
      </w:r>
      <w:r w:rsidRPr="004D05DE">
        <w:rPr>
          <w:rStyle w:val="Emphasis"/>
        </w:rPr>
        <w:t xml:space="preserve">, therefore, </w:t>
      </w:r>
      <w:r w:rsidRPr="004D05DE">
        <w:rPr>
          <w:rStyle w:val="Emphasis"/>
          <w:highlight w:val="green"/>
        </w:rPr>
        <w:t>rested a ‘political’, legal, and violent process</w:t>
      </w:r>
      <w:r w:rsidRPr="004D05DE">
        <w:rPr>
          <w:rStyle w:val="Emphasis"/>
        </w:rPr>
        <w:t xml:space="preserve"> that led to the historically unprecedented characterization of land and labour as commodities. Without </w:t>
      </w:r>
      <w:r w:rsidRPr="004D05DE">
        <w:rPr>
          <w:rStyle w:val="Emphasis"/>
          <w:highlight w:val="green"/>
        </w:rPr>
        <w:t>commodifying land and labour</w:t>
      </w:r>
      <w:r w:rsidRPr="004D05DE">
        <w:rPr>
          <w:rStyle w:val="Emphasis"/>
        </w:rPr>
        <w:t xml:space="preserve">, i.e., without treating the planet’s living substance as commodities, it would have been impossible to view the ‘economy’ as an institutionally and motivationally self-regulating sphere of life, an almost robotic creature functioning </w:t>
      </w:r>
      <w:r w:rsidRPr="004D05DE">
        <w:rPr>
          <w:rStyle w:val="Emphasis"/>
          <w:highlight w:val="green"/>
        </w:rPr>
        <w:t>at the expense of human lives and livelihoods</w:t>
      </w:r>
      <w:r w:rsidRPr="004D05DE">
        <w:rPr>
          <w:rStyle w:val="Emphasis"/>
        </w:rPr>
        <w:t xml:space="preserve">. Capitalism presupposed from the very beginning a radical transformation in the human use of nature as well as in the provision of life’s essential requirements. In this sense, </w:t>
      </w:r>
      <w:r w:rsidRPr="004D05DE">
        <w:rPr>
          <w:rStyle w:val="Emphasis"/>
          <w:highlight w:val="green"/>
        </w:rPr>
        <w:t>the danger of global extinction</w:t>
      </w:r>
      <w:r w:rsidRPr="004D05DE">
        <w:rPr>
          <w:rStyle w:val="Emphasis"/>
        </w:rPr>
        <w:t xml:space="preserve"> which we have been going through </w:t>
      </w:r>
      <w:r w:rsidRPr="004D05DE">
        <w:rPr>
          <w:rStyle w:val="Emphasis"/>
          <w:highlight w:val="green"/>
        </w:rPr>
        <w:t>is not a temporary hiccup</w:t>
      </w:r>
      <w:r w:rsidRPr="004D05DE">
        <w:rPr>
          <w:rStyle w:val="Emphasis"/>
        </w:rPr>
        <w:t xml:space="preserve"> in an otherwise smoothly operating capitalist ecosystem </w:t>
      </w:r>
      <w:r w:rsidRPr="004D05DE">
        <w:rPr>
          <w:rStyle w:val="Emphasis"/>
          <w:highlight w:val="green"/>
        </w:rPr>
        <w:t xml:space="preserve">but has </w:t>
      </w:r>
      <w:r w:rsidRPr="004D05DE">
        <w:rPr>
          <w:rStyle w:val="Emphasis"/>
        </w:rPr>
        <w:t xml:space="preserve">always </w:t>
      </w:r>
      <w:r w:rsidRPr="004D05DE">
        <w:rPr>
          <w:rStyle w:val="Emphasis"/>
          <w:highlight w:val="green"/>
        </w:rPr>
        <w:t xml:space="preserve">been </w:t>
      </w:r>
      <w:r w:rsidRPr="004D05DE">
        <w:rPr>
          <w:rStyle w:val="Emphasis"/>
        </w:rPr>
        <w:t xml:space="preserve">a possibility </w:t>
      </w:r>
      <w:r w:rsidRPr="004D05DE">
        <w:rPr>
          <w:rStyle w:val="Emphasis"/>
          <w:highlight w:val="green"/>
        </w:rPr>
        <w:t xml:space="preserve">built into </w:t>
      </w:r>
      <w:r w:rsidRPr="004D05DE">
        <w:rPr>
          <w:rStyle w:val="Emphasis"/>
        </w:rPr>
        <w:t xml:space="preserve">the very structure of </w:t>
      </w:r>
      <w:r w:rsidRPr="004D05DE">
        <w:rPr>
          <w:rStyle w:val="Emphasis"/>
          <w:highlight w:val="green"/>
        </w:rPr>
        <w:t>market society</w:t>
      </w:r>
      <w:r w:rsidRPr="005A7CAA">
        <w:rPr>
          <w:b/>
          <w:u w:val="single"/>
        </w:rPr>
        <w:t xml:space="preserve">. </w:t>
      </w:r>
      <w:r w:rsidRPr="005A7CAA">
        <w:rPr>
          <w:sz w:val="14"/>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5A7CAA">
        <w:rPr>
          <w:b/>
          <w:u w:val="single"/>
        </w:rPr>
        <w:t xml:space="preserve">On the other hand, however, </w:t>
      </w:r>
      <w:hyperlink r:id="rId18" w:tgtFrame="_blank" w:history="1">
        <w:r w:rsidRPr="005A7CAA">
          <w:rPr>
            <w:b/>
            <w:u w:val="single"/>
          </w:rPr>
          <w:t>as Ellen Wood argues</w:t>
        </w:r>
      </w:hyperlink>
      <w:r w:rsidRPr="005A7CAA">
        <w:rPr>
          <w:b/>
          <w:u w:val="single"/>
        </w:rPr>
        <w:t xml:space="preserve">, by subordinating all other </w:t>
      </w:r>
      <w:r w:rsidRPr="005A7CAA">
        <w:rPr>
          <w:b/>
          <w:u w:val="single"/>
        </w:rPr>
        <w:lastRenderedPageBreak/>
        <w:t xml:space="preserve">considerations to the imperatives of market competition, </w:t>
      </w:r>
      <w:r w:rsidRPr="004D05DE">
        <w:rPr>
          <w:rStyle w:val="Emphasis"/>
          <w:highlight w:val="green"/>
        </w:rPr>
        <w:t>capitalism has</w:t>
      </w:r>
      <w:r w:rsidRPr="004D05DE">
        <w:rPr>
          <w:rStyle w:val="Emphasis"/>
        </w:rPr>
        <w:t xml:space="preserve"> also </w:t>
      </w:r>
      <w:r w:rsidRPr="004D05DE">
        <w:rPr>
          <w:rStyle w:val="Emphasis"/>
          <w:highlight w:val="green"/>
        </w:rPr>
        <w:t>created poverty, homelessness, environmental destruction and pandemics</w:t>
      </w:r>
      <w:r w:rsidRPr="004D05DE">
        <w:rPr>
          <w:rStyle w:val="Emphasis"/>
        </w:rPr>
        <w:t>.</w:t>
      </w:r>
      <w:r w:rsidRPr="005A7CAA">
        <w:rPr>
          <w:sz w:val="14"/>
        </w:rPr>
        <w:t xml:space="preserve"> Billions of people who could be fed and housed are subjected to immense doses of insecurity, living their lives under the constant threat of joblessness, homelessness, loss of status and starvation. </w:t>
      </w:r>
      <w:r w:rsidRPr="005A7CAA">
        <w:rPr>
          <w:b/>
          <w:u w:val="single"/>
        </w:rPr>
        <w:t xml:space="preserve">In a similar fashion, the environment that could be protected is systematically destroyed for profit, and killer viruses that could be contained are unleashed. </w:t>
      </w:r>
      <w:r w:rsidRPr="005A7CAA">
        <w:rPr>
          <w:sz w:val="14"/>
        </w:rPr>
        <w:t xml:space="preserve">Undoubtedly, Covid-19 has become the archetypal example that lays bare “the destructive impulses of a system in which the very fundamentals of existence are subjected to the requirements of profit.” </w:t>
      </w:r>
      <w:r w:rsidRPr="005A7CAA">
        <w:rPr>
          <w:b/>
          <w:u w:val="single"/>
        </w:rPr>
        <w:t>Can the ‘positive’ and ‘negative’ outcomes of capitalism be somewhat reconciled? Indeed, for a brief period in the Global North, it seemed they could be</w:t>
      </w:r>
      <w:r w:rsidRPr="005A7CAA">
        <w:rPr>
          <w:sz w:val="14"/>
        </w:rPr>
        <w:t xml:space="preserve">. During the so-called </w:t>
      </w:r>
      <w:hyperlink r:id="rId19" w:tgtFrame="_blank" w:history="1">
        <w:r w:rsidRPr="005A7CAA">
          <w:rPr>
            <w:rStyle w:val="Hyperlink"/>
            <w:sz w:val="14"/>
          </w:rPr>
          <w:t>Golden Age of Capitalism</w:t>
        </w:r>
      </w:hyperlink>
      <w:r w:rsidRPr="005A7CAA">
        <w:rPr>
          <w:sz w:val="14"/>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RPr="005A7CAA">
        <w:rPr>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5A7CAA">
        <w:rPr>
          <w:sz w:val="14"/>
        </w:rPr>
        <w:t xml:space="preserve">The main ‘problem’ with the Global South has been, by and large, a question of ‘timing’. </w:t>
      </w:r>
      <w:r w:rsidRPr="005A7CAA">
        <w:rPr>
          <w:b/>
          <w:u w:val="single"/>
        </w:rPr>
        <w:t xml:space="preserve">Once capitalism was established and consolidated in the Global North, it has not only led to the birth of new and more effective forms </w:t>
      </w:r>
      <w:r w:rsidRPr="004D05DE">
        <w:rPr>
          <w:rStyle w:val="Emphasis"/>
        </w:rPr>
        <w:t xml:space="preserve">of </w:t>
      </w:r>
      <w:r w:rsidRPr="004D05DE">
        <w:rPr>
          <w:rStyle w:val="Emphasis"/>
          <w:highlight w:val="green"/>
        </w:rPr>
        <w:t>imperialist control and neocolonial expansion</w:t>
      </w:r>
      <w:r w:rsidRPr="004D05DE">
        <w:rPr>
          <w:rStyle w:val="Emphasis"/>
        </w:rPr>
        <w:t xml:space="preserve"> but </w:t>
      </w:r>
      <w:r w:rsidRPr="004D05DE">
        <w:rPr>
          <w:rStyle w:val="Emphasis"/>
          <w:highlight w:val="green"/>
        </w:rPr>
        <w:t xml:space="preserve">has </w:t>
      </w:r>
      <w:r w:rsidRPr="004D05DE">
        <w:rPr>
          <w:rStyle w:val="Emphasis"/>
        </w:rPr>
        <w:t xml:space="preserve">also </w:t>
      </w:r>
      <w:r w:rsidRPr="004D05DE">
        <w:rPr>
          <w:rStyle w:val="Emphasis"/>
          <w:highlight w:val="green"/>
        </w:rPr>
        <w:t>irrevocably</w:t>
      </w:r>
      <w:r w:rsidRPr="004D05DE">
        <w:rPr>
          <w:rStyle w:val="Emphasis"/>
        </w:rPr>
        <w:t xml:space="preserve"> </w:t>
      </w:r>
      <w:r w:rsidRPr="004D05DE">
        <w:rPr>
          <w:rStyle w:val="Emphasis"/>
          <w:highlight w:val="green"/>
        </w:rPr>
        <w:t xml:space="preserve">undermined </w:t>
      </w:r>
      <w:r w:rsidRPr="004D05DE">
        <w:rPr>
          <w:rStyle w:val="Emphasis"/>
        </w:rPr>
        <w:t xml:space="preserve">the </w:t>
      </w:r>
      <w:r w:rsidRPr="004D05DE">
        <w:rPr>
          <w:rStyle w:val="Emphasis"/>
          <w:highlight w:val="green"/>
        </w:rPr>
        <w:t>potentially positive outcomes of capitalist development</w:t>
      </w:r>
      <w:r w:rsidRPr="004D05DE">
        <w:rPr>
          <w:rStyle w:val="Emphasis"/>
        </w:rPr>
        <w:t xml:space="preserve"> elsew</w:t>
      </w:r>
      <w:r w:rsidRPr="005A7CAA">
        <w:rPr>
          <w:b/>
          <w:u w:val="single"/>
        </w:rPr>
        <w:t xml:space="preserve">here. </w:t>
      </w:r>
      <w:r w:rsidRPr="005A7CAA">
        <w:rPr>
          <w:sz w:val="14"/>
        </w:rPr>
        <w:t xml:space="preserve">For example, the </w:t>
      </w:r>
      <w:hyperlink r:id="rId20" w:tgtFrame="_blank" w:history="1">
        <w:r w:rsidRPr="005A7CAA">
          <w:rPr>
            <w:rStyle w:val="Hyperlink"/>
            <w:sz w:val="14"/>
          </w:rPr>
          <w:t>MIT political economist Alice Amsden</w:t>
        </w:r>
      </w:hyperlink>
      <w:r w:rsidRPr="005A7CAA">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5A7CAA">
        <w:rPr>
          <w:b/>
          <w:u w:val="single"/>
        </w:rPr>
        <w:t>Furthermore, the ecologically disastrous and socially inhumane consequences of capitalism have long outweighed the prospects of material gain in the Global South.</w:t>
      </w:r>
      <w:r w:rsidRPr="005A7CAA">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5A7CAA">
        <w:rPr>
          <w:b/>
          <w:u w:val="single"/>
        </w:rPr>
        <w:t>The implication is that any meaningful attempt at solving the present, and future crises needs to take the bull by the horn</w:t>
      </w:r>
      <w:r w:rsidRPr="005A7CAA">
        <w:rPr>
          <w:sz w:val="14"/>
        </w:rPr>
        <w:t xml:space="preserve">. There is literally no choice to be made between ‘capitalism’ and ‘capitalism with a human face’. </w:t>
      </w:r>
      <w:r w:rsidRPr="005A7CAA">
        <w:rPr>
          <w:b/>
          <w:u w:val="single"/>
        </w:rPr>
        <w:t xml:space="preserve">As long as the underlying dynamics of our lives remain the same, </w:t>
      </w:r>
      <w:r w:rsidRPr="004D05DE">
        <w:rPr>
          <w:rStyle w:val="Emphasis"/>
          <w:highlight w:val="green"/>
        </w:rPr>
        <w:t xml:space="preserve">as long as we keep treating nature and human beings as commodities, no </w:t>
      </w:r>
      <w:hyperlink r:id="rId21" w:tgtFrame="_blank" w:history="1">
        <w:r w:rsidRPr="004D05DE">
          <w:rPr>
            <w:rStyle w:val="Emphasis"/>
            <w:highlight w:val="green"/>
          </w:rPr>
          <w:t>cosmetic surgery</w:t>
        </w:r>
      </w:hyperlink>
      <w:r w:rsidRPr="004D05DE">
        <w:rPr>
          <w:rStyle w:val="Emphasis"/>
          <w:highlight w:val="green"/>
        </w:rPr>
        <w:t xml:space="preserve"> will do.</w:t>
      </w:r>
      <w:r w:rsidRPr="004D05DE">
        <w:rPr>
          <w:rStyle w:val="Emphasis"/>
        </w:rPr>
        <w:t xml:space="preserve"> To the contrary, historical experience suggests that such minimal interventions will sooner or later backfire, re-legitimizing capitalism pure and simple. </w:t>
      </w:r>
      <w:r w:rsidRPr="004D05DE">
        <w:rPr>
          <w:rStyle w:val="Emphasis"/>
          <w:highlight w:val="green"/>
        </w:rPr>
        <w:t>The only way to</w:t>
      </w:r>
      <w:r w:rsidRPr="004D05DE">
        <w:rPr>
          <w:rStyle w:val="Emphasis"/>
        </w:rPr>
        <w:t xml:space="preserve"> ‘re-embed’ our economies and </w:t>
      </w:r>
      <w:r w:rsidRPr="004D05DE">
        <w:rPr>
          <w:rStyle w:val="Emphasis"/>
          <w:highlight w:val="green"/>
        </w:rPr>
        <w:t>save our lives</w:t>
      </w:r>
      <w:r w:rsidRPr="004D05DE">
        <w:rPr>
          <w:rStyle w:val="Emphasis"/>
        </w:rPr>
        <w:t xml:space="preserve"> from ecological collapse </w:t>
      </w:r>
      <w:r w:rsidRPr="004D05DE">
        <w:rPr>
          <w:rStyle w:val="Emphasis"/>
          <w:highlight w:val="green"/>
        </w:rPr>
        <w:t>is</w:t>
      </w:r>
      <w:r w:rsidRPr="004D05DE">
        <w:rPr>
          <w:rStyle w:val="Emphasis"/>
        </w:rPr>
        <w:t xml:space="preserve"> by </w:t>
      </w:r>
      <w:r w:rsidRPr="004D05DE">
        <w:rPr>
          <w:rStyle w:val="Emphasis"/>
          <w:highlight w:val="green"/>
        </w:rPr>
        <w:t xml:space="preserve">intervening in the </w:t>
      </w:r>
      <w:r w:rsidRPr="004D05DE">
        <w:rPr>
          <w:rStyle w:val="Emphasis"/>
        </w:rPr>
        <w:t xml:space="preserve">very </w:t>
      </w:r>
      <w:r w:rsidRPr="004D05DE">
        <w:rPr>
          <w:rStyle w:val="Emphasis"/>
          <w:highlight w:val="green"/>
        </w:rPr>
        <w:t>heart of the beast</w:t>
      </w:r>
      <w:r w:rsidRPr="004D05DE">
        <w:rPr>
          <w:rStyle w:val="Emphasis"/>
        </w:rPr>
        <w:t>: land and human beings need to be taken out of the market. The beast is not tameable; it needs to be </w:t>
      </w:r>
      <w:hyperlink r:id="rId22" w:tgtFrame="_blank" w:history="1">
        <w:r w:rsidRPr="004D05DE">
          <w:rPr>
            <w:rStyle w:val="Emphasis"/>
          </w:rPr>
          <w:t>killed</w:t>
        </w:r>
      </w:hyperlink>
      <w:r w:rsidRPr="005A7CAA">
        <w:rPr>
          <w:b/>
          <w:u w:val="single"/>
        </w:rPr>
        <w:t>.</w:t>
      </w:r>
    </w:p>
    <w:p w14:paraId="79D59E07" w14:textId="77777777" w:rsidR="00492FC1" w:rsidRPr="005A7CAA" w:rsidRDefault="00492FC1" w:rsidP="00492FC1">
      <w:pPr>
        <w:pStyle w:val="Heading4"/>
        <w:rPr>
          <w:rFonts w:cs="Calibri"/>
        </w:rPr>
      </w:pPr>
      <w:r w:rsidRPr="005A7CAA">
        <w:rPr>
          <w:rFonts w:cs="Calibri"/>
        </w:rPr>
        <w:t>Vote neg for dual power organizing – only by refusing the 1ac’s opportunistic politics can we produce actual change.</w:t>
      </w:r>
    </w:p>
    <w:p w14:paraId="131C6CE7" w14:textId="77777777" w:rsidR="00492FC1" w:rsidRPr="005A7CAA" w:rsidRDefault="00492FC1" w:rsidP="00492FC1">
      <w:pPr>
        <w:rPr>
          <w:sz w:val="18"/>
          <w:szCs w:val="20"/>
        </w:rPr>
      </w:pPr>
      <w:r w:rsidRPr="005A7CAA">
        <w:rPr>
          <w:rStyle w:val="Style13ptBold"/>
        </w:rPr>
        <w:t>Escalante 18</w:t>
      </w:r>
      <w:r w:rsidRPr="005A7CAA">
        <w:t xml:space="preserve"> </w:t>
      </w:r>
      <w:r w:rsidRPr="005A7CAA">
        <w:rPr>
          <w:sz w:val="18"/>
          <w:szCs w:val="20"/>
        </w:rPr>
        <w:t>Alyson Escalante (Marxist-Leninist, Materialist Feminist and Anti-Imperialist activist), 8-24-2018, "Against Electoralism, For Dual Power!," Forge News, https://theforgenews.org/2018/08/24/against-electoralism-for-dual-power/, pat recut sjbe</w:t>
      </w:r>
    </w:p>
    <w:p w14:paraId="448AA539" w14:textId="77777777" w:rsidR="00492FC1" w:rsidRPr="005A7CAA" w:rsidRDefault="00492FC1" w:rsidP="00492FC1">
      <w:pPr>
        <w:rPr>
          <w:sz w:val="14"/>
        </w:rPr>
      </w:pPr>
      <w:r w:rsidRPr="005A7CAA">
        <w:rPr>
          <w:sz w:val="14"/>
        </w:rPr>
        <w:t xml:space="preserve">If we, as socialists, truly fight for a classless world, we must smash the mechanisms which ensure class domination. </w:t>
      </w:r>
      <w:r w:rsidRPr="005A7CAA">
        <w:rPr>
          <w:b/>
          <w:u w:val="single"/>
        </w:rPr>
        <w:t>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RPr="005A7CAA">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RPr="005A7CAA">
        <w:rPr>
          <w:b/>
          <w:u w:val="single"/>
        </w:rPr>
        <w:t>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RPr="005A7CAA">
        <w:rPr>
          <w:sz w:val="14"/>
        </w:rPr>
        <w:t xml:space="preserve"> Dual </w:t>
      </w:r>
      <w:r w:rsidRPr="005A7CAA">
        <w:rPr>
          <w:sz w:val="14"/>
        </w:rPr>
        <w:lastRenderedPageBreak/>
        <w:t xml:space="preserve">Power Today </w:t>
      </w:r>
      <w:r w:rsidRPr="005A7CAA">
        <w:rPr>
          <w:b/>
          <w:u w:val="single"/>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t>
      </w:r>
      <w:r w:rsidRPr="007768D1">
        <w:rPr>
          <w:rStyle w:val="Emphasis"/>
        </w:rPr>
        <w:t>why</w:t>
      </w:r>
      <w:r w:rsidRPr="007768D1">
        <w:rPr>
          <w:rStyle w:val="Emphasis"/>
          <w:highlight w:val="green"/>
        </w:rPr>
        <w:t xml:space="preserve"> we need to abandon </w:t>
      </w:r>
      <w:r w:rsidRPr="007768D1">
        <w:rPr>
          <w:rStyle w:val="Emphasis"/>
        </w:rPr>
        <w:t xml:space="preserve">electoralism and working within </w:t>
      </w:r>
      <w:r w:rsidRPr="007768D1">
        <w:rPr>
          <w:rStyle w:val="Emphasis"/>
          <w:highlight w:val="green"/>
        </w:rPr>
        <w:t>the bourgeois state</w:t>
      </w:r>
      <w:r w:rsidRPr="007768D1">
        <w:rPr>
          <w:rStyle w:val="Emphasis"/>
        </w:rPr>
        <w:t xml:space="preserve">. What were </w:t>
      </w:r>
      <w:r w:rsidRPr="007768D1">
        <w:rPr>
          <w:rStyle w:val="Emphasis"/>
          <w:highlight w:val="green"/>
        </w:rPr>
        <w:t>the conditions which allowed the Bolsheviks to</w:t>
      </w:r>
      <w:r w:rsidRPr="007768D1">
        <w:rPr>
          <w:rStyle w:val="Emphasis"/>
        </w:rPr>
        <w:t xml:space="preserve"> successfully </w:t>
      </w:r>
      <w:r w:rsidRPr="007768D1">
        <w:rPr>
          <w:rStyle w:val="Emphasis"/>
          <w:highlight w:val="green"/>
        </w:rPr>
        <w:t>revolt</w:t>
      </w:r>
      <w:r w:rsidRPr="007768D1">
        <w:rPr>
          <w:rStyle w:val="Emphasis"/>
        </w:rPr>
        <w:t xml:space="preserve">? The conditions were that of </w:t>
      </w:r>
      <w:r w:rsidRPr="007768D1">
        <w:rPr>
          <w:rStyle w:val="Emphasis"/>
          <w:highlight w:val="green"/>
        </w:rPr>
        <w:t>Dual Power</w:t>
      </w:r>
      <w:r w:rsidRPr="007768D1">
        <w:rPr>
          <w:rStyle w:val="Emphasis"/>
        </w:rPr>
        <w:t xml:space="preserve">. Alongside the capitalist state, </w:t>
      </w:r>
      <w:r w:rsidRPr="007768D1">
        <w:rPr>
          <w:rStyle w:val="Emphasis"/>
          <w:highlight w:val="green"/>
        </w:rPr>
        <w:t xml:space="preserve">there existed </w:t>
      </w:r>
      <w:r w:rsidRPr="007768D1">
        <w:rPr>
          <w:rStyle w:val="Emphasis"/>
        </w:rPr>
        <w:t xml:space="preserve">a whole set of </w:t>
      </w:r>
      <w:r w:rsidRPr="007768D1">
        <w:rPr>
          <w:rStyle w:val="Emphasis"/>
          <w:highlight w:val="green"/>
        </w:rPr>
        <w:t>institutions and councils which met the needs of the workers</w:t>
      </w:r>
      <w:r w:rsidRPr="005A7CAA">
        <w:rPr>
          <w:b/>
          <w:u w:val="single"/>
        </w:rPr>
        <w:t>.</w:t>
      </w:r>
      <w:r w:rsidRPr="005A7CAA">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5A7CAA">
        <w:rPr>
          <w:b/>
          <w:u w:val="single"/>
        </w:rPr>
        <w:t xml:space="preserve">When a far right coup was attempted against the provisional government, it was troops loyal to the Bolshevik factions within the soviet who repelled the coup plotters, </w:t>
      </w:r>
      <w:r w:rsidRPr="007768D1">
        <w:rPr>
          <w:rStyle w:val="Emphasis"/>
          <w:highlight w:val="green"/>
        </w:rPr>
        <w:t>proving</w:t>
      </w:r>
      <w:r w:rsidRPr="007768D1">
        <w:rPr>
          <w:rStyle w:val="Emphasis"/>
        </w:rPr>
        <w:t xml:space="preserve"> concretely to the workers of Petrograd </w:t>
      </w:r>
      <w:r w:rsidRPr="007768D1">
        <w:rPr>
          <w:rStyle w:val="Emphasis"/>
          <w:highlight w:val="green"/>
        </w:rPr>
        <w:t xml:space="preserve">that the socialists could </w:t>
      </w:r>
      <w:r w:rsidRPr="007768D1">
        <w:rPr>
          <w:rStyle w:val="Emphasis"/>
        </w:rPr>
        <w:t xml:space="preserve">not only </w:t>
      </w:r>
      <w:r w:rsidRPr="007768D1">
        <w:rPr>
          <w:rStyle w:val="Emphasis"/>
          <w:highlight w:val="green"/>
        </w:rPr>
        <w:t>provide</w:t>
      </w:r>
      <w:r w:rsidRPr="007768D1">
        <w:rPr>
          <w:rStyle w:val="Emphasis"/>
        </w:rPr>
        <w:t xml:space="preserve"> </w:t>
      </w:r>
      <w:r w:rsidRPr="007768D1">
        <w:rPr>
          <w:rStyle w:val="Emphasis"/>
          <w:highlight w:val="green"/>
        </w:rPr>
        <w:t xml:space="preserve">for their needs, </w:t>
      </w:r>
      <w:r w:rsidRPr="007768D1">
        <w:rPr>
          <w:rStyle w:val="Emphasis"/>
        </w:rPr>
        <w:t>but also for their defense. In short: the Bolsheviks recognized that instead of integrating into the bourgeois state, they could operate outside of it to build dual power. They could establish programs of elected representatives who would serve the workers</w:t>
      </w:r>
      <w:r w:rsidRPr="005A7CAA">
        <w:rPr>
          <w:sz w:val="14"/>
        </w:rPr>
        <w:t xml:space="preserve">. They would not bolster the capitalist state in the name of socialism, they would offer an alternative to it. </w:t>
      </w:r>
      <w:r w:rsidRPr="005A7CAA">
        <w:rPr>
          <w:b/>
          <w:u w:val="single"/>
        </w:rPr>
        <w:t xml:space="preserve">And so, when the time came for revolt, the masses were already to loyal to </w:t>
      </w:r>
      <w:r w:rsidRPr="007768D1">
        <w:rPr>
          <w:rStyle w:val="Emphasis"/>
          <w:highlight w:val="green"/>
        </w:rPr>
        <w:t>the Bolsheviks</w:t>
      </w:r>
      <w:r w:rsidRPr="007768D1">
        <w:rPr>
          <w:rStyle w:val="Emphasis"/>
        </w:rPr>
        <w:t xml:space="preserve">. The only party who </w:t>
      </w:r>
      <w:r w:rsidRPr="007768D1">
        <w:rPr>
          <w:rStyle w:val="Emphasis"/>
          <w:highlight w:val="green"/>
        </w:rPr>
        <w:t>had never compromised</w:t>
      </w:r>
      <w:r w:rsidRPr="007768D1">
        <w:rPr>
          <w:rStyle w:val="Emphasis"/>
        </w:rPr>
        <w:t>, who had denounced the unpopular imperialist wars, who had rejected the provisional government entirely, was the party who successfully gained the support of the workers.</w:t>
      </w:r>
      <w:r w:rsidRPr="005A7CAA">
        <w:rPr>
          <w:sz w:val="14"/>
        </w:rPr>
        <w:t xml:space="preserve"> And so, many of us on the more radical fringes of the socialist movement wonder why it is the the DSA and other socialist opportunists seem to think that we can win by bolstering the capitalist state? </w:t>
      </w:r>
      <w:r w:rsidRPr="005A7CAA">
        <w:rPr>
          <w:b/>
          <w:u w:val="single"/>
        </w:rPr>
        <w:t>We wonder, given this powerful historical precedent, why they devote their energy to getting more Ocasios elected</w:t>
      </w:r>
      <w:r w:rsidRPr="007768D1">
        <w:rPr>
          <w:rStyle w:val="Emphasis"/>
        </w:rPr>
        <w:t xml:space="preserve">; </w:t>
      </w:r>
      <w:r w:rsidRPr="007768D1">
        <w:rPr>
          <w:rStyle w:val="Emphasis"/>
          <w:highlight w:val="green"/>
        </w:rPr>
        <w:t>what good does one more left democrat</w:t>
      </w:r>
      <w:r w:rsidRPr="007768D1">
        <w:rPr>
          <w:rStyle w:val="Emphasis"/>
        </w:rPr>
        <w:t xml:space="preserve"> who will abandon the workers </w:t>
      </w:r>
      <w:r w:rsidRPr="007768D1">
        <w:rPr>
          <w:rStyle w:val="Emphasis"/>
          <w:highlight w:val="green"/>
        </w:rPr>
        <w:t>do</w:t>
      </w:r>
      <w:r w:rsidRPr="007768D1">
        <w:rPr>
          <w:rStyle w:val="Emphasis"/>
        </w:rPr>
        <w:t xml:space="preserve"> f</w:t>
      </w:r>
      <w:r w:rsidRPr="005A7CAA">
        <w:rPr>
          <w:b/>
          <w:u w:val="single"/>
        </w:rPr>
        <w:t xml:space="preserve">or us? </w:t>
      </w:r>
      <w:r w:rsidRPr="005A7CAA">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RPr="005A7CAA">
        <w:rPr>
          <w:b/>
          <w:u w:val="single"/>
        </w:rPr>
        <w:t xml:space="preserve">When the bourgeois state in California was happy to let black children go to school unfed, </w:t>
      </w:r>
      <w:r w:rsidRPr="007768D1">
        <w:rPr>
          <w:rStyle w:val="Emphasis"/>
          <w:highlight w:val="green"/>
        </w:rPr>
        <w:t>the</w:t>
      </w:r>
      <w:r w:rsidRPr="007768D1">
        <w:rPr>
          <w:rStyle w:val="Emphasis"/>
        </w:rPr>
        <w:t xml:space="preserve"> Black </w:t>
      </w:r>
      <w:r w:rsidRPr="007768D1">
        <w:rPr>
          <w:rStyle w:val="Emphasis"/>
          <w:highlight w:val="green"/>
        </w:rPr>
        <w:t>Panthers</w:t>
      </w:r>
      <w:r w:rsidRPr="007768D1">
        <w:rPr>
          <w:rStyle w:val="Emphasis"/>
        </w:rPr>
        <w:t xml:space="preserve"> didn’t rally around democratic candidates, they became militant and </w:t>
      </w:r>
      <w:r w:rsidRPr="007768D1">
        <w:rPr>
          <w:rStyle w:val="Emphasis"/>
          <w:highlight w:val="green"/>
        </w:rPr>
        <w:t>fed the children themselves</w:t>
      </w:r>
      <w:r w:rsidRPr="007768D1">
        <w:rPr>
          <w:rStyle w:val="Emphasis"/>
        </w:rPr>
        <w:t xml:space="preserve">. In the 40s and 50s, </w:t>
      </w:r>
      <w:r w:rsidRPr="007768D1">
        <w:rPr>
          <w:rStyle w:val="Emphasis"/>
          <w:highlight w:val="green"/>
        </w:rPr>
        <w:t>socialists in New York</w:t>
      </w:r>
      <w:r w:rsidRPr="007768D1">
        <w:rPr>
          <w:rStyle w:val="Emphasis"/>
        </w:rPr>
        <w:t xml:space="preserve"> saw people going without healthcare and instead of rallying behind democratic candidates, they </w:t>
      </w:r>
      <w:r w:rsidRPr="007768D1">
        <w:rPr>
          <w:rStyle w:val="Emphasis"/>
          <w:highlight w:val="green"/>
        </w:rPr>
        <w:t>built the IWO to provide healthcare</w:t>
      </w:r>
      <w:r w:rsidRPr="007768D1">
        <w:rPr>
          <w:rStyle w:val="Emphasis"/>
        </w:rPr>
        <w:t xml:space="preserve"> </w:t>
      </w:r>
      <w:r w:rsidRPr="005A7CAA">
        <w:rPr>
          <w:b/>
          <w:u w:val="single"/>
        </w:rPr>
        <w:t>directly. Both these groups took up our pressing revolutionary task: building dual power.</w:t>
      </w:r>
      <w:r w:rsidRPr="005A7CAA">
        <w:rPr>
          <w:sz w:val="14"/>
        </w:rPr>
        <w:t xml:space="preserve"> Imagine if all those hours the DSA poured into electing Ocasio were instead used to feed the people of New York, to provide them with medical care, to ensure their needs were met. </w:t>
      </w:r>
      <w:r w:rsidRPr="005A7CAA">
        <w:rPr>
          <w:b/>
          <w:u w:val="single"/>
        </w:rPr>
        <w:t xml:space="preserve">Imagine the masses seeing socialism not as a pipe dream we might achieve through electing more imperialists, but as a concrete movement which is currently meeting their needs? </w:t>
      </w:r>
      <w:r w:rsidRPr="005A7CAA">
        <w:rPr>
          <w:sz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7768D1">
        <w:rPr>
          <w:rStyle w:val="Emphasis"/>
          <w:highlight w:val="green"/>
        </w:rPr>
        <w:t>Our task</w:t>
      </w:r>
      <w:r w:rsidRPr="007768D1">
        <w:rPr>
          <w:rStyle w:val="Emphasis"/>
        </w:rPr>
        <w:t xml:space="preserve"> now </w:t>
      </w:r>
      <w:r w:rsidRPr="007768D1">
        <w:rPr>
          <w:rStyle w:val="Emphasis"/>
          <w:highlight w:val="green"/>
        </w:rPr>
        <w:t>is not to elect representatives</w:t>
      </w:r>
      <w:r w:rsidRPr="007768D1">
        <w:rPr>
          <w:rStyle w:val="Emphasis"/>
        </w:rPr>
        <w:t xml:space="preserve"> to advocate for the people; </w:t>
      </w:r>
      <w:r w:rsidRPr="007768D1">
        <w:rPr>
          <w:rStyle w:val="Emphasis"/>
          <w:highlight w:val="green"/>
        </w:rPr>
        <w:t>it is</w:t>
      </w:r>
      <w:r w:rsidRPr="007768D1">
        <w:rPr>
          <w:rStyle w:val="Emphasis"/>
        </w:rPr>
        <w:t xml:space="preserve"> much more gruelingly laborious than that. Our task is </w:t>
      </w:r>
      <w:r w:rsidRPr="007768D1">
        <w:rPr>
          <w:rStyle w:val="Emphasis"/>
          <w:highlight w:val="green"/>
        </w:rPr>
        <w:t>to serve the people</w:t>
      </w:r>
      <w:r w:rsidRPr="007768D1">
        <w:rPr>
          <w:rStyle w:val="Emphasis"/>
        </w:rPr>
        <w:t xml:space="preserve">. Our task is </w:t>
      </w:r>
      <w:r w:rsidRPr="007768D1">
        <w:rPr>
          <w:rStyle w:val="Emphasis"/>
          <w:highlight w:val="green"/>
        </w:rPr>
        <w:t>to build dual power</w:t>
      </w:r>
      <w:r w:rsidRPr="007768D1">
        <w:rPr>
          <w:rStyle w:val="Emphasis"/>
        </w:rPr>
        <w:t xml:space="preserve">. The movement to do this is underway. 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w:t>
      </w:r>
      <w:r w:rsidRPr="007768D1">
        <w:rPr>
          <w:rStyle w:val="Emphasis"/>
        </w:rPr>
        <w:lastRenderedPageBreak/>
        <w:t>Angeles have built serve the people programs and taken on a stance of militant resistance to gentrification</w:t>
      </w:r>
      <w:r w:rsidRPr="005A7CAA">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007768D1">
        <w:rPr>
          <w:rStyle w:val="Emphasis"/>
        </w:rPr>
        <w:t xml:space="preserve">In order to achieve dual power we have to recognize that Lenin was right: </w:t>
      </w:r>
      <w:r w:rsidRPr="007768D1">
        <w:rPr>
          <w:rStyle w:val="Emphasis"/>
          <w:highlight w:val="green"/>
        </w:rPr>
        <w:t>there will be no socialist gains</w:t>
      </w:r>
      <w:r w:rsidRPr="007768D1">
        <w:rPr>
          <w:rStyle w:val="Emphasis"/>
        </w:rPr>
        <w:t xml:space="preserve"> by </w:t>
      </w:r>
      <w:r w:rsidRPr="007768D1">
        <w:rPr>
          <w:rStyle w:val="Emphasis"/>
          <w:highlight w:val="green"/>
        </w:rPr>
        <w:t xml:space="preserve">working within </w:t>
      </w:r>
      <w:r w:rsidRPr="007768D1">
        <w:rPr>
          <w:rStyle w:val="Emphasis"/>
        </w:rPr>
        <w:t xml:space="preserve">state </w:t>
      </w:r>
      <w:r w:rsidRPr="007768D1">
        <w:rPr>
          <w:rStyle w:val="Emphasis"/>
          <w:highlight w:val="green"/>
        </w:rPr>
        <w:t>institutions designed to crush socialism</w:t>
      </w:r>
      <w:r w:rsidRPr="007768D1">
        <w:rPr>
          <w:rStyle w:val="Emphasis"/>
        </w:rPr>
        <w:t xml:space="preserve">. Furthermore, we must recognize that </w:t>
      </w:r>
      <w:r w:rsidRPr="007768D1">
        <w:rPr>
          <w:rStyle w:val="Emphasis"/>
          <w:highlight w:val="green"/>
        </w:rPr>
        <w:t xml:space="preserve">the strategies of the </w:t>
      </w:r>
      <w:r w:rsidRPr="007768D1">
        <w:rPr>
          <w:rStyle w:val="Emphasis"/>
        </w:rPr>
        <w:t xml:space="preserve">electoral </w:t>
      </w:r>
      <w:r w:rsidRPr="007768D1">
        <w:rPr>
          <w:rStyle w:val="Emphasis"/>
          <w:highlight w:val="green"/>
        </w:rPr>
        <w:t>opportunists trade off with dual power</w:t>
      </w:r>
      <w:r w:rsidRPr="007768D1">
        <w:rPr>
          <w:rStyle w:val="Emphasis"/>
        </w:rPr>
        <w:t xml:space="preserve">. </w:t>
      </w:r>
      <w:r w:rsidRPr="007768D1">
        <w:rPr>
          <w:rStyle w:val="Emphasis"/>
          <w:highlight w:val="green"/>
        </w:rPr>
        <w:t>Electing candidates drains resources</w:t>
      </w:r>
      <w:r w:rsidRPr="007768D1">
        <w:rPr>
          <w:rStyle w:val="Emphasis"/>
        </w:rPr>
        <w:t xml:space="preserve">, </w:t>
      </w:r>
      <w:r w:rsidRPr="007768D1">
        <w:rPr>
          <w:rStyle w:val="Emphasis"/>
          <w:highlight w:val="green"/>
        </w:rPr>
        <w:t>time, and energy</w:t>
      </w:r>
      <w:r w:rsidRPr="005A7CAA">
        <w:rPr>
          <w:b/>
          <w:u w:val="single"/>
        </w:rPr>
        <w:t xml:space="preserve"> away from actually serving the people.</w:t>
      </w:r>
      <w:r w:rsidRPr="005A7CAA">
        <w:rPr>
          <w:sz w:val="14"/>
        </w:rPr>
        <w:t xml:space="preserve"> </w:t>
      </w:r>
      <w:r w:rsidRPr="005A7CAA">
        <w:rPr>
          <w:b/>
          <w:u w:val="single"/>
        </w:rPr>
        <w:t>And so, we should commit to undertake the difficult and dangerous task of building dual power</w:t>
      </w:r>
      <w:r w:rsidRPr="005A7CAA">
        <w:rPr>
          <w:sz w:val="14"/>
        </w:rPr>
        <w:t xml:space="preserve">. We must reject opportunism, we must name the democratic party as our enemy, we must rally around power directly in the hands of the socialist movement. </w:t>
      </w:r>
      <w:r w:rsidRPr="005A7CAA">
        <w:rPr>
          <w:b/>
          <w:u w:val="single"/>
        </w:rPr>
        <w:t>We do not have a parallel system of soviets in the United States. We can change that</w:t>
      </w:r>
      <w:r w:rsidRPr="005A7CAA">
        <w:rPr>
          <w:sz w:val="14"/>
        </w:rPr>
        <w:t>. Someday the cry “all power to the soviets” will be heard again. Lets make it happen.</w:t>
      </w:r>
    </w:p>
    <w:p w14:paraId="4B79DD53" w14:textId="2D0AD9AB" w:rsidR="00492FC1" w:rsidRDefault="00362AE5" w:rsidP="00626740">
      <w:pPr>
        <w:pStyle w:val="Heading2"/>
      </w:pPr>
      <w:r>
        <w:lastRenderedPageBreak/>
        <w:t>3</w:t>
      </w:r>
    </w:p>
    <w:p w14:paraId="23DC0A09" w14:textId="69C0EB51" w:rsidR="006D1EC6" w:rsidRPr="00EB61D9" w:rsidRDefault="006D1EC6" w:rsidP="006D1EC6">
      <w:pPr>
        <w:pStyle w:val="Heading4"/>
        <w:rPr>
          <w:rFonts w:asciiTheme="majorHAnsi" w:hAnsiTheme="majorHAnsi" w:cstheme="majorHAnsi"/>
        </w:rPr>
      </w:pPr>
      <w:r w:rsidRPr="00EB61D9">
        <w:rPr>
          <w:rFonts w:asciiTheme="majorHAnsi" w:hAnsiTheme="majorHAnsi" w:cstheme="majorHAnsi"/>
        </w:rPr>
        <w:t xml:space="preserve">Counterplan text: States ought to increase transparency measures between workers and employers to increase the opportunities of agreements before striking. </w:t>
      </w:r>
    </w:p>
    <w:p w14:paraId="4B79C7C5" w14:textId="77777777" w:rsidR="006D1EC6" w:rsidRPr="00EB61D9" w:rsidRDefault="006D1EC6" w:rsidP="006D1EC6">
      <w:pPr>
        <w:rPr>
          <w:rFonts w:asciiTheme="majorHAnsi" w:hAnsiTheme="majorHAnsi" w:cstheme="majorHAnsi"/>
        </w:rPr>
      </w:pPr>
      <w:r w:rsidRPr="00EB61D9">
        <w:rPr>
          <w:rStyle w:val="Style13ptBold"/>
          <w:rFonts w:asciiTheme="majorHAnsi" w:hAnsiTheme="majorHAnsi" w:cstheme="majorHAnsi"/>
        </w:rPr>
        <w:t>Davies 6</w:t>
      </w:r>
      <w:r w:rsidRPr="00EB61D9">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19F1BBDE" w14:textId="77777777" w:rsidR="006D1EC6" w:rsidRPr="00EB61D9" w:rsidRDefault="006D1EC6" w:rsidP="006D1EC6">
      <w:pPr>
        <w:rPr>
          <w:rFonts w:asciiTheme="majorHAnsi" w:hAnsiTheme="majorHAnsi" w:cstheme="majorHAnsi"/>
          <w:u w:val="single"/>
        </w:rPr>
      </w:pPr>
      <w:r w:rsidRPr="00EB61D9">
        <w:rPr>
          <w:rFonts w:asciiTheme="majorHAnsi" w:hAnsiTheme="majorHAnsi" w:cstheme="majorHAnsi"/>
        </w:rPr>
        <w:t xml:space="preserve">Part I of this Article lays out the unique threat posed by strikes (and, to a lesser extent, by lockouts) in the age of terror. Using American experience during the world wars, Part II shows that there is no way to prevent strikes from happening, foreclosing any argument for a fruitless ban on strikes or for some sort of nostalgic and fictional Greatest-Generation-inspired, return to a patriotic war footing regulation of labor-management relations. Part III reviews the generally applicable labor laws currently in force and shows that both experience and precedent limit their prospects for effective regulation of labor-management conflict in the age of terror, with the notable exception of the 1974 health care amendments to the NLRA. Part IV describes a </w:t>
      </w:r>
      <w:r w:rsidRPr="00EB61D9">
        <w:rPr>
          <w:rStyle w:val="Emphasis"/>
          <w:rFonts w:asciiTheme="majorHAnsi" w:hAnsiTheme="majorHAnsi" w:cstheme="majorHAnsi"/>
        </w:rPr>
        <w:t xml:space="preserve">proposed </w:t>
      </w:r>
      <w:r w:rsidRPr="000A1B8A">
        <w:rPr>
          <w:rStyle w:val="Emphasis"/>
          <w:highlight w:val="green"/>
        </w:rPr>
        <w:t>extension of the 1974 amendments</w:t>
      </w:r>
      <w:r w:rsidRPr="00EB61D9">
        <w:rPr>
          <w:rFonts w:asciiTheme="majorHAnsi" w:hAnsiTheme="majorHAnsi" w:cstheme="majorHAnsi"/>
          <w:u w:val="single"/>
        </w:rPr>
        <w:t xml:space="preserve"> to cover </w:t>
      </w:r>
      <w:r w:rsidRPr="00EB61D9">
        <w:rPr>
          <w:rStyle w:val="Emphasis"/>
          <w:rFonts w:asciiTheme="majorHAnsi" w:hAnsiTheme="majorHAnsi" w:cstheme="majorHAnsi"/>
        </w:rPr>
        <w:t>critical</w:t>
      </w:r>
      <w:r w:rsidRPr="00EB61D9">
        <w:rPr>
          <w:rFonts w:asciiTheme="majorHAnsi" w:hAnsiTheme="majorHAnsi" w:cstheme="majorHAnsi"/>
          <w:u w:val="single"/>
        </w:rPr>
        <w:t xml:space="preserve"> infrastructure more </w:t>
      </w:r>
      <w:r w:rsidRPr="00EB61D9">
        <w:rPr>
          <w:rStyle w:val="Emphasis"/>
          <w:rFonts w:asciiTheme="majorHAnsi" w:hAnsiTheme="majorHAnsi" w:cstheme="majorHAnsi"/>
        </w:rPr>
        <w:t>generally</w:t>
      </w:r>
      <w:r w:rsidRPr="00EB61D9">
        <w:rPr>
          <w:rFonts w:asciiTheme="majorHAnsi" w:hAnsiTheme="majorHAnsi" w:cstheme="majorHAnsi"/>
          <w:u w:val="single"/>
        </w:rPr>
        <w:t xml:space="preserve"> and explains how and why it would serve </w:t>
      </w:r>
      <w:r w:rsidRPr="00EB61D9">
        <w:rPr>
          <w:rStyle w:val="Emphasis"/>
          <w:rFonts w:asciiTheme="majorHAnsi" w:hAnsiTheme="majorHAnsi" w:cstheme="majorHAnsi"/>
        </w:rPr>
        <w:t>labor</w:t>
      </w:r>
      <w:r w:rsidRPr="00EB61D9">
        <w:rPr>
          <w:rFonts w:asciiTheme="majorHAnsi" w:hAnsiTheme="majorHAnsi" w:cstheme="majorHAnsi"/>
          <w:u w:val="single"/>
        </w:rPr>
        <w:t xml:space="preserve">, </w:t>
      </w:r>
      <w:r w:rsidRPr="00EB61D9">
        <w:rPr>
          <w:rStyle w:val="Emphasis"/>
          <w:rFonts w:asciiTheme="majorHAnsi" w:hAnsiTheme="majorHAnsi" w:cstheme="majorHAnsi"/>
        </w:rPr>
        <w:t>management</w:t>
      </w:r>
      <w:r w:rsidRPr="00EB61D9">
        <w:rPr>
          <w:rFonts w:asciiTheme="majorHAnsi" w:hAnsiTheme="majorHAnsi" w:cstheme="majorHAnsi"/>
          <w:u w:val="single"/>
        </w:rPr>
        <w:t xml:space="preserve">, and the </w:t>
      </w:r>
      <w:r w:rsidRPr="00EB61D9">
        <w:rPr>
          <w:rStyle w:val="Emphasis"/>
          <w:rFonts w:asciiTheme="majorHAnsi" w:hAnsiTheme="majorHAnsi" w:cstheme="majorHAnsi"/>
        </w:rPr>
        <w:t>American people</w:t>
      </w:r>
      <w:r w:rsidRPr="00EB61D9">
        <w:rPr>
          <w:rFonts w:asciiTheme="majorHAnsi" w:hAnsiTheme="majorHAnsi" w:cstheme="majorHAnsi"/>
          <w:u w:val="single"/>
        </w:rPr>
        <w:t xml:space="preserve"> in the </w:t>
      </w:r>
      <w:r w:rsidRPr="00EB61D9">
        <w:rPr>
          <w:rStyle w:val="Emphasis"/>
          <w:rFonts w:asciiTheme="majorHAnsi" w:hAnsiTheme="majorHAnsi" w:cstheme="majorHAnsi"/>
        </w:rPr>
        <w:t>age</w:t>
      </w:r>
      <w:r w:rsidRPr="00EB61D9">
        <w:rPr>
          <w:rFonts w:asciiTheme="majorHAnsi" w:hAnsiTheme="majorHAnsi" w:cstheme="majorHAnsi"/>
          <w:u w:val="single"/>
        </w:rPr>
        <w:t xml:space="preserve"> of </w:t>
      </w:r>
      <w:r w:rsidRPr="00EB61D9">
        <w:rPr>
          <w:rStyle w:val="Emphasis"/>
          <w:rFonts w:asciiTheme="majorHAnsi" w:hAnsiTheme="majorHAnsi" w:cstheme="majorHAnsi"/>
        </w:rPr>
        <w:t>terror</w:t>
      </w:r>
      <w:r w:rsidRPr="00EB61D9">
        <w:rPr>
          <w:rFonts w:asciiTheme="majorHAnsi" w:hAnsiTheme="majorHAnsi" w:cstheme="majorHAnsi"/>
          <w:u w:val="single"/>
        </w:rPr>
        <w:t xml:space="preserve">. It would do so </w:t>
      </w:r>
      <w:r w:rsidRPr="00EB61D9">
        <w:rPr>
          <w:rStyle w:val="Emphasis"/>
          <w:rFonts w:asciiTheme="majorHAnsi" w:hAnsiTheme="majorHAnsi" w:cstheme="majorHAnsi"/>
        </w:rPr>
        <w:t>not by directly reducing strikes</w:t>
      </w:r>
      <w:r w:rsidRPr="00EB61D9">
        <w:rPr>
          <w:rFonts w:asciiTheme="majorHAnsi" w:hAnsiTheme="majorHAnsi" w:cstheme="majorHAnsi"/>
        </w:rPr>
        <w:t xml:space="preserve">, lockouts, or the use of replacements (the three forms of risky work-stoppage-related behavior at which the proposed notice rule is directed), </w:t>
      </w:r>
      <w:r w:rsidRPr="00EB61D9">
        <w:rPr>
          <w:rFonts w:asciiTheme="majorHAnsi" w:hAnsiTheme="majorHAnsi" w:cstheme="majorHAnsi"/>
          <w:u w:val="single"/>
        </w:rPr>
        <w:t xml:space="preserve">but rather by </w:t>
      </w:r>
      <w:r w:rsidRPr="000A1B8A">
        <w:rPr>
          <w:rStyle w:val="Emphasis"/>
          <w:highlight w:val="green"/>
        </w:rPr>
        <w:t>increasing transparency in</w:t>
      </w:r>
      <w:r w:rsidRPr="00A56345">
        <w:rPr>
          <w:rStyle w:val="Emphasis"/>
        </w:rPr>
        <w:t xml:space="preserve"> the </w:t>
      </w:r>
      <w:r w:rsidRPr="000A1B8A">
        <w:rPr>
          <w:rStyle w:val="Emphasis"/>
          <w:highlight w:val="green"/>
        </w:rPr>
        <w:t>use of</w:t>
      </w:r>
      <w:r w:rsidRPr="00A56345">
        <w:rPr>
          <w:rStyle w:val="Emphasis"/>
        </w:rPr>
        <w:t xml:space="preserve"> those weapons of </w:t>
      </w:r>
      <w:r w:rsidRPr="000A1B8A">
        <w:rPr>
          <w:rStyle w:val="Emphasis"/>
          <w:highlight w:val="green"/>
        </w:rPr>
        <w:t>labor-management conflict</w:t>
      </w:r>
      <w:r w:rsidRPr="00EB61D9">
        <w:rPr>
          <w:rFonts w:asciiTheme="majorHAnsi" w:hAnsiTheme="majorHAnsi" w:cstheme="majorHAnsi"/>
          <w:u w:val="single"/>
        </w:rPr>
        <w:t xml:space="preserve"> and thus </w:t>
      </w:r>
      <w:r w:rsidRPr="000A1B8A">
        <w:rPr>
          <w:rStyle w:val="Emphasis"/>
          <w:rFonts w:asciiTheme="majorHAnsi" w:hAnsiTheme="majorHAnsi" w:cstheme="majorHAnsi"/>
          <w:highlight w:val="green"/>
        </w:rPr>
        <w:t>increasing</w:t>
      </w:r>
      <w:r w:rsidRPr="00EB61D9">
        <w:rPr>
          <w:rFonts w:asciiTheme="majorHAnsi" w:hAnsiTheme="majorHAnsi" w:cstheme="majorHAnsi"/>
          <w:u w:val="single"/>
        </w:rPr>
        <w:t xml:space="preserve"> the </w:t>
      </w:r>
      <w:r w:rsidRPr="000A1B8A">
        <w:rPr>
          <w:rStyle w:val="Emphasis"/>
          <w:highlight w:val="green"/>
        </w:rPr>
        <w:t>opportunities for the parties</w:t>
      </w:r>
      <w:r w:rsidRPr="00A56345">
        <w:rPr>
          <w:rStyle w:val="Emphasis"/>
        </w:rPr>
        <w:t xml:space="preserve">, the </w:t>
      </w:r>
      <w:r w:rsidRPr="000A1B8A">
        <w:rPr>
          <w:rStyle w:val="Emphasis"/>
          <w:highlight w:val="green"/>
        </w:rPr>
        <w:t>government</w:t>
      </w:r>
      <w:r w:rsidRPr="00A56345">
        <w:rPr>
          <w:rStyle w:val="Emphasis"/>
        </w:rPr>
        <w:t xml:space="preserve">, </w:t>
      </w:r>
      <w:r w:rsidRPr="000A1B8A">
        <w:rPr>
          <w:rStyle w:val="Emphasis"/>
          <w:highlight w:val="green"/>
        </w:rPr>
        <w:t>and the public to share inf</w:t>
      </w:r>
      <w:r w:rsidRPr="00891E60">
        <w:rPr>
          <w:rStyle w:val="Emphasis"/>
          <w:highlight w:val="green"/>
        </w:rPr>
        <w:t>ormation</w:t>
      </w:r>
      <w:r w:rsidRPr="00A56345">
        <w:rPr>
          <w:rStyle w:val="Emphasis"/>
        </w:rPr>
        <w:t xml:space="preserve"> </w:t>
      </w:r>
      <w:r w:rsidRPr="00937AFD">
        <w:t>and take appropriate precautions to avoid increased risks of effective terrorist attacks.</w:t>
      </w:r>
      <w:r w:rsidRPr="00EB61D9">
        <w:rPr>
          <w:rFonts w:asciiTheme="majorHAnsi" w:hAnsiTheme="majorHAnsi" w:cstheme="majorHAnsi"/>
        </w:rPr>
        <w:t xml:space="preserve"> The </w:t>
      </w:r>
      <w:r w:rsidRPr="00EB61D9">
        <w:rPr>
          <w:rFonts w:asciiTheme="majorHAnsi" w:hAnsiTheme="majorHAnsi" w:cstheme="majorHAnsi"/>
          <w:u w:val="single"/>
        </w:rPr>
        <w:t>adoption of the rule proposed here would alter slightly the armaments of both labor and management</w:t>
      </w:r>
      <w:r w:rsidRPr="00EB61D9">
        <w:rPr>
          <w:rFonts w:asciiTheme="majorHAnsi" w:hAnsiTheme="majorHAnsi" w:cstheme="majorHAnsi"/>
        </w:rPr>
        <w:t xml:space="preserve">, </w:t>
      </w:r>
      <w:r w:rsidRPr="00EB61D9">
        <w:rPr>
          <w:rFonts w:asciiTheme="majorHAnsi" w:hAnsiTheme="majorHAnsi" w:cstheme="majorHAnsi"/>
          <w:u w:val="single"/>
        </w:rPr>
        <w:t>but in all likelihood it would do so without affecting the overall balance of power between them in any meaningful way.</w:t>
      </w:r>
    </w:p>
    <w:p w14:paraId="165A8D1B" w14:textId="3864AF4F" w:rsidR="00626740" w:rsidRDefault="00626740" w:rsidP="00626740">
      <w:pPr>
        <w:pStyle w:val="Heading2"/>
      </w:pPr>
      <w:r>
        <w:lastRenderedPageBreak/>
        <w:t>Case</w:t>
      </w:r>
    </w:p>
    <w:p w14:paraId="0B1CFA26" w14:textId="77777777" w:rsidR="00557F3B" w:rsidRPr="006F14F9" w:rsidRDefault="00557F3B" w:rsidP="00557F3B">
      <w:pPr>
        <w:pStyle w:val="Heading4"/>
        <w:rPr>
          <w:rFonts w:asciiTheme="majorHAnsi" w:hAnsiTheme="majorHAnsi" w:cstheme="majorHAnsi"/>
        </w:rPr>
      </w:pPr>
      <w:r w:rsidRPr="006F14F9">
        <w:rPr>
          <w:rFonts w:asciiTheme="majorHAnsi" w:hAnsiTheme="majorHAnsi" w:cstheme="majorHAnsi"/>
        </w:rPr>
        <w:t>Teacher strikes hurt student outcomes and may worsen income inequality</w:t>
      </w:r>
    </w:p>
    <w:p w14:paraId="71B54238" w14:textId="77777777" w:rsidR="00557F3B" w:rsidRPr="006F14F9" w:rsidRDefault="00557F3B" w:rsidP="00557F3B">
      <w:pPr>
        <w:rPr>
          <w:rFonts w:asciiTheme="majorHAnsi" w:hAnsiTheme="majorHAnsi" w:cstheme="majorHAnsi"/>
        </w:rPr>
      </w:pPr>
      <w:r w:rsidRPr="006F14F9">
        <w:rPr>
          <w:rFonts w:asciiTheme="majorHAnsi" w:hAnsiTheme="majorHAnsi" w:cstheme="majorHAnsi"/>
          <w:color w:val="333333"/>
          <w:shd w:val="clear" w:color="auto" w:fill="FFFFFF"/>
        </w:rPr>
        <w:t>[</w:t>
      </w:r>
      <w:r w:rsidRPr="006F14F9">
        <w:rPr>
          <w:rFonts w:asciiTheme="majorHAnsi" w:hAnsiTheme="majorHAnsi" w:cstheme="majorHAnsi"/>
          <w:b/>
          <w:color w:val="333333"/>
          <w:sz w:val="28"/>
          <w:szCs w:val="28"/>
          <w:shd w:val="clear" w:color="auto" w:fill="FFFFFF"/>
        </w:rPr>
        <w:t>Illinois Policy</w:t>
      </w:r>
      <w:r w:rsidRPr="006F14F9">
        <w:rPr>
          <w:rFonts w:asciiTheme="majorHAnsi" w:hAnsiTheme="majorHAnsi" w:cstheme="majorHAnsi"/>
          <w:color w:val="333333"/>
          <w:shd w:val="clear" w:color="auto" w:fill="FFFFFF"/>
        </w:rPr>
        <w:t xml:space="preserve">, 10-2-19, “Teacher strikes hurt student outcomes and may worsen income inequality” </w:t>
      </w:r>
      <w:hyperlink r:id="rId23" w:history="1">
        <w:r w:rsidRPr="006F14F9">
          <w:rPr>
            <w:rStyle w:val="Hyperlink"/>
            <w:rFonts w:asciiTheme="majorHAnsi" w:hAnsiTheme="majorHAnsi" w:cstheme="majorHAnsi"/>
            <w:shd w:val="clear" w:color="auto" w:fill="FFFFFF"/>
          </w:rPr>
          <w:t>https://www.illinoispolicy.org/press-releases/teacher-strikes-hurt-student-outcomes-and-may-worsen-income-inequality/</w:t>
        </w:r>
      </w:hyperlink>
      <w:r w:rsidRPr="006F14F9">
        <w:rPr>
          <w:rFonts w:asciiTheme="majorHAnsi" w:hAnsiTheme="majorHAnsi" w:cstheme="majorHAnsi"/>
          <w:color w:val="333333"/>
          <w:shd w:val="clear" w:color="auto" w:fill="FFFFFF"/>
        </w:rPr>
        <w:t>] // SC SD</w:t>
      </w:r>
    </w:p>
    <w:p w14:paraId="51BA43F2" w14:textId="77777777" w:rsidR="00557F3B" w:rsidRPr="00557F3B" w:rsidRDefault="00557F3B" w:rsidP="00557F3B">
      <w:pPr>
        <w:rPr>
          <w:rStyle w:val="Emphasis"/>
        </w:rPr>
      </w:pPr>
      <w:r w:rsidRPr="006F14F9">
        <w:rPr>
          <w:rFonts w:asciiTheme="majorHAnsi" w:hAnsiTheme="majorHAnsi" w:cstheme="majorHAnsi"/>
        </w:rPr>
        <w:t>CHICAGO (Oct. 2, 2019) – As the Chicago Teachers Union plans to announce this afternoon whether it will walk out on more than 360,000 students, </w:t>
      </w:r>
      <w:hyperlink r:id="rId24" w:tgtFrame="_blank" w:history="1">
        <w:r w:rsidRPr="006F14F9">
          <w:rPr>
            <w:rStyle w:val="Hyperlink"/>
            <w:rFonts w:asciiTheme="majorHAnsi" w:hAnsiTheme="majorHAnsi" w:cstheme="majorHAnsi"/>
            <w:b/>
            <w:bCs/>
            <w:u w:val="single"/>
          </w:rPr>
          <w:t>studies show</w:t>
        </w:r>
      </w:hyperlink>
      <w:r w:rsidRPr="006F14F9">
        <w:rPr>
          <w:rFonts w:asciiTheme="majorHAnsi" w:hAnsiTheme="majorHAnsi" w:cstheme="majorHAnsi"/>
          <w:b/>
          <w:u w:val="single"/>
        </w:rPr>
        <w:t> </w:t>
      </w:r>
      <w:r w:rsidRPr="00557F3B">
        <w:rPr>
          <w:rStyle w:val="Emphasis"/>
          <w:highlight w:val="green"/>
        </w:rPr>
        <w:t>strikes negatively affect student academic outcomes.</w:t>
      </w:r>
    </w:p>
    <w:p w14:paraId="71CD8070" w14:textId="77777777" w:rsidR="00557F3B" w:rsidRPr="006F14F9" w:rsidRDefault="00557F3B" w:rsidP="00557F3B">
      <w:pPr>
        <w:rPr>
          <w:rFonts w:asciiTheme="majorHAnsi" w:hAnsiTheme="majorHAnsi" w:cstheme="majorHAnsi"/>
          <w:b/>
          <w:u w:val="single"/>
        </w:rPr>
      </w:pPr>
      <w:r w:rsidRPr="006F14F9">
        <w:rPr>
          <w:rFonts w:asciiTheme="majorHAnsi" w:hAnsiTheme="majorHAnsi" w:cstheme="majorHAnsi"/>
          <w:b/>
          <w:u w:val="single"/>
        </w:rPr>
        <w:t xml:space="preserve">Research published in the National Bureau of Economic Research indicates </w:t>
      </w:r>
      <w:r w:rsidRPr="00557F3B">
        <w:rPr>
          <w:rStyle w:val="Emphasis"/>
          <w:highlight w:val="green"/>
        </w:rPr>
        <w:t>strikes can temper growth in elementary student test scores by 2.2%</w:t>
      </w:r>
      <w:r w:rsidRPr="00557F3B">
        <w:rPr>
          <w:rStyle w:val="Emphasis"/>
        </w:rPr>
        <w:t xml:space="preserve">. Given 90% of Chicago Public School students in 2018 were minority and 83% were classified as low-income, this means </w:t>
      </w:r>
      <w:r w:rsidRPr="00557F3B">
        <w:rPr>
          <w:rStyle w:val="Emphasis"/>
          <w:highlight w:val="green"/>
        </w:rPr>
        <w:t>a strike will disproportionately harm those most in need</w:t>
      </w:r>
      <w:r w:rsidRPr="00557F3B">
        <w:rPr>
          <w:rStyle w:val="Emphasis"/>
        </w:rPr>
        <w:t xml:space="preserve"> </w:t>
      </w:r>
      <w:r w:rsidRPr="006F14F9">
        <w:rPr>
          <w:rFonts w:asciiTheme="majorHAnsi" w:hAnsiTheme="majorHAnsi" w:cstheme="majorHAnsi"/>
          <w:b/>
          <w:u w:val="single"/>
        </w:rPr>
        <w:t>and leave them to endure the long term negative consequences.</w:t>
      </w:r>
    </w:p>
    <w:p w14:paraId="73C54D9C" w14:textId="77777777" w:rsidR="00557F3B" w:rsidRPr="006F14F9" w:rsidRDefault="00557F3B" w:rsidP="00557F3B">
      <w:pPr>
        <w:rPr>
          <w:rFonts w:asciiTheme="majorHAnsi" w:hAnsiTheme="majorHAnsi" w:cstheme="majorHAnsi"/>
        </w:rPr>
      </w:pPr>
      <w:r w:rsidRPr="006F14F9">
        <w:rPr>
          <w:rStyle w:val="Emphasis"/>
          <w:rFonts w:asciiTheme="majorHAnsi" w:hAnsiTheme="majorHAnsi" w:cstheme="majorHAnsi"/>
          <w:b w:val="0"/>
        </w:rPr>
        <w:t>Experts from the nonpartisan Illinois Policy Institute are available to comment on how a strike would hurt minority and low-income students, potentially worsening income inequality.</w:t>
      </w:r>
    </w:p>
    <w:p w14:paraId="733F3C80" w14:textId="77777777" w:rsidR="00557F3B" w:rsidRPr="006F14F9" w:rsidRDefault="00557F3B" w:rsidP="00557F3B">
      <w:pPr>
        <w:rPr>
          <w:rFonts w:asciiTheme="majorHAnsi" w:hAnsiTheme="majorHAnsi" w:cstheme="majorHAnsi"/>
        </w:rPr>
      </w:pPr>
      <w:r w:rsidRPr="006F14F9">
        <w:rPr>
          <w:rStyle w:val="Strong"/>
          <w:rFonts w:asciiTheme="majorHAnsi" w:hAnsiTheme="majorHAnsi" w:cstheme="majorHAnsi"/>
        </w:rPr>
        <w:t>How strikes harm student populations:</w:t>
      </w:r>
    </w:p>
    <w:p w14:paraId="5C00EAD1" w14:textId="77777777" w:rsidR="00557F3B" w:rsidRPr="00557F3B" w:rsidRDefault="00557F3B" w:rsidP="00557F3B">
      <w:pPr>
        <w:rPr>
          <w:rStyle w:val="Emphasis"/>
        </w:rPr>
      </w:pPr>
      <w:r w:rsidRPr="006F14F9">
        <w:rPr>
          <w:rFonts w:asciiTheme="majorHAnsi" w:hAnsiTheme="majorHAnsi" w:cstheme="majorHAnsi"/>
          <w:b/>
          <w:u w:val="single"/>
        </w:rPr>
        <w:t xml:space="preserve">Test score decline: Expert consensus finds strikes have long-term negative effects on students. One study published by the NBER discovered that </w:t>
      </w:r>
      <w:r w:rsidRPr="00557F3B">
        <w:rPr>
          <w:rStyle w:val="Emphasis"/>
          <w:highlight w:val="green"/>
        </w:rPr>
        <w:t>long strikes</w:t>
      </w:r>
      <w:r w:rsidRPr="00557F3B">
        <w:rPr>
          <w:rStyle w:val="Emphasis"/>
        </w:rPr>
        <w:t xml:space="preserve"> of 10 or more days </w:t>
      </w:r>
      <w:r w:rsidRPr="00557F3B">
        <w:rPr>
          <w:rStyle w:val="Emphasis"/>
          <w:highlight w:val="green"/>
        </w:rPr>
        <w:t>have a significant negative effect on math test scores.</w:t>
      </w:r>
      <w:r w:rsidRPr="00557F3B">
        <w:rPr>
          <w:rStyle w:val="Emphasis"/>
        </w:rPr>
        <w:t xml:space="preserve"> Another published by Columbia University economists found extended disruptions, such as a strike, have negative effects on math </w:t>
      </w:r>
      <w:r w:rsidRPr="00557F3B">
        <w:rPr>
          <w:rStyle w:val="Emphasis"/>
          <w:highlight w:val="green"/>
        </w:rPr>
        <w:t>and English achievement.</w:t>
      </w:r>
    </w:p>
    <w:p w14:paraId="2A3D388E" w14:textId="77777777" w:rsidR="00557F3B" w:rsidRPr="00557F3B" w:rsidRDefault="00557F3B" w:rsidP="00557F3B">
      <w:pPr>
        <w:rPr>
          <w:rStyle w:val="Emphasis"/>
        </w:rPr>
      </w:pPr>
      <w:r w:rsidRPr="00557F3B">
        <w:rPr>
          <w:rStyle w:val="Emphasis"/>
          <w:highlight w:val="green"/>
        </w:rPr>
        <w:t>Less instruction</w:t>
      </w:r>
      <w:r w:rsidRPr="00557F3B">
        <w:rPr>
          <w:rStyle w:val="Emphasis"/>
        </w:rPr>
        <w:t>: Unless the educational time lost during a strike is made up – such as by extending the school year – </w:t>
      </w:r>
      <w:r w:rsidRPr="00557F3B">
        <w:rPr>
          <w:rStyle w:val="Emphasis"/>
          <w:highlight w:val="green"/>
        </w:rPr>
        <w:t>students lose the corresponding time in the classroom</w:t>
      </w:r>
      <w:r w:rsidRPr="00557F3B">
        <w:rPr>
          <w:rStyle w:val="Emphasis"/>
        </w:rPr>
        <w:t>. In addition, students may require extensive review of material to get back up to speed.</w:t>
      </w:r>
    </w:p>
    <w:p w14:paraId="09AF7741" w14:textId="77777777" w:rsidR="00557F3B" w:rsidRPr="006F14F9" w:rsidRDefault="00557F3B" w:rsidP="00557F3B">
      <w:pPr>
        <w:rPr>
          <w:rFonts w:asciiTheme="majorHAnsi" w:hAnsiTheme="majorHAnsi" w:cstheme="majorHAnsi"/>
          <w:u w:val="single"/>
        </w:rPr>
      </w:pPr>
      <w:r w:rsidRPr="006F14F9">
        <w:rPr>
          <w:rFonts w:asciiTheme="majorHAnsi" w:hAnsiTheme="majorHAnsi" w:cstheme="majorHAnsi"/>
          <w:u w:val="single"/>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14:paraId="2B7EC006" w14:textId="77777777" w:rsidR="00557F3B" w:rsidRPr="006F14F9" w:rsidRDefault="00557F3B" w:rsidP="00557F3B">
      <w:pPr>
        <w:rPr>
          <w:rFonts w:asciiTheme="majorHAnsi" w:hAnsiTheme="majorHAnsi" w:cstheme="majorHAnsi"/>
        </w:rPr>
      </w:pPr>
      <w:r w:rsidRPr="006F14F9">
        <w:rPr>
          <w:rStyle w:val="Strong"/>
          <w:rFonts w:asciiTheme="majorHAnsi" w:hAnsiTheme="majorHAnsi" w:cstheme="majorHAnsi"/>
        </w:rPr>
        <w:t>Quote from Orphe Divounguy, chief economist for the nonpartisan Illinois Policy Institute: </w:t>
      </w:r>
    </w:p>
    <w:p w14:paraId="38995DA1" w14:textId="77777777" w:rsidR="00557F3B" w:rsidRPr="006F14F9" w:rsidRDefault="00557F3B" w:rsidP="00557F3B">
      <w:pPr>
        <w:rPr>
          <w:rFonts w:asciiTheme="majorHAnsi" w:hAnsiTheme="majorHAnsi" w:cstheme="majorHAnsi"/>
        </w:rPr>
      </w:pPr>
      <w:r w:rsidRPr="006F14F9">
        <w:rPr>
          <w:rFonts w:asciiTheme="majorHAnsi" w:hAnsiTheme="majorHAnsi" w:cstheme="majorHAnsi"/>
        </w:rPr>
        <w:t>“In the case of a teachers’ strike in Chicago, it is students who will ultimately be left behind. Lost classroom time worsens academic achievement and harms poor and disadvantaged students the most.</w:t>
      </w:r>
    </w:p>
    <w:p w14:paraId="6EA9ACD9" w14:textId="77777777" w:rsidR="00557F3B" w:rsidRPr="006F14F9" w:rsidRDefault="00557F3B" w:rsidP="00557F3B">
      <w:pPr>
        <w:rPr>
          <w:rFonts w:asciiTheme="majorHAnsi" w:hAnsiTheme="majorHAnsi" w:cstheme="majorHAnsi"/>
        </w:rPr>
      </w:pPr>
      <w:r w:rsidRPr="006F14F9">
        <w:rPr>
          <w:rFonts w:asciiTheme="majorHAnsi" w:hAnsiTheme="majorHAnsi" w:cstheme="majorHAnsi"/>
        </w:rPr>
        <w:t>“With growing concerns about income inequality, the best way to ensure low-income students succeed is for CTU to accept Mayor Lightfoot’s generous offer and keep students in the classroom.”</w:t>
      </w:r>
    </w:p>
    <w:p w14:paraId="7E58E5FB" w14:textId="77777777" w:rsidR="00557F3B" w:rsidRPr="006F14F9" w:rsidRDefault="00557F3B" w:rsidP="00557F3B">
      <w:pPr>
        <w:rPr>
          <w:rFonts w:asciiTheme="majorHAnsi" w:hAnsiTheme="majorHAnsi" w:cstheme="majorHAnsi"/>
        </w:rPr>
      </w:pPr>
    </w:p>
    <w:p w14:paraId="337BD6C7" w14:textId="77777777" w:rsidR="00557F3B" w:rsidRPr="006F14F9" w:rsidRDefault="00557F3B" w:rsidP="00557F3B">
      <w:pPr>
        <w:pStyle w:val="Heading4"/>
        <w:rPr>
          <w:rFonts w:asciiTheme="majorHAnsi" w:hAnsiTheme="majorHAnsi" w:cstheme="majorHAnsi"/>
        </w:rPr>
      </w:pPr>
      <w:r w:rsidRPr="006F14F9">
        <w:rPr>
          <w:rFonts w:asciiTheme="majorHAnsi" w:hAnsiTheme="majorHAnsi" w:cstheme="majorHAnsi"/>
        </w:rPr>
        <w:t xml:space="preserve">Robust </w:t>
      </w:r>
      <w:r w:rsidRPr="006F14F9">
        <w:rPr>
          <w:rFonts w:asciiTheme="majorHAnsi" w:hAnsiTheme="majorHAnsi" w:cstheme="majorHAnsi"/>
          <w:u w:val="single"/>
        </w:rPr>
        <w:t>empirical</w:t>
      </w:r>
      <w:r w:rsidRPr="006F14F9">
        <w:rPr>
          <w:rFonts w:asciiTheme="majorHAnsi" w:hAnsiTheme="majorHAnsi" w:cstheme="majorHAnsi"/>
        </w:rPr>
        <w:t xml:space="preserve"> analysis confirm teacher strikes </w:t>
      </w:r>
      <w:r w:rsidRPr="006F14F9">
        <w:rPr>
          <w:rFonts w:asciiTheme="majorHAnsi" w:hAnsiTheme="majorHAnsi" w:cstheme="majorHAnsi"/>
          <w:u w:val="single"/>
        </w:rPr>
        <w:t>destroy</w:t>
      </w:r>
      <w:r w:rsidRPr="006F14F9">
        <w:rPr>
          <w:rFonts w:asciiTheme="majorHAnsi" w:hAnsiTheme="majorHAnsi" w:cstheme="majorHAnsi"/>
        </w:rPr>
        <w:t xml:space="preserve"> education.</w:t>
      </w:r>
    </w:p>
    <w:p w14:paraId="30EB6F3A" w14:textId="77777777" w:rsidR="00557F3B" w:rsidRPr="006F14F9" w:rsidRDefault="00557F3B" w:rsidP="00557F3B">
      <w:pPr>
        <w:rPr>
          <w:rFonts w:asciiTheme="majorHAnsi" w:hAnsiTheme="majorHAnsi" w:cstheme="majorHAnsi"/>
        </w:rPr>
      </w:pPr>
      <w:r w:rsidRPr="006F14F9">
        <w:rPr>
          <w:rFonts w:asciiTheme="majorHAnsi" w:hAnsiTheme="majorHAnsi" w:cstheme="majorHAnsi"/>
          <w:b/>
          <w:color w:val="000000"/>
          <w:sz w:val="28"/>
          <w:szCs w:val="28"/>
          <w:shd w:val="clear" w:color="auto" w:fill="FFFFFF"/>
        </w:rPr>
        <w:t>Juame and Willén 18</w:t>
      </w:r>
      <w:r w:rsidRPr="006F14F9">
        <w:rPr>
          <w:rFonts w:asciiTheme="majorHAnsi" w:hAnsiTheme="majorHAnsi" w:cstheme="majorHAnsi"/>
          <w:color w:val="000000"/>
          <w:shd w:val="clear" w:color="auto" w:fill="FFFFFF"/>
        </w:rPr>
        <w:t>,</w:t>
      </w:r>
      <w:r w:rsidRPr="006F14F9">
        <w:rPr>
          <w:rFonts w:asciiTheme="majorHAnsi" w:hAnsiTheme="majorHAnsi" w:cstheme="majorHAnsi"/>
          <w:shd w:val="clear" w:color="auto" w:fill="FFFFFF"/>
        </w:rPr>
        <w:t xml:space="preserve"> [David Jaume and Alexander Willén, </w:t>
      </w:r>
      <w:r w:rsidRPr="006F14F9">
        <w:rPr>
          <w:rFonts w:asciiTheme="majorHAnsi" w:hAnsiTheme="majorHAnsi" w:cstheme="majorHAnsi"/>
          <w:caps/>
          <w:spacing w:val="17"/>
          <w:shd w:val="clear" w:color="auto" w:fill="FFFFFF"/>
        </w:rPr>
        <w:t>JULY 25, 2018 • RESEARCH BRIEFS IN ECONOMIC POLICY NO. 123, “</w:t>
      </w:r>
      <w:r w:rsidRPr="006F14F9">
        <w:rPr>
          <w:rFonts w:asciiTheme="majorHAnsi" w:hAnsiTheme="majorHAnsi" w:cstheme="majorHAnsi"/>
        </w:rPr>
        <w:t xml:space="preserve">The Long‐​Run Effects of Teacher Strikes: Evidence from Argentina,” </w:t>
      </w:r>
      <w:hyperlink r:id="rId25" w:history="1">
        <w:r w:rsidRPr="006F14F9">
          <w:rPr>
            <w:rStyle w:val="Hyperlink"/>
            <w:rFonts w:asciiTheme="majorHAnsi" w:hAnsiTheme="majorHAnsi" w:cstheme="majorHAnsi"/>
          </w:rPr>
          <w:t>https://www.cato.org/research-briefs-economic-policy/long-run-effects-teacher-strikes-evidence-argentina</w:t>
        </w:r>
      </w:hyperlink>
      <w:r w:rsidRPr="006F14F9">
        <w:rPr>
          <w:rFonts w:asciiTheme="majorHAnsi" w:hAnsiTheme="majorHAnsi" w:cstheme="majorHAnsi"/>
        </w:rPr>
        <w:t>] // SC SD</w:t>
      </w:r>
    </w:p>
    <w:p w14:paraId="5316E33A" w14:textId="77777777" w:rsidR="00557F3B" w:rsidRPr="006F14F9" w:rsidRDefault="00557F3B" w:rsidP="00557F3B">
      <w:pPr>
        <w:rPr>
          <w:rFonts w:asciiTheme="majorHAnsi" w:hAnsiTheme="majorHAnsi" w:cstheme="majorHAnsi"/>
          <w:u w:val="single"/>
        </w:rPr>
      </w:pPr>
      <w:r w:rsidRPr="006F14F9">
        <w:rPr>
          <w:rFonts w:asciiTheme="majorHAnsi" w:hAnsiTheme="majorHAnsi" w:cstheme="majorHAnsi"/>
        </w:rPr>
        <w:lastRenderedPageBreak/>
        <w:t xml:space="preserve">We construct a new data set on teacher strikes in Argentina and use this to present the first evidence in the literature on the effect of school disruptions caused by teacher strikes on student long‐​run outcomes. Between 1983 and 2014 </w:t>
      </w:r>
      <w:r w:rsidRPr="006F14F9">
        <w:rPr>
          <w:rFonts w:asciiTheme="majorHAnsi" w:hAnsiTheme="majorHAnsi" w:cstheme="majorHAnsi"/>
          <w:u w:val="single"/>
        </w:rPr>
        <w:t>Argentina experienced 1,500 teacher strikes, with substantial variation across time and provinces, making this a particularly interesting case for the study of teacher strikes. We analyze the relationship between exposure to strikes in primary school and relevant education, labor market, and sociodemographic outcomes when the exposed students are between ages 30 and 40. We also examine whether the effects we identify carry over to the individuals’ children.</w:t>
      </w:r>
    </w:p>
    <w:p w14:paraId="30181C23" w14:textId="77777777" w:rsidR="00557F3B" w:rsidRPr="006F14F9" w:rsidRDefault="00557F3B" w:rsidP="00557F3B">
      <w:pPr>
        <w:rPr>
          <w:rFonts w:asciiTheme="majorHAnsi" w:hAnsiTheme="majorHAnsi" w:cstheme="majorHAnsi"/>
          <w:u w:val="single"/>
        </w:rPr>
      </w:pPr>
      <w:r w:rsidRPr="006F14F9">
        <w:rPr>
          <w:rFonts w:asciiTheme="majorHAnsi" w:hAnsiTheme="majorHAnsi" w:cstheme="majorHAnsi"/>
        </w:rPr>
        <w:t xml:space="preserve">Our empirical strategy consists of examining how education and labor market outcomes changed among adults who were exposed to more days of teacher strikes during primary school compared with adults who were exposed to fewer days of strikes. The sources of variation we exploit therefore come from within‐​province differences in strike exposure across birth cohorts and within‐​cohort differences in strike exposure across provinces. </w:t>
      </w:r>
      <w:r w:rsidRPr="006F14F9">
        <w:rPr>
          <w:rFonts w:asciiTheme="majorHAnsi" w:hAnsiTheme="majorHAnsi" w:cstheme="majorHAnsi"/>
          <w:u w:val="single"/>
        </w:rPr>
        <w:t xml:space="preserve">On average, </w:t>
      </w:r>
      <w:r w:rsidRPr="00557F3B">
        <w:rPr>
          <w:rStyle w:val="Emphasis"/>
          <w:highlight w:val="green"/>
        </w:rPr>
        <w:t>provinces lost 372 instructional days because of strikes</w:t>
      </w:r>
      <w:r w:rsidRPr="00557F3B">
        <w:rPr>
          <w:rStyle w:val="Emphasis"/>
        </w:rPr>
        <w:t xml:space="preserve"> between 1983 and 2014, ranging from 188 days in La Pampa to 531 days in Rio Negro. The average number of primary school days lost because of teacher strikes was 88 among the individuals in our analysis sample—</w:t>
      </w:r>
      <w:r w:rsidRPr="00557F3B">
        <w:rPr>
          <w:rStyle w:val="Emphasis"/>
          <w:highlight w:val="green"/>
        </w:rPr>
        <w:t>equivalent to half a year of schooling</w:t>
      </w:r>
      <w:r w:rsidRPr="006F14F9">
        <w:rPr>
          <w:rFonts w:asciiTheme="majorHAnsi" w:hAnsiTheme="majorHAnsi" w:cstheme="majorHAnsi"/>
          <w:highlight w:val="green"/>
          <w:u w:val="single"/>
        </w:rPr>
        <w:t>.</w:t>
      </w:r>
    </w:p>
    <w:p w14:paraId="27FC2C0E" w14:textId="77777777" w:rsidR="00557F3B" w:rsidRPr="006F14F9" w:rsidRDefault="00557F3B" w:rsidP="00557F3B">
      <w:pPr>
        <w:rPr>
          <w:rFonts w:asciiTheme="majorHAnsi" w:hAnsiTheme="majorHAnsi" w:cstheme="majorHAnsi"/>
        </w:rPr>
      </w:pPr>
      <w:r w:rsidRPr="006F14F9">
        <w:rPr>
          <w:rFonts w:asciiTheme="majorHAnsi" w:hAnsiTheme="majorHAnsi" w:cstheme="majorHAnsi"/>
        </w:rPr>
        <w:t>The main assumptions underlying our estimation strategy are that there are no shocks (or other policies) contemporaneous with teacher strikes that differentially affect the various cohorts and that the timing of teacher strikes is uncorrelated with prior trends in outcomes across birth cohorts within each province. We show extensive evidence that our data are consistent with these assumptions. In particular, our results are robust to controlling for local labor market conditions, accounting for cross‐​province mobility, excluding regions with persistently high frequencies of teacher strikes, and controlling for province‐​specific nonteacher strikes. We also show that the effects we identify disappear when reassigning treatment to cohorts that have just graduated from—or have not yet started—primary school, indicating that the timing of teacher strikes is uncorrelated with trends in outcomes across birth cohorts within each province.</w:t>
      </w:r>
    </w:p>
    <w:p w14:paraId="1032D78D" w14:textId="77777777" w:rsidR="00557F3B" w:rsidRPr="006F14F9" w:rsidRDefault="00557F3B" w:rsidP="00557F3B">
      <w:pPr>
        <w:rPr>
          <w:rFonts w:asciiTheme="majorHAnsi" w:hAnsiTheme="majorHAnsi" w:cstheme="majorHAnsi"/>
        </w:rPr>
      </w:pPr>
      <w:r w:rsidRPr="006F14F9">
        <w:rPr>
          <w:rFonts w:asciiTheme="majorHAnsi" w:hAnsiTheme="majorHAnsi" w:cstheme="majorHAnsi"/>
          <w:b/>
          <w:u w:val="single"/>
        </w:rPr>
        <w:t xml:space="preserve">We find robust evidence in support of </w:t>
      </w:r>
      <w:r w:rsidRPr="00557F3B">
        <w:rPr>
          <w:rStyle w:val="Emphasis"/>
          <w:highlight w:val="green"/>
        </w:rPr>
        <w:t>adverse labor market effects when</w:t>
      </w:r>
      <w:r w:rsidRPr="00557F3B">
        <w:rPr>
          <w:rStyle w:val="Emphasis"/>
        </w:rPr>
        <w:t xml:space="preserve"> the </w:t>
      </w:r>
      <w:r w:rsidRPr="00557F3B">
        <w:rPr>
          <w:rStyle w:val="Emphasis"/>
          <w:highlight w:val="green"/>
        </w:rPr>
        <w:t>students are between ages 30 and 40</w:t>
      </w:r>
      <w:r w:rsidRPr="00557F3B">
        <w:rPr>
          <w:rStyle w:val="Emphasis"/>
        </w:rPr>
        <w:t xml:space="preserve">: being exposed to the average incidence of teacher strikes during primary school </w:t>
      </w:r>
      <w:r w:rsidRPr="00557F3B">
        <w:rPr>
          <w:rStyle w:val="Emphasis"/>
          <w:highlight w:val="green"/>
        </w:rPr>
        <w:t>reduces wages for males and females by 3.2 percent</w:t>
      </w:r>
      <w:r w:rsidRPr="006F14F9">
        <w:rPr>
          <w:rFonts w:asciiTheme="majorHAnsi" w:hAnsiTheme="majorHAnsi" w:cstheme="majorHAnsi"/>
          <w:b/>
          <w:u w:val="single"/>
        </w:rPr>
        <w:t xml:space="preserve"> and 1.9 percent, respectively</w:t>
      </w:r>
      <w:r w:rsidRPr="006F14F9">
        <w:rPr>
          <w:rFonts w:asciiTheme="majorHAnsi" w:hAnsiTheme="majorHAnsi" w:cstheme="majorHAnsi"/>
        </w:rPr>
        <w:t>. We find some suggestive evidence that exposure to strikes in early grades has larger effects than exposure in later grades, although these differences are often not statistically significantly different from zero. The prevalence of teacher strikes in Argentina means that the effect on the economy as a whole is substantial: a back‐​of‐​the‐​envelope calculation suggests an aggregate annual earnings loss of $2.34 billion. This amount is equivalent to the cost of raising the average employment income of all primary school teachers in Argentina by 62.4 percent.</w:t>
      </w:r>
    </w:p>
    <w:p w14:paraId="0983F41F" w14:textId="77777777" w:rsidR="00557F3B" w:rsidRPr="00557F3B" w:rsidRDefault="00557F3B" w:rsidP="00557F3B">
      <w:pPr>
        <w:rPr>
          <w:rStyle w:val="Emphasis"/>
        </w:rPr>
      </w:pPr>
      <w:r w:rsidRPr="006F14F9">
        <w:rPr>
          <w:rFonts w:asciiTheme="majorHAnsi" w:hAnsiTheme="majorHAnsi" w:cstheme="majorHAnsi"/>
        </w:rPr>
        <w:t xml:space="preserve">In addition to adverse wage and earnings effects, </w:t>
      </w:r>
      <w:r w:rsidRPr="006F14F9">
        <w:rPr>
          <w:rFonts w:asciiTheme="majorHAnsi" w:hAnsiTheme="majorHAnsi" w:cstheme="majorHAnsi"/>
          <w:b/>
          <w:u w:val="single"/>
        </w:rPr>
        <w:t xml:space="preserve">our results reveal negative effects on several other labor market outcomes. With respect to males, we find evidence of </w:t>
      </w:r>
      <w:r w:rsidRPr="00557F3B">
        <w:rPr>
          <w:rStyle w:val="Emphasis"/>
          <w:highlight w:val="green"/>
        </w:rPr>
        <w:t>both occupational downgrading and an increase in the likelihood of being unemployed</w:t>
      </w:r>
      <w:r w:rsidRPr="00557F3B">
        <w:rPr>
          <w:rStyle w:val="Emphasis"/>
        </w:rPr>
        <w:t>.</w:t>
      </w:r>
      <w:r w:rsidRPr="006F14F9">
        <w:rPr>
          <w:rFonts w:asciiTheme="majorHAnsi" w:hAnsiTheme="majorHAnsi" w:cstheme="majorHAnsi"/>
        </w:rPr>
        <w:t xml:space="preserve"> The effects are very similar for females. However, rather than an occupational downgrading effect, we find an increase in home production (neither working nor studying). These adverse labor market effects are driven, at least in part, by declines in educational attainment: being exposed to the average incidence of strikes leads to a reduction in years of schooling by 2.02 and 1.58 percent for males and females, respectively. By looking at students between ages 12 and 17, we show that these negative education effects are visible immediately after children have finished primary school and that they are larger among children from more vulnerable households. Our analysis reveals that strikes affect individuals on other sociodemographic dimensions as well. Specifically, </w:t>
      </w:r>
      <w:r w:rsidRPr="006F14F9">
        <w:rPr>
          <w:rFonts w:asciiTheme="majorHAnsi" w:hAnsiTheme="majorHAnsi" w:cstheme="majorHAnsi"/>
          <w:u w:val="single"/>
        </w:rPr>
        <w:t xml:space="preserve">individuals exposed to teacher strikes have less‐​educated partners and lower per capita family income. Finally, we find </w:t>
      </w:r>
      <w:r w:rsidRPr="00557F3B">
        <w:rPr>
          <w:rStyle w:val="Emphasis"/>
          <w:highlight w:val="green"/>
        </w:rPr>
        <w:t>significant intergenerational effects: children of individuals exposed to strikes</w:t>
      </w:r>
      <w:r w:rsidRPr="00557F3B">
        <w:rPr>
          <w:rStyle w:val="Emphasis"/>
        </w:rPr>
        <w:t xml:space="preserve"> during primary school </w:t>
      </w:r>
      <w:r w:rsidRPr="00557F3B">
        <w:rPr>
          <w:rStyle w:val="Emphasis"/>
          <w:highlight w:val="green"/>
        </w:rPr>
        <w:t>suffer</w:t>
      </w:r>
      <w:r w:rsidRPr="00557F3B">
        <w:rPr>
          <w:rStyle w:val="Emphasis"/>
        </w:rPr>
        <w:t xml:space="preserve"> negative education effects </w:t>
      </w:r>
      <w:r w:rsidRPr="00557F3B">
        <w:rPr>
          <w:rStyle w:val="Emphasis"/>
          <w:highlight w:val="green"/>
        </w:rPr>
        <w:t>as well.</w:t>
      </w:r>
    </w:p>
    <w:p w14:paraId="26391012" w14:textId="77777777" w:rsidR="00557F3B" w:rsidRPr="006F14F9" w:rsidRDefault="00557F3B" w:rsidP="00557F3B">
      <w:pPr>
        <w:rPr>
          <w:rFonts w:asciiTheme="majorHAnsi" w:hAnsiTheme="majorHAnsi" w:cstheme="majorHAnsi"/>
        </w:rPr>
      </w:pPr>
      <w:r w:rsidRPr="006F14F9">
        <w:rPr>
          <w:rFonts w:asciiTheme="majorHAnsi" w:hAnsiTheme="majorHAnsi" w:cstheme="majorHAnsi"/>
        </w:rPr>
        <w:t>It is important to highlight that the pervasive level of teacher strikes during our analysis period is not a deviation from the norm in Argentina and that current students are exposed to similar levels of strikes. These factors cement the relevance of our research and highlight the urgency of implementing reforms that can reduce the prevalence of teacher strikes in the country. One policy could be to introduce labor contracts that extend over several years and to only allow teachers to strike if a bargaining impasse is reached when renewing these multiyear contracts. This policy would eliminate sporadic teacher strikes while still allowing teachers to use industrial action as a tool to ensure fair contracts.</w:t>
      </w:r>
    </w:p>
    <w:p w14:paraId="0B30AAAB" w14:textId="77777777" w:rsidR="005D343B" w:rsidRPr="006F14F9" w:rsidRDefault="005D343B" w:rsidP="005D343B">
      <w:pPr>
        <w:pStyle w:val="Heading4"/>
        <w:rPr>
          <w:rFonts w:asciiTheme="majorHAnsi" w:hAnsiTheme="majorHAnsi" w:cstheme="majorHAnsi"/>
        </w:rPr>
      </w:pPr>
      <w:r w:rsidRPr="006F14F9">
        <w:rPr>
          <w:rFonts w:asciiTheme="majorHAnsi" w:hAnsiTheme="majorHAnsi" w:cstheme="majorHAnsi"/>
        </w:rPr>
        <w:lastRenderedPageBreak/>
        <w:t>Government recognition doesn’t involve policy action or any change – this is terminal defense to the aff’s solvency since they don’t actually cause strikes or even protect it.</w:t>
      </w:r>
    </w:p>
    <w:p w14:paraId="651022A2" w14:textId="77777777" w:rsidR="005D343B" w:rsidRPr="006F14F9" w:rsidRDefault="005D343B" w:rsidP="005D343B">
      <w:pPr>
        <w:rPr>
          <w:rFonts w:asciiTheme="majorHAnsi" w:hAnsiTheme="majorHAnsi" w:cstheme="majorHAnsi"/>
          <w:szCs w:val="16"/>
        </w:rPr>
      </w:pPr>
      <w:r w:rsidRPr="006F14F9">
        <w:rPr>
          <w:rStyle w:val="Style13ptBold"/>
          <w:rFonts w:asciiTheme="majorHAnsi" w:hAnsiTheme="majorHAnsi" w:cstheme="majorHAnsi"/>
        </w:rPr>
        <w:t>Law Dictionary ‘ND</w:t>
      </w:r>
      <w:r w:rsidRPr="006F14F9">
        <w:rPr>
          <w:rFonts w:asciiTheme="majorHAnsi" w:hAnsiTheme="majorHAnsi" w:cstheme="majorHAnsi"/>
          <w:szCs w:val="16"/>
        </w:rPr>
        <w:t xml:space="preserve"> [The Law Dictionary; Featuring Black's Law Dictionary Free Online Legal Dictionary 2nd Ed.; No Date; “</w:t>
      </w:r>
      <w:r w:rsidRPr="006F14F9">
        <w:rPr>
          <w:rStyle w:val="StyleUnderline"/>
          <w:rFonts w:asciiTheme="majorHAnsi" w:hAnsiTheme="majorHAnsi" w:cstheme="majorHAnsi"/>
        </w:rPr>
        <w:t xml:space="preserve">What is </w:t>
      </w:r>
      <w:r w:rsidRPr="006F14F9">
        <w:rPr>
          <w:rStyle w:val="StyleUnderline"/>
          <w:rFonts w:asciiTheme="majorHAnsi" w:hAnsiTheme="majorHAnsi" w:cstheme="majorHAnsi"/>
          <w:highlight w:val="green"/>
        </w:rPr>
        <w:t>RECOGNIZE</w:t>
      </w:r>
      <w:r w:rsidRPr="006F14F9">
        <w:rPr>
          <w:rFonts w:asciiTheme="majorHAnsi" w:hAnsiTheme="majorHAnsi" w:cstheme="majorHAnsi"/>
          <w:szCs w:val="16"/>
        </w:rPr>
        <w:t>?”; https://thelawdictionary.org/recognize/; Accessed 10-28-2021] AK</w:t>
      </w:r>
    </w:p>
    <w:p w14:paraId="370D89C1" w14:textId="77777777" w:rsidR="005D343B" w:rsidRPr="006F14F9" w:rsidRDefault="005D343B" w:rsidP="005D343B">
      <w:pPr>
        <w:rPr>
          <w:rFonts w:asciiTheme="majorHAnsi" w:hAnsiTheme="majorHAnsi" w:cstheme="majorHAnsi"/>
        </w:rPr>
      </w:pPr>
      <w:r w:rsidRPr="006F14F9">
        <w:rPr>
          <w:rFonts w:asciiTheme="majorHAnsi" w:hAnsiTheme="majorHAnsi" w:cstheme="majorHAnsi"/>
        </w:rPr>
        <w:t xml:space="preserve">To try; </w:t>
      </w:r>
      <w:r w:rsidRPr="006F14F9">
        <w:rPr>
          <w:rStyle w:val="StyleUnderline"/>
          <w:rFonts w:asciiTheme="majorHAnsi" w:hAnsiTheme="majorHAnsi" w:cstheme="majorHAnsi"/>
          <w:highlight w:val="green"/>
        </w:rPr>
        <w:t>to examine in order to determine the truth of a matter</w:t>
      </w:r>
      <w:r w:rsidRPr="006F14F9">
        <w:rPr>
          <w:rFonts w:asciiTheme="majorHAnsi" w:hAnsiTheme="majorHAnsi" w:cstheme="majorHAnsi"/>
        </w:rPr>
        <w:t>. Also to enter into a recognizance.</w:t>
      </w:r>
    </w:p>
    <w:p w14:paraId="1D6A6FFB" w14:textId="77777777" w:rsidR="005D343B" w:rsidRPr="006F14F9" w:rsidRDefault="005D343B" w:rsidP="005D343B">
      <w:pPr>
        <w:pStyle w:val="Heading4"/>
        <w:rPr>
          <w:rFonts w:asciiTheme="majorHAnsi" w:hAnsiTheme="majorHAnsi" w:cstheme="majorHAnsi"/>
        </w:rPr>
      </w:pPr>
      <w:r w:rsidRPr="006F14F9">
        <w:rPr>
          <w:rFonts w:asciiTheme="majorHAnsi" w:hAnsiTheme="majorHAnsi" w:cstheme="majorHAnsi"/>
        </w:rPr>
        <w:t xml:space="preserve">Strikes </w:t>
      </w:r>
      <w:r w:rsidRPr="006F14F9">
        <w:rPr>
          <w:rFonts w:asciiTheme="majorHAnsi" w:hAnsiTheme="majorHAnsi" w:cstheme="majorHAnsi"/>
          <w:u w:val="single"/>
        </w:rPr>
        <w:t>fail</w:t>
      </w:r>
      <w:r w:rsidRPr="006F14F9">
        <w:rPr>
          <w:rFonts w:asciiTheme="majorHAnsi" w:hAnsiTheme="majorHAnsi" w:cstheme="majorHAnsi"/>
        </w:rPr>
        <w:t xml:space="preserve"> and spark </w:t>
      </w:r>
      <w:r w:rsidRPr="006F14F9">
        <w:rPr>
          <w:rFonts w:asciiTheme="majorHAnsi" w:hAnsiTheme="majorHAnsi" w:cstheme="majorHAnsi"/>
          <w:u w:val="single"/>
        </w:rPr>
        <w:t>backlash</w:t>
      </w:r>
      <w:r w:rsidRPr="006F14F9">
        <w:rPr>
          <w:rFonts w:asciiTheme="majorHAnsi" w:hAnsiTheme="majorHAnsi" w:cstheme="majorHAnsi"/>
        </w:rPr>
        <w:t xml:space="preserve"> – leads to </w:t>
      </w:r>
      <w:r w:rsidRPr="006F14F9">
        <w:rPr>
          <w:rFonts w:asciiTheme="majorHAnsi" w:hAnsiTheme="majorHAnsi" w:cstheme="majorHAnsi"/>
          <w:u w:val="single"/>
        </w:rPr>
        <w:t>fragmentation</w:t>
      </w:r>
      <w:r w:rsidRPr="006F14F9">
        <w:rPr>
          <w:rFonts w:asciiTheme="majorHAnsi" w:hAnsiTheme="majorHAnsi" w:cstheme="majorHAnsi"/>
        </w:rPr>
        <w:t>.</w:t>
      </w:r>
    </w:p>
    <w:p w14:paraId="1756B2DF" w14:textId="77777777" w:rsidR="005D343B" w:rsidRPr="006F14F9" w:rsidRDefault="005D343B" w:rsidP="005D343B">
      <w:pPr>
        <w:rPr>
          <w:rFonts w:asciiTheme="majorHAnsi" w:hAnsiTheme="majorHAnsi" w:cstheme="majorHAnsi"/>
        </w:rPr>
      </w:pPr>
      <w:r w:rsidRPr="006F14F9">
        <w:rPr>
          <w:rStyle w:val="Style13ptBold"/>
          <w:rFonts w:asciiTheme="majorHAnsi" w:hAnsiTheme="majorHAnsi" w:cstheme="majorHAnsi"/>
        </w:rPr>
        <w:t>Grant and Wallace 91</w:t>
      </w:r>
      <w:r w:rsidRPr="006F14F9">
        <w:rPr>
          <w:rFonts w:asciiTheme="majorHAnsi" w:hAnsiTheme="majorHAnsi" w:cstheme="majorHAnsi"/>
        </w:rPr>
        <w:t xml:space="preserve"> [Don Sherman Grant; Ohio State University; Michael Wallace; Indiana University; “Why Do Strikes Turn Violent?” University of Chicago Press; March 1991; </w:t>
      </w:r>
      <w:hyperlink r:id="rId26" w:history="1">
        <w:r w:rsidRPr="006F14F9">
          <w:rPr>
            <w:rStyle w:val="Hyperlink"/>
            <w:rFonts w:asciiTheme="majorHAnsi" w:hAnsiTheme="majorHAnsi" w:cstheme="majorHAnsi"/>
          </w:rPr>
          <w:t>https://www.jstor.org/stable/pdf/2781338.pdf?refreqid=excelsior%3Aca3144a9ae9e4ac65e285f2c67451ffb</w:t>
        </w:r>
      </w:hyperlink>
      <w:r w:rsidRPr="006F14F9">
        <w:rPr>
          <w:rFonts w:asciiTheme="majorHAnsi" w:hAnsiTheme="majorHAnsi" w:cstheme="majorHAnsi"/>
        </w:rPr>
        <w:t>]//SJWen</w:t>
      </w:r>
    </w:p>
    <w:p w14:paraId="7418E1CF" w14:textId="77777777" w:rsidR="005D343B" w:rsidRPr="006F14F9" w:rsidRDefault="005D343B" w:rsidP="005D343B">
      <w:pPr>
        <w:rPr>
          <w:rFonts w:asciiTheme="majorHAnsi" w:hAnsiTheme="majorHAnsi" w:cstheme="majorHAnsi"/>
        </w:rPr>
      </w:pPr>
      <w:r w:rsidRPr="006F14F9">
        <w:rPr>
          <w:rFonts w:asciiTheme="majorHAnsi" w:hAnsiTheme="majorHAnsi" w:cstheme="majorHAnsi"/>
        </w:rPr>
        <w:t>**RM = Resource-Mobilization, or Strikes</w:t>
      </w:r>
    </w:p>
    <w:p w14:paraId="799BC95E" w14:textId="77777777" w:rsidR="005D343B" w:rsidRPr="006F14F9" w:rsidRDefault="005D343B" w:rsidP="005D343B">
      <w:pPr>
        <w:rPr>
          <w:rFonts w:asciiTheme="majorHAnsi" w:hAnsiTheme="majorHAnsi" w:cstheme="majorHAnsi"/>
          <w:u w:val="single"/>
        </w:rPr>
      </w:pPr>
      <w:r w:rsidRPr="006F14F9">
        <w:rPr>
          <w:rFonts w:asciiTheme="majorHAnsi" w:hAnsiTheme="majorHAnsi" w:cstheme="majorHAnsi"/>
        </w:rPr>
        <w:t>3. Violent tactics.-</w:t>
      </w:r>
      <w:r w:rsidRPr="006F14F9">
        <w:rPr>
          <w:rFonts w:asciiTheme="majorHAnsi" w:hAnsiTheme="majorHAnsi" w:cstheme="majorHAnsi"/>
          <w:u w:val="single"/>
        </w:rPr>
        <w:t xml:space="preserve">Violent tactics are viewed by </w:t>
      </w:r>
      <w:r w:rsidRPr="006F14F9">
        <w:rPr>
          <w:rStyle w:val="Emphasis"/>
          <w:rFonts w:asciiTheme="majorHAnsi" w:hAnsiTheme="majorHAnsi" w:cstheme="majorHAnsi"/>
          <w:highlight w:val="cyan"/>
        </w:rPr>
        <w:t>RM theorists</w:t>
      </w:r>
      <w:r w:rsidRPr="006F14F9">
        <w:rPr>
          <w:rStyle w:val="Emphasis"/>
          <w:rFonts w:asciiTheme="majorHAnsi" w:hAnsiTheme="majorHAnsi" w:cstheme="majorHAnsi"/>
        </w:rPr>
        <w:t xml:space="preserve"> exclu- sively as purposeful strategies by challengers for inciting social change with </w:t>
      </w:r>
      <w:r w:rsidRPr="006F14F9">
        <w:rPr>
          <w:rStyle w:val="Emphasis"/>
          <w:rFonts w:asciiTheme="majorHAnsi" w:hAnsiTheme="majorHAnsi" w:cstheme="majorHAnsi"/>
          <w:highlight w:val="cyan"/>
        </w:rPr>
        <w:t>little recognition of how countermobilization</w:t>
      </w:r>
      <w:r w:rsidRPr="006F14F9">
        <w:rPr>
          <w:rStyle w:val="Emphasis"/>
          <w:rFonts w:asciiTheme="majorHAnsi" w:hAnsiTheme="majorHAnsi" w:cstheme="majorHAnsi"/>
        </w:rPr>
        <w:t xml:space="preserve"> strategies </w:t>
      </w:r>
      <w:r w:rsidRPr="006F14F9">
        <w:rPr>
          <w:rStyle w:val="Emphasis"/>
          <w:rFonts w:asciiTheme="majorHAnsi" w:hAnsiTheme="majorHAnsi" w:cstheme="majorHAnsi"/>
          <w:highlight w:val="cyan"/>
        </w:rPr>
        <w:t>of elites</w:t>
      </w:r>
      <w:r w:rsidRPr="006F14F9">
        <w:rPr>
          <w:rStyle w:val="Emphasis"/>
          <w:rFonts w:asciiTheme="majorHAnsi" w:hAnsiTheme="majorHAnsi" w:cstheme="majorHAnsi"/>
        </w:rPr>
        <w:t xml:space="preserve"> also </w:t>
      </w:r>
      <w:r w:rsidRPr="006F14F9">
        <w:rPr>
          <w:rStyle w:val="Emphasis"/>
          <w:rFonts w:asciiTheme="majorHAnsi" w:hAnsiTheme="majorHAnsi" w:cstheme="majorHAnsi"/>
          <w:highlight w:val="cyan"/>
        </w:rPr>
        <w:t>create violence</w:t>
      </w:r>
      <w:r w:rsidRPr="006F14F9">
        <w:rPr>
          <w:rFonts w:asciiTheme="majorHAnsi" w:hAnsiTheme="majorHAnsi" w:cstheme="majorHAnsi"/>
          <w:u w:val="single"/>
        </w:rPr>
        <w:t>.</w:t>
      </w:r>
      <w:r w:rsidRPr="006F14F9">
        <w:rPr>
          <w:rFonts w:asciiTheme="majorHAnsi" w:hAnsiTheme="majorHAnsi" w:cstheme="majorHAnsi"/>
        </w:rPr>
        <w:t xml:space="preserve"> The role of </w:t>
      </w:r>
      <w:r w:rsidRPr="006F14F9">
        <w:rPr>
          <w:rStyle w:val="Emphasis"/>
          <w:rFonts w:asciiTheme="majorHAnsi" w:hAnsiTheme="majorHAnsi" w:cstheme="majorHAnsi"/>
          <w:highlight w:val="cyan"/>
        </w:rPr>
        <w:t>elite counterstrategies</w:t>
      </w:r>
      <w:r w:rsidRPr="006F14F9">
        <w:rPr>
          <w:rStyle w:val="Emphasis"/>
          <w:rFonts w:asciiTheme="majorHAnsi" w:hAnsiTheme="majorHAnsi" w:cstheme="majorHAnsi"/>
        </w:rPr>
        <w:t xml:space="preserve"> has been virtually </w:t>
      </w:r>
      <w:r w:rsidRPr="006F14F9">
        <w:rPr>
          <w:rStyle w:val="Emphasis"/>
          <w:rFonts w:asciiTheme="majorHAnsi" w:hAnsiTheme="majorHAnsi" w:cstheme="majorHAnsi"/>
          <w:highlight w:val="cyan"/>
        </w:rPr>
        <w:t>ig- nored</w:t>
      </w:r>
      <w:r w:rsidRPr="006F14F9">
        <w:rPr>
          <w:rStyle w:val="Emphasis"/>
          <w:rFonts w:asciiTheme="majorHAnsi" w:hAnsiTheme="majorHAnsi" w:cstheme="majorHAnsi"/>
        </w:rPr>
        <w:t xml:space="preserve"> in research on collective violence. Of course, </w:t>
      </w:r>
      <w:r w:rsidRPr="006F14F9">
        <w:rPr>
          <w:rStyle w:val="Emphasis"/>
          <w:rFonts w:asciiTheme="majorHAnsi" w:hAnsiTheme="majorHAnsi" w:cstheme="majorHAnsi"/>
          <w:highlight w:val="cyan"/>
        </w:rPr>
        <w:t>history is replete with</w:t>
      </w:r>
      <w:r w:rsidRPr="006F14F9">
        <w:rPr>
          <w:rStyle w:val="Emphasis"/>
          <w:rFonts w:asciiTheme="majorHAnsi" w:hAnsiTheme="majorHAnsi" w:cstheme="majorHAnsi"/>
        </w:rPr>
        <w:t xml:space="preserve"> examples of </w:t>
      </w:r>
      <w:r w:rsidRPr="006F14F9">
        <w:rPr>
          <w:rStyle w:val="Emphasis"/>
          <w:rFonts w:asciiTheme="majorHAnsi" w:hAnsiTheme="majorHAnsi" w:cstheme="majorHAnsi"/>
          <w:highlight w:val="cyan"/>
        </w:rPr>
        <w:t>elites' inflicting violence</w:t>
      </w:r>
      <w:r w:rsidRPr="006F14F9">
        <w:rPr>
          <w:rFonts w:asciiTheme="majorHAnsi" w:hAnsiTheme="majorHAnsi" w:cstheme="majorHAnsi"/>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6F14F9">
        <w:rPr>
          <w:rStyle w:val="Emphasis"/>
          <w:rFonts w:asciiTheme="majorHAnsi" w:hAnsiTheme="majorHAnsi" w:cstheme="majorHAnsi"/>
          <w:highlight w:val="cyan"/>
        </w:rPr>
        <w:t>elite</w:t>
      </w:r>
      <w:r w:rsidRPr="006F14F9">
        <w:rPr>
          <w:rFonts w:asciiTheme="majorHAnsi" w:hAnsiTheme="majorHAnsi" w:cstheme="majorHAnsi"/>
          <w:u w:val="single"/>
        </w:rPr>
        <w:t xml:space="preserve"> strategies </w:t>
      </w:r>
      <w:r w:rsidRPr="006F14F9">
        <w:rPr>
          <w:rStyle w:val="Emphasis"/>
          <w:rFonts w:asciiTheme="majorHAnsi" w:hAnsiTheme="majorHAnsi" w:cstheme="majorHAnsi"/>
        </w:rPr>
        <w:t>do not</w:t>
      </w:r>
      <w:r w:rsidRPr="006F14F9">
        <w:rPr>
          <w:rFonts w:asciiTheme="majorHAnsi" w:hAnsiTheme="majorHAnsi" w:cstheme="majorHAnsi"/>
          <w:u w:val="single"/>
        </w:rPr>
        <w:t xml:space="preserve"> overtly promote violence but rather </w:t>
      </w:r>
      <w:r w:rsidRPr="006F14F9">
        <w:rPr>
          <w:rStyle w:val="Emphasis"/>
          <w:rFonts w:asciiTheme="majorHAnsi" w:hAnsiTheme="majorHAnsi" w:cstheme="majorHAnsi"/>
          <w:highlight w:val="cyan"/>
        </w:rPr>
        <w:t>provoke violence</w:t>
      </w:r>
      <w:r w:rsidRPr="006F14F9">
        <w:rPr>
          <w:rStyle w:val="Emphasis"/>
          <w:rFonts w:asciiTheme="majorHAnsi" w:hAnsiTheme="majorHAnsi" w:cstheme="majorHAnsi"/>
        </w:rPr>
        <w:t xml:space="preserve"> by the other side </w:t>
      </w:r>
      <w:r w:rsidRPr="006F14F9">
        <w:rPr>
          <w:rStyle w:val="Emphasis"/>
          <w:rFonts w:asciiTheme="majorHAnsi" w:hAnsiTheme="majorHAnsi" w:cstheme="majorHAnsi"/>
          <w:highlight w:val="cyan"/>
        </w:rPr>
        <w:t>in hopes of eliciting</w:t>
      </w:r>
      <w:r w:rsidRPr="006F14F9">
        <w:rPr>
          <w:rStyle w:val="Emphasis"/>
          <w:rFonts w:asciiTheme="majorHAnsi" w:hAnsiTheme="majorHAnsi" w:cstheme="majorHAnsi"/>
        </w:rPr>
        <w:t xml:space="preserve"> public </w:t>
      </w:r>
      <w:r w:rsidRPr="006F14F9">
        <w:rPr>
          <w:rStyle w:val="Emphasis"/>
          <w:rFonts w:asciiTheme="majorHAnsi" w:hAnsiTheme="majorHAnsi" w:cstheme="majorHAnsi"/>
          <w:highlight w:val="cyan"/>
        </w:rPr>
        <w:t>condemnation</w:t>
      </w:r>
      <w:r w:rsidRPr="006F14F9">
        <w:rPr>
          <w:rFonts w:asciiTheme="majorHAnsi" w:hAnsiTheme="majorHAnsi" w:cstheme="majorHAnsi"/>
          <w:u w:val="single"/>
        </w:rPr>
        <w:t xml:space="preserve"> or more vigorous state repression</w:t>
      </w:r>
      <w:r w:rsidRPr="006F14F9">
        <w:rPr>
          <w:rFonts w:asciiTheme="majorHAnsi" w:hAnsiTheme="majorHAnsi" w:cstheme="majorHAnsi"/>
        </w:rPr>
        <w:t xml:space="preserve"> of challenger initiatives. This is a critical dynamic in struggles involving weak insiders such as unions. In these cases, </w:t>
      </w:r>
      <w:r w:rsidRPr="006F14F9">
        <w:rPr>
          <w:rFonts w:asciiTheme="majorHAnsi" w:hAnsiTheme="majorHAnsi" w:cstheme="majorHAnsi"/>
          <w:u w:val="single"/>
        </w:rPr>
        <w:t>worker violence</w:t>
      </w:r>
      <w:r w:rsidRPr="006F14F9">
        <w:rPr>
          <w:rFonts w:asciiTheme="majorHAnsi" w:hAnsiTheme="majorHAnsi" w:cstheme="majorHAnsi"/>
        </w:rPr>
        <w:t xml:space="preserve">, </w:t>
      </w:r>
      <w:r w:rsidRPr="006F14F9">
        <w:rPr>
          <w:rStyle w:val="Emphasis"/>
          <w:rFonts w:asciiTheme="majorHAnsi" w:hAnsiTheme="majorHAnsi" w:cstheme="majorHAnsi"/>
          <w:highlight w:val="cyan"/>
        </w:rPr>
        <w:t>even when</w:t>
      </w:r>
      <w:r w:rsidRPr="006F14F9">
        <w:rPr>
          <w:rStyle w:val="Emphasis"/>
          <w:rFonts w:asciiTheme="majorHAnsi" w:hAnsiTheme="majorHAnsi" w:cstheme="majorHAnsi"/>
        </w:rPr>
        <w:t xml:space="preserve"> it appears </w:t>
      </w:r>
      <w:r w:rsidRPr="006F14F9">
        <w:rPr>
          <w:rStyle w:val="Emphasis"/>
          <w:rFonts w:asciiTheme="majorHAnsi" w:hAnsiTheme="majorHAnsi" w:cstheme="majorHAnsi"/>
          <w:highlight w:val="cyan"/>
        </w:rPr>
        <w:t>justified</w:t>
      </w:r>
      <w:r w:rsidRPr="006F14F9">
        <w:rPr>
          <w:rStyle w:val="Emphasis"/>
          <w:rFonts w:asciiTheme="majorHAnsi" w:hAnsiTheme="majorHAnsi" w:cstheme="majorHAnsi"/>
        </w:rPr>
        <w:t xml:space="preserve">, </w:t>
      </w:r>
      <w:r w:rsidRPr="006F14F9">
        <w:rPr>
          <w:rStyle w:val="Emphasis"/>
          <w:rFonts w:asciiTheme="majorHAnsi" w:hAnsiTheme="majorHAnsi" w:cstheme="majorHAnsi"/>
          <w:highlight w:val="cyan"/>
        </w:rPr>
        <w:t>erodes</w:t>
      </w:r>
      <w:r w:rsidRPr="006F14F9">
        <w:rPr>
          <w:rStyle w:val="Emphasis"/>
          <w:rFonts w:asciiTheme="majorHAnsi" w:hAnsiTheme="majorHAnsi" w:cstheme="majorHAnsi"/>
        </w:rPr>
        <w:t xml:space="preserve"> public </w:t>
      </w:r>
      <w:r w:rsidRPr="006F14F9">
        <w:rPr>
          <w:rStyle w:val="Emphasis"/>
          <w:rFonts w:asciiTheme="majorHAnsi" w:hAnsiTheme="majorHAnsi" w:cstheme="majorHAnsi"/>
          <w:highlight w:val="cyan"/>
        </w:rPr>
        <w:t>support for the</w:t>
      </w:r>
      <w:r w:rsidRPr="006F14F9">
        <w:rPr>
          <w:rStyle w:val="Emphasis"/>
          <w:rFonts w:asciiTheme="majorHAnsi" w:hAnsiTheme="majorHAnsi" w:cstheme="majorHAnsi"/>
        </w:rPr>
        <w:t xml:space="preserve"> workers' </w:t>
      </w:r>
      <w:r w:rsidRPr="006F14F9">
        <w:rPr>
          <w:rStyle w:val="Emphasis"/>
          <w:rFonts w:asciiTheme="majorHAnsi" w:hAnsiTheme="majorHAnsi" w:cstheme="majorHAnsi"/>
          <w:highlight w:val="cyan"/>
        </w:rPr>
        <w:t>cause and damages</w:t>
      </w:r>
      <w:r w:rsidRPr="006F14F9">
        <w:rPr>
          <w:rStyle w:val="Emphasis"/>
          <w:rFonts w:asciiTheme="majorHAnsi" w:hAnsiTheme="majorHAnsi" w:cstheme="majorHAnsi"/>
        </w:rPr>
        <w:t xml:space="preserve"> the </w:t>
      </w:r>
      <w:r w:rsidRPr="006F14F9">
        <w:rPr>
          <w:rStyle w:val="Emphasis"/>
          <w:rFonts w:asciiTheme="majorHAnsi" w:hAnsiTheme="majorHAnsi" w:cstheme="majorHAnsi"/>
          <w:highlight w:val="cyan"/>
        </w:rPr>
        <w:t>union's insider status</w:t>
      </w:r>
      <w:r w:rsidRPr="006F14F9">
        <w:rPr>
          <w:rFonts w:asciiTheme="majorHAnsi" w:hAnsiTheme="majorHAnsi" w:cstheme="majorHAnsi"/>
          <w:u w:val="single"/>
        </w:rPr>
        <w:t xml:space="preserve">. </w:t>
      </w:r>
    </w:p>
    <w:p w14:paraId="68890F0F" w14:textId="77777777" w:rsidR="005D343B" w:rsidRPr="006F14F9" w:rsidRDefault="005D343B" w:rsidP="005D343B">
      <w:pPr>
        <w:rPr>
          <w:rFonts w:asciiTheme="majorHAnsi" w:hAnsiTheme="majorHAnsi" w:cstheme="majorHAnsi"/>
        </w:rPr>
      </w:pPr>
      <w:r w:rsidRPr="006F14F9">
        <w:rPr>
          <w:rFonts w:asciiTheme="majorHAnsi" w:hAnsiTheme="majorHAnsi" w:cstheme="majorHAnsi"/>
        </w:rPr>
        <w:t>4. Homogeneity and similarity.-</w:t>
      </w:r>
      <w:r w:rsidRPr="006F14F9">
        <w:rPr>
          <w:rFonts w:asciiTheme="majorHAnsi" w:hAnsiTheme="majorHAnsi" w:cstheme="majorHAnsi"/>
          <w:u w:val="single"/>
        </w:rPr>
        <w:t>Many</w:t>
      </w:r>
      <w:r w:rsidRPr="006F14F9">
        <w:rPr>
          <w:rFonts w:asciiTheme="majorHAnsi" w:hAnsiTheme="majorHAnsi" w:cstheme="majorHAnsi"/>
        </w:rPr>
        <w:t xml:space="preserve"> RM </w:t>
      </w:r>
      <w:r w:rsidRPr="006F14F9">
        <w:rPr>
          <w:rStyle w:val="Emphasis"/>
          <w:rFonts w:asciiTheme="majorHAnsi" w:hAnsiTheme="majorHAnsi" w:cstheme="majorHAnsi"/>
          <w:highlight w:val="cyan"/>
        </w:rPr>
        <w:t>theorists incorrectly as- sume</w:t>
      </w:r>
      <w:r w:rsidRPr="006F14F9">
        <w:rPr>
          <w:rStyle w:val="Emphasis"/>
          <w:rFonts w:asciiTheme="majorHAnsi" w:hAnsiTheme="majorHAnsi" w:cstheme="majorHAnsi"/>
        </w:rPr>
        <w:t xml:space="preserve"> that </w:t>
      </w:r>
      <w:r w:rsidRPr="006F14F9">
        <w:rPr>
          <w:rStyle w:val="Emphasis"/>
          <w:rFonts w:asciiTheme="majorHAnsi" w:hAnsiTheme="majorHAnsi" w:cstheme="majorHAnsi"/>
          <w:highlight w:val="cyan"/>
        </w:rPr>
        <w:t>members</w:t>
      </w:r>
      <w:r w:rsidRPr="006F14F9">
        <w:rPr>
          <w:rStyle w:val="Emphasis"/>
          <w:rFonts w:asciiTheme="majorHAnsi" w:hAnsiTheme="majorHAnsi" w:cstheme="majorHAnsi"/>
        </w:rPr>
        <w:t xml:space="preserve"> of aggrieved groups </w:t>
      </w:r>
      <w:r w:rsidRPr="006F14F9">
        <w:rPr>
          <w:rStyle w:val="Emphasis"/>
          <w:rFonts w:asciiTheme="majorHAnsi" w:hAnsiTheme="majorHAnsi" w:cstheme="majorHAnsi"/>
          <w:highlight w:val="cyan"/>
        </w:rPr>
        <w:t xml:space="preserve">are homogeneous in </w:t>
      </w:r>
      <w:r w:rsidRPr="006F14F9">
        <w:rPr>
          <w:rStyle w:val="Emphasis"/>
          <w:rFonts w:asciiTheme="majorHAnsi" w:hAnsiTheme="majorHAnsi" w:cstheme="majorHAnsi"/>
        </w:rPr>
        <w:t xml:space="preserve">their </w:t>
      </w:r>
      <w:r w:rsidRPr="006F14F9">
        <w:rPr>
          <w:rStyle w:val="Emphasis"/>
          <w:rFonts w:asciiTheme="majorHAnsi" w:hAnsiTheme="majorHAnsi" w:cstheme="majorHAnsi"/>
          <w:highlight w:val="cyan"/>
        </w:rPr>
        <w:t>inter- ests</w:t>
      </w:r>
      <w:r w:rsidRPr="006F14F9">
        <w:rPr>
          <w:rFonts w:asciiTheme="majorHAnsi" w:hAnsiTheme="majorHAnsi" w:cstheme="majorHAnsi"/>
          <w:u w:val="single"/>
        </w:rPr>
        <w:t xml:space="preserve"> and share similar positions in the social structure</w:t>
      </w:r>
      <w:r w:rsidRPr="006F14F9">
        <w:rPr>
          <w:rFonts w:asciiTheme="majorHAnsi" w:hAnsiTheme="majorHAnsi" w:cstheme="majorHAnsi"/>
        </w:rPr>
        <w:t xml:space="preserve">. This (assumed) homogeneity of interests is rare for members of outsider groups and even more suspect for members of weak-insider groups. Indeed, </w:t>
      </w:r>
      <w:r w:rsidRPr="006F14F9">
        <w:rPr>
          <w:rStyle w:val="Emphasis"/>
          <w:rFonts w:asciiTheme="majorHAnsi" w:hAnsiTheme="majorHAnsi" w:cstheme="majorHAnsi"/>
          <w:highlight w:val="cyan"/>
        </w:rPr>
        <w:t>groups are rarely uniform</w:t>
      </w:r>
      <w:r w:rsidRPr="006F14F9">
        <w:rPr>
          <w:rFonts w:asciiTheme="majorHAnsi" w:hAnsiTheme="majorHAnsi" w:cstheme="majorHAnsi"/>
          <w:u w:val="single"/>
        </w:rPr>
        <w:t xml:space="preserve"> and often include relatively advantaged persons</w:t>
      </w:r>
      <w:r w:rsidRPr="006F14F9">
        <w:rPr>
          <w:rFonts w:asciiTheme="majorHAnsi" w:hAnsiTheme="majorHAnsi" w:cstheme="majorHAnsi"/>
        </w:rPr>
        <w:t xml:space="preserve"> who have other, </w:t>
      </w:r>
      <w:r w:rsidRPr="006F14F9">
        <w:rPr>
          <w:rFonts w:asciiTheme="majorHAnsi" w:hAnsiTheme="majorHAnsi" w:cstheme="majorHAnsi"/>
          <w:u w:val="single"/>
        </w:rPr>
        <w:t xml:space="preserve">more peaceful channels in which to </w:t>
      </w:r>
      <w:r w:rsidRPr="006F14F9">
        <w:rPr>
          <w:rStyle w:val="Emphasis"/>
          <w:rFonts w:asciiTheme="majorHAnsi" w:hAnsiTheme="majorHAnsi" w:cstheme="majorHAnsi"/>
        </w:rPr>
        <w:t>pursue their goals</w:t>
      </w:r>
      <w:r w:rsidRPr="006F14F9">
        <w:rPr>
          <w:rFonts w:asciiTheme="majorHAnsi" w:hAnsiTheme="majorHAnsi" w:cstheme="majorHAnsi"/>
        </w:rPr>
        <w:t xml:space="preserve">. Internal stratification processes mean that </w:t>
      </w:r>
      <w:r w:rsidRPr="006F14F9">
        <w:rPr>
          <w:rFonts w:asciiTheme="majorHAnsi" w:hAnsiTheme="majorHAnsi" w:cstheme="majorHAnsi"/>
          <w:u w:val="single"/>
        </w:rPr>
        <w:t xml:space="preserve">different persons have </w:t>
      </w:r>
      <w:r w:rsidRPr="006F14F9">
        <w:rPr>
          <w:rStyle w:val="Emphasis"/>
          <w:rFonts w:asciiTheme="majorHAnsi" w:hAnsiTheme="majorHAnsi" w:cstheme="majorHAnsi"/>
        </w:rPr>
        <w:t>varying invest- ments</w:t>
      </w:r>
      <w:r w:rsidRPr="006F14F9">
        <w:rPr>
          <w:rFonts w:asciiTheme="majorHAnsi" w:hAnsiTheme="majorHAnsi" w:cstheme="majorHAnsi"/>
          <w:u w:val="single"/>
        </w:rPr>
        <w:t xml:space="preserve"> in current structural arrangements</w:t>
      </w:r>
      <w:r w:rsidRPr="006F14F9">
        <w:rPr>
          <w:rFonts w:asciiTheme="majorHAnsi" w:hAnsiTheme="majorHAnsi" w:cstheme="majorHAnsi"/>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14:paraId="0F5D591F" w14:textId="27B98257" w:rsidR="005D343B" w:rsidRPr="005D343B" w:rsidRDefault="005D343B" w:rsidP="005D343B">
      <w:pPr>
        <w:rPr>
          <w:rFonts w:asciiTheme="majorHAnsi" w:hAnsiTheme="majorHAnsi" w:cstheme="majorHAnsi"/>
        </w:rPr>
      </w:pPr>
      <w:r w:rsidRPr="006F14F9">
        <w:rPr>
          <w:rFonts w:asciiTheme="majorHAnsi" w:hAnsiTheme="majorHAnsi" w:cstheme="majorHAnsi"/>
          <w:u w:val="single"/>
        </w:rPr>
        <w:t xml:space="preserve">Internal </w:t>
      </w:r>
      <w:r w:rsidRPr="006F14F9">
        <w:rPr>
          <w:rStyle w:val="Emphasis"/>
          <w:rFonts w:asciiTheme="majorHAnsi" w:hAnsiTheme="majorHAnsi" w:cstheme="majorHAnsi"/>
          <w:highlight w:val="cyan"/>
        </w:rPr>
        <w:t>differences may lead to fragmentation</w:t>
      </w:r>
      <w:r w:rsidRPr="006F14F9">
        <w:rPr>
          <w:rStyle w:val="Emphasis"/>
          <w:rFonts w:asciiTheme="majorHAnsi" w:hAnsiTheme="majorHAnsi" w:cstheme="majorHAnsi"/>
        </w:rPr>
        <w:t xml:space="preserve"> of interests </w:t>
      </w:r>
      <w:r w:rsidRPr="006F14F9">
        <w:rPr>
          <w:rStyle w:val="Emphasis"/>
          <w:rFonts w:asciiTheme="majorHAnsi" w:hAnsiTheme="majorHAnsi" w:cstheme="majorHAnsi"/>
          <w:highlight w:val="cyan"/>
        </w:rPr>
        <w:t>and lack of consensus</w:t>
      </w:r>
      <w:r w:rsidRPr="006F14F9">
        <w:rPr>
          <w:rStyle w:val="Emphasis"/>
          <w:rFonts w:asciiTheme="majorHAnsi" w:hAnsiTheme="majorHAnsi" w:cstheme="majorHAnsi"/>
        </w:rPr>
        <w:t xml:space="preserve"> about tactics, </w:t>
      </w:r>
      <w:r w:rsidRPr="006F14F9">
        <w:rPr>
          <w:rStyle w:val="Emphasis"/>
          <w:rFonts w:asciiTheme="majorHAnsi" w:hAnsiTheme="majorHAnsi" w:cstheme="majorHAnsi"/>
          <w:highlight w:val="cyan"/>
        </w:rPr>
        <w:t>especially</w:t>
      </w:r>
      <w:r w:rsidRPr="006F14F9">
        <w:rPr>
          <w:rStyle w:val="Emphasis"/>
          <w:rFonts w:asciiTheme="majorHAnsi" w:hAnsiTheme="majorHAnsi" w:cstheme="majorHAnsi"/>
        </w:rPr>
        <w:t xml:space="preserve"> tactics suggesting </w:t>
      </w:r>
      <w:r w:rsidRPr="006F14F9">
        <w:rPr>
          <w:rStyle w:val="Emphasis"/>
          <w:rFonts w:asciiTheme="majorHAnsi" w:hAnsiTheme="majorHAnsi" w:cstheme="majorHAnsi"/>
          <w:highlight w:val="cyan"/>
        </w:rPr>
        <w:t>violent confronta- tion</w:t>
      </w:r>
      <w:r w:rsidRPr="006F14F9">
        <w:rPr>
          <w:rFonts w:asciiTheme="majorHAnsi" w:hAnsiTheme="majorHAnsi" w:cstheme="majorHAnsi"/>
        </w:rPr>
        <w:t xml:space="preserve">. While group members share common grievances, individual </w:t>
      </w:r>
      <w:r w:rsidRPr="006F14F9">
        <w:rPr>
          <w:rStyle w:val="Emphasis"/>
          <w:rFonts w:asciiTheme="majorHAnsi" w:hAnsiTheme="majorHAnsi" w:cstheme="majorHAnsi"/>
          <w:highlight w:val="cyan"/>
        </w:rPr>
        <w:t>mem- bers may be differentially aggrieved</w:t>
      </w:r>
      <w:r w:rsidRPr="006F14F9">
        <w:rPr>
          <w:rStyle w:val="Emphasis"/>
          <w:rFonts w:asciiTheme="majorHAnsi" w:hAnsiTheme="majorHAnsi" w:cstheme="majorHAnsi"/>
        </w:rPr>
        <w:t xml:space="preserve"> by the current state of affairs</w:t>
      </w:r>
      <w:r w:rsidRPr="006F14F9">
        <w:rPr>
          <w:rFonts w:asciiTheme="majorHAnsi" w:hAnsiTheme="majorHAnsi" w:cstheme="majorHAnsi"/>
          <w:u w:val="single"/>
        </w:rPr>
        <w:t xml:space="preserve"> or differentially exposed to elite repression</w:t>
      </w:r>
      <w:r w:rsidRPr="006F14F9">
        <w:rPr>
          <w:rFonts w:asciiTheme="majorHAnsi" w:hAnsiTheme="majorHAnsi" w:cstheme="majorHAnsi"/>
        </w:rPr>
        <w:t xml:space="preserve">. White's (1989) research on the violent tactics of the Irish Republican Army shows that working-class members and student activists, when compared with middle-class partici- pants, are </w:t>
      </w:r>
      <w:r w:rsidRPr="006F14F9">
        <w:rPr>
          <w:rFonts w:asciiTheme="majorHAnsi" w:hAnsiTheme="majorHAnsi" w:cstheme="majorHAnsi"/>
          <w:u w:val="single"/>
        </w:rPr>
        <w:t xml:space="preserve">more vulnerable to </w:t>
      </w:r>
      <w:r w:rsidRPr="006F14F9">
        <w:rPr>
          <w:rStyle w:val="Emphasis"/>
          <w:rFonts w:asciiTheme="majorHAnsi" w:hAnsiTheme="majorHAnsi" w:cstheme="majorHAnsi"/>
        </w:rPr>
        <w:t>state-sponsored repression</w:t>
      </w:r>
      <w:r w:rsidRPr="006F14F9">
        <w:rPr>
          <w:rFonts w:asciiTheme="majorHAnsi" w:hAnsiTheme="majorHAnsi" w:cstheme="majorHAnsi"/>
        </w:rPr>
        <w:t xml:space="preserve">,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w:t>
      </w:r>
      <w:r w:rsidRPr="006F14F9">
        <w:rPr>
          <w:rFonts w:asciiTheme="majorHAnsi" w:hAnsiTheme="majorHAnsi" w:cstheme="majorHAnsi"/>
        </w:rPr>
        <w:lastRenderedPageBreak/>
        <w:t>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345F2042" w14:textId="0875196E" w:rsidR="005D343B" w:rsidRPr="00D45C54" w:rsidRDefault="005D343B" w:rsidP="005D343B">
      <w:pPr>
        <w:pStyle w:val="Heading4"/>
      </w:pPr>
      <w:r>
        <w:t>Growth triggers war</w:t>
      </w:r>
    </w:p>
    <w:p w14:paraId="4065647C" w14:textId="77777777" w:rsidR="005D343B" w:rsidRPr="003D3419" w:rsidRDefault="005D343B" w:rsidP="005D343B">
      <w:r w:rsidRPr="00E96ECD">
        <w:rPr>
          <w:rStyle w:val="Style13ptBold"/>
        </w:rPr>
        <w:t>Boehmer</w:t>
      </w:r>
      <w:r>
        <w:t xml:space="preserve">, </w:t>
      </w:r>
      <w:r w:rsidRPr="003D3419">
        <w:t xml:space="preserve">Charles R., </w:t>
      </w:r>
      <w:r>
        <w:t>5</w:t>
      </w:r>
      <w:r w:rsidRPr="003D3419">
        <w:t>-</w:t>
      </w:r>
      <w:r>
        <w:t>14</w:t>
      </w:r>
      <w:r w:rsidRPr="003D3419">
        <w:t>-20</w:t>
      </w:r>
      <w:r>
        <w:rPr>
          <w:rStyle w:val="Style13ptBold"/>
        </w:rPr>
        <w:t>10</w:t>
      </w:r>
      <w:r w:rsidRPr="003D3419">
        <w:t>, "ECONOMIC GROWTH AND VIOLENT INTERNATIONAL CONFLICT: 1875–1999," Taylor &amp; Francis, https://www.tandfonline.com/doi/full/10.1080/10242690903568801</w:t>
      </w:r>
    </w:p>
    <w:p w14:paraId="0CCCC117" w14:textId="77777777" w:rsidR="005D343B" w:rsidRDefault="005D343B" w:rsidP="005D343B">
      <w:r w:rsidRPr="00D45C54">
        <w:t xml:space="preserve">The theory set forth earlier theorizes that </w:t>
      </w:r>
      <w:r w:rsidRPr="00D45C54">
        <w:rPr>
          <w:rStyle w:val="StyleUnderline"/>
          <w:highlight w:val="cyan"/>
        </w:rPr>
        <w:t>economic growth increases</w:t>
      </w:r>
      <w:r w:rsidRPr="00E96ECD">
        <w:rPr>
          <w:rStyle w:val="StyleUnderline"/>
        </w:rPr>
        <w:t xml:space="preserve"> perceptions of state strength, increasing the </w:t>
      </w:r>
      <w:r w:rsidRPr="00D45C54">
        <w:rPr>
          <w:rStyle w:val="StyleUnderline"/>
          <w:highlight w:val="cyan"/>
        </w:rPr>
        <w:t>likelihood of violent interstate conflicts.</w:t>
      </w:r>
      <w:r w:rsidRPr="00E96ECD">
        <w:rPr>
          <w:rStyle w:val="StyleUnderline"/>
        </w:rPr>
        <w:t xml:space="preserve"> Economic growth appears to increase the resolve of leaders to stand against challenges and the willingness to escalate disputes. </w:t>
      </w:r>
      <w:r w:rsidRPr="00D45C54">
        <w:rPr>
          <w:rStyle w:val="StyleUnderline"/>
          <w:highlight w:val="cyan"/>
        </w:rPr>
        <w:t>A non‐random pattern exists where higher rates of GDP growth over multiple years are positively and significantly related to the most severe international conflicts,</w:t>
      </w:r>
      <w:r w:rsidRPr="00E96ECD">
        <w:rPr>
          <w:rStyle w:val="StyleUnderline"/>
        </w:rPr>
        <w:t xml:space="preserve"> </w:t>
      </w:r>
      <w:r w:rsidRPr="00D45C54">
        <w:t xml:space="preserve">whereas this is not true for overall conflict initiations. Moreover, growth of military expenditures, as a measure of the war chest proposition, does not offer any explanation for violent interstate conflicts. This is not to say that growth of military expenditures never has any effect on the occurrence of war, although such a link is not generally true in the aggregate using a large sample of states. In comparison, </w:t>
      </w:r>
      <w:r w:rsidRPr="00E96ECD">
        <w:rPr>
          <w:rStyle w:val="StyleUnderline"/>
        </w:rPr>
        <w:t xml:space="preserve">higher rates of economic growth are significantly related to violent interstate conflicts in the aggregate. </w:t>
      </w:r>
      <w:r w:rsidRPr="00D45C54">
        <w:rPr>
          <w:rStyle w:val="StyleUnderline"/>
          <w:highlight w:val="cyan"/>
        </w:rPr>
        <w:t>States with growing economies are more apt to reciprocate military challenges</w:t>
      </w:r>
      <w:r w:rsidRPr="00E96ECD">
        <w:rPr>
          <w:rStyle w:val="StyleUnderline"/>
        </w:rPr>
        <w:t xml:space="preserve"> by other states and become involved in violent interstate conflicts.</w:t>
      </w:r>
      <w:r>
        <w:rPr>
          <w:rStyle w:val="StyleUnderline"/>
        </w:rPr>
        <w:t xml:space="preserve"> </w:t>
      </w:r>
      <w:r w:rsidRPr="00D45C54">
        <w:t xml:space="preserve">The results also show that theories from the Crisis‐Scarcity perspective lack explanatory power linking GDP growth rates to war at the state level of analysis. This is not to say that such theories completely lack explanatory power in general, but more particularly that they cannot directly link economic growth rates to state behavior in violent interstate conflicts. In contrast, </w:t>
      </w:r>
      <w:r w:rsidRPr="00D45C54">
        <w:rPr>
          <w:rStyle w:val="StyleUnderline"/>
          <w:highlight w:val="cyan"/>
        </w:rPr>
        <w:t>theories of diversionary conflict may well hold some explanatory power</w:t>
      </w:r>
      <w:r w:rsidRPr="00E96ECD">
        <w:rPr>
          <w:rStyle w:val="StyleUnderline"/>
        </w:rPr>
        <w:t>, although not regarding GDP growth in a general test of states from all regions of the world across time.</w:t>
      </w:r>
      <w:r w:rsidRPr="00D45C54">
        <w:t xml:space="preserve"> Perhaps diversionary theory better explains state behaviors short of war, where the costs of externalizing domestic tensions do not become too costly, or in relation to the foreign policies of particular countries. In many circumstances, </w:t>
      </w:r>
      <w:r w:rsidRPr="00D45C54">
        <w:rPr>
          <w:rStyle w:val="StyleUnderline"/>
          <w:highlight w:val="cyan"/>
        </w:rPr>
        <w:t>engaging in a war to divert attention away from domestic conditions would seemingly exacerbate domestic crisis conditions unless the chances of victory were practically assured. Nonetheless, this study does show that domestic conflict is associated with interstate conflict</w:t>
      </w:r>
      <w:r w:rsidRPr="00E96ECD">
        <w:rPr>
          <w:rStyle w:val="StyleUnderline"/>
        </w:rPr>
        <w:t>.</w:t>
      </w:r>
      <w:r w:rsidRPr="00D45C54">
        <w:t xml:space="preserve"> If diversionary conflict theory has any traction as an economic explanation of violent interstate conflicts, it may require the study of other explanatory variables besides overall GDP growth rates, such as unemployment or inflation rates.</w:t>
      </w:r>
      <w:r>
        <w:t xml:space="preserve"> </w:t>
      </w:r>
      <w:r w:rsidRPr="00D45C54">
        <w:t xml:space="preserve">The contribution of this article has been to examine propositions about economic growth in a global study. </w:t>
      </w:r>
      <w:r w:rsidRPr="00E96ECD">
        <w:rPr>
          <w:rStyle w:val="StyleUnderline"/>
        </w:rPr>
        <w:t>Most existing studies on this topic focus on only the United States</w:t>
      </w:r>
      <w:r w:rsidRPr="00D45C54">
        <w:t xml:space="preserve">, samples of countries that are more developed on average (due to data availability in the past), or are based on historical information and not economic GDP data. While I have shown </w:t>
      </w:r>
      <w:r w:rsidRPr="00D45C54">
        <w:rPr>
          <w:highlight w:val="cyan"/>
        </w:rPr>
        <w:t xml:space="preserve">that </w:t>
      </w:r>
      <w:r w:rsidRPr="00D45C54">
        <w:rPr>
          <w:rStyle w:val="StyleUnderline"/>
          <w:highlight w:val="cyan"/>
        </w:rPr>
        <w:t>there is no strong evidence linking military expenditures to violent interstate conflicts at the state level of analysis</w:t>
      </w:r>
      <w:r w:rsidRPr="00D45C54">
        <w:rPr>
          <w:highlight w:val="cyan"/>
        </w:rPr>
        <w:t>,</w:t>
      </w:r>
      <w:r w:rsidRPr="00D45C54">
        <w:t xml:space="preserve"> much of the remaining Growth‐as‐Catalyst perspective is grounded in propositions that are not directly germane to questions about state conflict behavior, such as those linking state behavior to long‐cycles, or those that remain at the systemic level.</w:t>
      </w:r>
      <w:r>
        <w:t xml:space="preserve"> </w:t>
      </w:r>
      <w:r w:rsidRPr="00D45C54">
        <w:t>What answer remains linking economic growth to war once we eliminate military expenditures as an explanation? Considering that the concept of foreign policy mood is difficult to identify and measure, and that the bulk of the literature relies solely on the American historical experience, I do not rely on that concept. It is still possible that such moods affect some decision‐makers. Instead, similar to Blainey</w:t>
      </w:r>
      <w:r w:rsidRPr="00D45C54">
        <w:rPr>
          <w:rStyle w:val="StyleUnderline"/>
        </w:rPr>
        <w:t xml:space="preserve">, I find that economic growth, when sustained over a stretch of years, has its strongest effect on states once they find themselves in an </w:t>
      </w:r>
      <w:r w:rsidRPr="00D45C54">
        <w:rPr>
          <w:rStyle w:val="StyleUnderline"/>
        </w:rPr>
        <w:lastRenderedPageBreak/>
        <w:t xml:space="preserve">international crisis. The results of this study suggest that </w:t>
      </w:r>
      <w:r w:rsidRPr="00D45C54">
        <w:rPr>
          <w:rStyle w:val="StyleUnderline"/>
          <w:highlight w:val="cyan"/>
        </w:rPr>
        <w:t>states such as China</w:t>
      </w:r>
      <w:r w:rsidRPr="00D45C54">
        <w:rPr>
          <w:rStyle w:val="StyleUnderline"/>
        </w:rPr>
        <w:t xml:space="preserve">, which </w:t>
      </w:r>
      <w:r w:rsidRPr="00D45C54">
        <w:rPr>
          <w:rStyle w:val="StyleUnderline"/>
          <w:highlight w:val="cyan"/>
        </w:rPr>
        <w:t>have a higher level of opportunity to become involved in violent interstate conflicts</w:t>
      </w:r>
      <w:r w:rsidRPr="00D45C54">
        <w:rPr>
          <w:rStyle w:val="StyleUnderline"/>
        </w:rPr>
        <w:t xml:space="preserve"> due to their capabilities, geographic location, history of conflict, and so on, should also have a higher willingness to fight after enjoying multiple years of recent economic growth.</w:t>
      </w:r>
      <w:r w:rsidRPr="00D45C54">
        <w:t xml:space="preserve"> One does not have to assume that an aggressive China will emerge from growth. If conflicts do present themselves, then China may be more likely to escalate a war given its recent national performance.</w:t>
      </w:r>
    </w:p>
    <w:p w14:paraId="2618533E" w14:textId="77777777" w:rsidR="005D343B" w:rsidRDefault="005D343B" w:rsidP="005D343B">
      <w:pPr>
        <w:pStyle w:val="Heading4"/>
      </w:pPr>
      <w:r>
        <w:t>Economic growth causes climate change and biodiversity loss.</w:t>
      </w:r>
    </w:p>
    <w:p w14:paraId="0E3E3ABB" w14:textId="77777777" w:rsidR="005D343B" w:rsidRDefault="005D343B" w:rsidP="005D343B">
      <w:r>
        <w:t xml:space="preserve">Dan </w:t>
      </w:r>
      <w:r w:rsidRPr="002917CB">
        <w:rPr>
          <w:rStyle w:val="Style13ptBold"/>
        </w:rPr>
        <w:t>O'Neill, 2013</w:t>
      </w:r>
      <w:r>
        <w:t xml:space="preserve"> (lecturer in ecological economics at the University of Leeds), THE GUARDIAN, May 1, 2013.  Retrieved Apr. 28, 2018 from </w:t>
      </w:r>
      <w:hyperlink r:id="rId27" w:history="1">
        <w:r w:rsidRPr="009A13D8">
          <w:rPr>
            <w:rStyle w:val="Hyperlink"/>
          </w:rPr>
          <w:t>https://www.theguardian.com/business/economics-blog/2013/may/01/economics-of-enough</w:t>
        </w:r>
      </w:hyperlink>
    </w:p>
    <w:p w14:paraId="045FDD2C" w14:textId="77777777" w:rsidR="005D343B" w:rsidRPr="002917CB" w:rsidRDefault="005D343B" w:rsidP="005D343B">
      <w:r w:rsidRPr="002917CB">
        <w:t xml:space="preserve">In our new book, Enough Is Enough: Building a Sustainable Economy in a World of Finite Resources, Rob Dietz and I argue that </w:t>
      </w:r>
      <w:r w:rsidRPr="002917CB">
        <w:rPr>
          <w:rStyle w:val="StyleUnderline"/>
          <w:highlight w:val="cyan"/>
        </w:rPr>
        <w:t>it's time to abandon the pursuit of growth</w:t>
      </w:r>
      <w:r w:rsidRPr="002917CB">
        <w:t xml:space="preserve"> in wealthy nations </w:t>
      </w:r>
      <w:r w:rsidRPr="002917CB">
        <w:rPr>
          <w:rStyle w:val="StyleUnderline"/>
          <w:highlight w:val="cyan"/>
        </w:rPr>
        <w:t>and consider a new strategy</w:t>
      </w:r>
      <w:r w:rsidRPr="002917CB">
        <w:rPr>
          <w:rStyle w:val="StyleUnderline"/>
        </w:rPr>
        <w:t xml:space="preserve"> </w:t>
      </w:r>
      <w:r w:rsidRPr="002917CB">
        <w:t xml:space="preserve">– an economy of enough. Suppose that instead of chasing after more stuff, more jobs, more consumption, and more income, we aimed for enough stuff, enough jobs, enough consumption and enough income. Abandoning the pursuit of growth may seem like a radical idea, but there's a strong case to be made for it. </w:t>
      </w:r>
      <w:r w:rsidRPr="002917CB">
        <w:rPr>
          <w:rStyle w:val="StyleUnderline"/>
          <w:highlight w:val="cyan"/>
        </w:rPr>
        <w:t>Economic growth is causing a number of global environmental problems, ranging from climate change to biodiversity loss</w:t>
      </w:r>
      <w:r w:rsidRPr="002917CB">
        <w:t>. At the same time, economic growth is no longer improving people's lives in wealthy nations like the UK. To continue to pursue growth for growth's sake is simply irresponsible.</w:t>
      </w:r>
      <w:bookmarkStart w:id="0" w:name="_GoBack"/>
      <w:bookmarkEnd w:id="0"/>
    </w:p>
    <w:sectPr w:rsidR="005D343B" w:rsidRPr="002917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1E01A0"/>
    <w:multiLevelType w:val="hybridMultilevel"/>
    <w:tmpl w:val="F0BCE0FA"/>
    <w:lvl w:ilvl="0" w:tplc="A802F6B4">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03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707"/>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62E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106B3"/>
    <w:rsid w:val="0031385D"/>
    <w:rsid w:val="003171AB"/>
    <w:rsid w:val="00322142"/>
    <w:rsid w:val="003223B2"/>
    <w:rsid w:val="00322A67"/>
    <w:rsid w:val="00330E13"/>
    <w:rsid w:val="00335A23"/>
    <w:rsid w:val="00340707"/>
    <w:rsid w:val="00341C61"/>
    <w:rsid w:val="00351841"/>
    <w:rsid w:val="00353209"/>
    <w:rsid w:val="00353AB9"/>
    <w:rsid w:val="003624A6"/>
    <w:rsid w:val="00362AE5"/>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766E2"/>
    <w:rsid w:val="0048047E"/>
    <w:rsid w:val="00482AF9"/>
    <w:rsid w:val="00492FC1"/>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F3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43B"/>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740"/>
    <w:rsid w:val="00626A15"/>
    <w:rsid w:val="006379E9"/>
    <w:rsid w:val="006438CB"/>
    <w:rsid w:val="006529B9"/>
    <w:rsid w:val="00654695"/>
    <w:rsid w:val="0065500A"/>
    <w:rsid w:val="00655217"/>
    <w:rsid w:val="0065727C"/>
    <w:rsid w:val="00674A78"/>
    <w:rsid w:val="00694D3C"/>
    <w:rsid w:val="00696A16"/>
    <w:rsid w:val="006A4840"/>
    <w:rsid w:val="006A52A0"/>
    <w:rsid w:val="006A7E1D"/>
    <w:rsid w:val="006C3A56"/>
    <w:rsid w:val="006D13F4"/>
    <w:rsid w:val="006D1EC6"/>
    <w:rsid w:val="006D6AED"/>
    <w:rsid w:val="006E6843"/>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E60"/>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37AFD"/>
    <w:rsid w:val="009509D5"/>
    <w:rsid w:val="009538F5"/>
    <w:rsid w:val="00957187"/>
    <w:rsid w:val="00960255"/>
    <w:rsid w:val="009603E1"/>
    <w:rsid w:val="00961C9D"/>
    <w:rsid w:val="00963065"/>
    <w:rsid w:val="0097151F"/>
    <w:rsid w:val="00973777"/>
    <w:rsid w:val="00976E78"/>
    <w:rsid w:val="009775C0"/>
    <w:rsid w:val="00981F23"/>
    <w:rsid w:val="00984E17"/>
    <w:rsid w:val="00990634"/>
    <w:rsid w:val="00991733"/>
    <w:rsid w:val="00992078"/>
    <w:rsid w:val="00992BE3"/>
    <w:rsid w:val="00996694"/>
    <w:rsid w:val="009A1467"/>
    <w:rsid w:val="009A6464"/>
    <w:rsid w:val="009B69F5"/>
    <w:rsid w:val="009C5FF7"/>
    <w:rsid w:val="009C6292"/>
    <w:rsid w:val="009D15DB"/>
    <w:rsid w:val="009D2403"/>
    <w:rsid w:val="009D3133"/>
    <w:rsid w:val="009E160D"/>
    <w:rsid w:val="009E4957"/>
    <w:rsid w:val="009F1CBB"/>
    <w:rsid w:val="009F3305"/>
    <w:rsid w:val="009F6FB2"/>
    <w:rsid w:val="00A071C0"/>
    <w:rsid w:val="00A22670"/>
    <w:rsid w:val="00A24B35"/>
    <w:rsid w:val="00A271BA"/>
    <w:rsid w:val="00A27F86"/>
    <w:rsid w:val="00A3233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224"/>
    <w:rsid w:val="00AF2516"/>
    <w:rsid w:val="00AF4760"/>
    <w:rsid w:val="00AF55D4"/>
    <w:rsid w:val="00B0059B"/>
    <w:rsid w:val="00B0505F"/>
    <w:rsid w:val="00B05C2D"/>
    <w:rsid w:val="00B12933"/>
    <w:rsid w:val="00B12B88"/>
    <w:rsid w:val="00B137E0"/>
    <w:rsid w:val="00B13BC8"/>
    <w:rsid w:val="00B24662"/>
    <w:rsid w:val="00B3569C"/>
    <w:rsid w:val="00B43676"/>
    <w:rsid w:val="00B53586"/>
    <w:rsid w:val="00B5602D"/>
    <w:rsid w:val="00B60125"/>
    <w:rsid w:val="00B60D9A"/>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31C"/>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2FE5"/>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A4815F"/>
  <w14:defaultImageDpi w14:val="300"/>
  <w15:docId w15:val="{D500209E-530D-8545-A35E-A8943E96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1B62E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B62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62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foldover,no, Char Char, Char,Heading 3 Char4 Char Char"/>
    <w:basedOn w:val="Normal"/>
    <w:next w:val="Normal"/>
    <w:link w:val="Heading3Char"/>
    <w:uiPriority w:val="9"/>
    <w:unhideWhenUsed/>
    <w:qFormat/>
    <w:rsid w:val="001B62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1B62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62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2E2"/>
  </w:style>
  <w:style w:type="character" w:customStyle="1" w:styleId="Heading1Char">
    <w:name w:val="Heading 1 Char"/>
    <w:aliases w:val="Pocket Char"/>
    <w:basedOn w:val="DefaultParagraphFont"/>
    <w:link w:val="Heading1"/>
    <w:uiPriority w:val="9"/>
    <w:rsid w:val="001B62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62E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1,Cite 1 Char"/>
    <w:basedOn w:val="DefaultParagraphFont"/>
    <w:link w:val="Heading3"/>
    <w:uiPriority w:val="9"/>
    <w:rsid w:val="001B62E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1B62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62E2"/>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1B62E2"/>
    <w:rPr>
      <w:b/>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1B62E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B62E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
    <w:basedOn w:val="DefaultParagraphFont"/>
    <w:link w:val="NoSpacing"/>
    <w:uiPriority w:val="99"/>
    <w:unhideWhenUsed/>
    <w:rsid w:val="001B62E2"/>
    <w:rPr>
      <w:color w:val="auto"/>
      <w:u w:val="none"/>
    </w:rPr>
  </w:style>
  <w:style w:type="paragraph" w:styleId="DocumentMap">
    <w:name w:val="Document Map"/>
    <w:basedOn w:val="Normal"/>
    <w:link w:val="DocumentMapChar"/>
    <w:uiPriority w:val="99"/>
    <w:semiHidden/>
    <w:unhideWhenUsed/>
    <w:rsid w:val="001B62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62E2"/>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No Spacing8,Dont u,No Spacing311,Medium Grid 21,tag,Clear,CD - Cite,No Spacing111112,Debate Text"/>
    <w:basedOn w:val="Heading1"/>
    <w:link w:val="Hyperlink"/>
    <w:autoRedefine/>
    <w:uiPriority w:val="99"/>
    <w:qFormat/>
    <w:rsid w:val="006E68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92FC1"/>
    <w:pPr>
      <w:ind w:left="720"/>
      <w:jc w:val="both"/>
    </w:pPr>
    <w:rPr>
      <w:b/>
      <w:iCs/>
      <w:sz w:val="26"/>
      <w:u w:val="single"/>
    </w:rPr>
  </w:style>
  <w:style w:type="character" w:styleId="Strong">
    <w:name w:val="Strong"/>
    <w:aliases w:val="8 pt font,Citation Char Char1 Char Char Char Char Char,Cut,Small 1,Read Char Char Char,Citation Char Char Char1,Read Char Char1"/>
    <w:basedOn w:val="DefaultParagraphFont"/>
    <w:uiPriority w:val="22"/>
    <w:qFormat/>
    <w:rsid w:val="00557F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andcapitalism.com/2020/03/11/capitalist-agriculture-and-covid-19-a-deadly-combination/" TargetMode="External"/><Relationship Id="rId18" Type="http://schemas.openxmlformats.org/officeDocument/2006/relationships/hyperlink" Target="https://monthlyreview.org/1998/07/01/the-agrarian-origins-of-capitalism/" TargetMode="External"/><Relationship Id="rId26" Type="http://schemas.openxmlformats.org/officeDocument/2006/relationships/hyperlink" Target="https://www.jstor.org/stable/pdf/2781338.pdf?refreqid=excelsior%3Aca3144a9ae9e4ac65e285f2c67451ffb" TargetMode="External"/><Relationship Id="rId3" Type="http://schemas.openxmlformats.org/officeDocument/2006/relationships/customXml" Target="../customXml/item3.xml"/><Relationship Id="rId21" Type="http://schemas.openxmlformats.org/officeDocument/2006/relationships/hyperlink" Target="https://foreignpolicy.com/2018/09/12/why-growth-cant-be-green/" TargetMode="External"/><Relationship Id="rId7" Type="http://schemas.openxmlformats.org/officeDocument/2006/relationships/settings" Target="settings.xml"/><Relationship Id="rId12" Type="http://schemas.openxmlformats.org/officeDocument/2006/relationships/hyperlink" Target="https://www.jacobinmag.com/2020/01/marxism-trade-unions-socialism-revolutionary-organizing)//st" TargetMode="External"/><Relationship Id="rId17" Type="http://schemas.openxmlformats.org/officeDocument/2006/relationships/hyperlink" Target="https://books.google.ca/books?id=SgHuxQEACAAJ" TargetMode="External"/><Relationship Id="rId25" Type="http://schemas.openxmlformats.org/officeDocument/2006/relationships/hyperlink" Target="https://www.cato.org/research-briefs-economic-policy/long-run-effects-teacher-strikes-evidence-argentina" TargetMode="External"/><Relationship Id="rId2" Type="http://schemas.openxmlformats.org/officeDocument/2006/relationships/customXml" Target="../customXml/item2.xml"/><Relationship Id="rId16" Type="http://schemas.openxmlformats.org/officeDocument/2006/relationships/hyperlink" Target="https://en.wikipedia.org/wiki/Karl_Polanyi" TargetMode="External"/><Relationship Id="rId20" Type="http://schemas.openxmlformats.org/officeDocument/2006/relationships/hyperlink" Target="https://global.oup.com/academic/product/the-rise-of-the-rest-978019517059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24" Type="http://schemas.openxmlformats.org/officeDocument/2006/relationships/hyperlink" Target="https://illinoispolicy.us1.list-manage.com/track/click?u=7fe208d3c85ffa1d03aeaade4&amp;id=5ecc6a508a&amp;e=0b391c8e91" TargetMode="External"/><Relationship Id="rId5" Type="http://schemas.openxmlformats.org/officeDocument/2006/relationships/numbering" Target="numbering.xml"/><Relationship Id="rId15" Type="http://schemas.openxmlformats.org/officeDocument/2006/relationships/hyperlink" Target="https://www.youtube.com/watch?v=6Af6b_wyiwI" TargetMode="External"/><Relationship Id="rId23" Type="http://schemas.openxmlformats.org/officeDocument/2006/relationships/hyperlink" Target="https://www.illinoispolicy.org/press-releases/teacher-strikes-hurt-student-outcomes-and-may-worsen-income-inequality/" TargetMode="External"/><Relationship Id="rId28" Type="http://schemas.openxmlformats.org/officeDocument/2006/relationships/fontTable" Target="fontTable.xml"/><Relationship Id="rId10" Type="http://schemas.openxmlformats.org/officeDocument/2006/relationships/hyperlink" Target="https://www.wardsauto.com/ideaxchange/strikes-hurt-everybody" TargetMode="External"/><Relationship Id="rId19" Type="http://schemas.openxmlformats.org/officeDocument/2006/relationships/hyperlink" Target="https://global.oup.com/academic/product/the-golden-age-of-capitalism-9780198287414"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theguardian.com/environment/2020/mar/18/tip-of-the-iceberg-is-our-destruction-of-nature-responsible-for-covid-19-aoe" TargetMode="External"/><Relationship Id="rId22" Type="http://schemas.openxmlformats.org/officeDocument/2006/relationships/hyperlink" Target="https://monthlyreview.org/product/what_every_environmentalist_needs_to_know_about_capitalism/" TargetMode="External"/><Relationship Id="rId27" Type="http://schemas.openxmlformats.org/officeDocument/2006/relationships/hyperlink" Target="https://www.theguardian.com/business/economics-blog/2013/may/01/economics-of-enoug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A92ABDF-A7C7-944D-A57F-2530DFC6B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18</Pages>
  <Words>11180</Words>
  <Characters>63732</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28</cp:revision>
  <dcterms:created xsi:type="dcterms:W3CDTF">2021-11-13T02:44:00Z</dcterms:created>
  <dcterms:modified xsi:type="dcterms:W3CDTF">2021-11-13T18:06:00Z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