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0EA2D" w14:textId="4B31E0E6" w:rsidR="00E42E4C" w:rsidRDefault="00C53296" w:rsidP="00F24057">
      <w:pPr>
        <w:pStyle w:val="Heading1"/>
      </w:pPr>
      <w:r>
        <w:t>1NC</w:t>
      </w:r>
    </w:p>
    <w:p w14:paraId="59F02F92" w14:textId="7F22F29E" w:rsidR="00F24057" w:rsidRDefault="00F24057" w:rsidP="00F24057">
      <w:pPr>
        <w:rPr>
          <w:b/>
          <w:sz w:val="26"/>
          <w:szCs w:val="26"/>
        </w:rPr>
      </w:pPr>
    </w:p>
    <w:p w14:paraId="063FB6A9" w14:textId="77777777" w:rsidR="00347D64" w:rsidRPr="00347D64" w:rsidRDefault="00347D64" w:rsidP="00347D64"/>
    <w:p w14:paraId="4E41E930" w14:textId="110F5D2F" w:rsidR="00DC04EE" w:rsidRDefault="00DC04EE" w:rsidP="00C53296">
      <w:pPr>
        <w:pStyle w:val="Heading2"/>
      </w:pPr>
      <w:r>
        <w:lastRenderedPageBreak/>
        <w:t>1</w:t>
      </w:r>
    </w:p>
    <w:p w14:paraId="7F439D81" w14:textId="77777777" w:rsidR="00DC04EE" w:rsidRDefault="00DC04EE" w:rsidP="00DC04EE">
      <w:pPr>
        <w:pStyle w:val="Heading4"/>
      </w:pPr>
      <w:r>
        <w:t xml:space="preserve">The </w:t>
      </w:r>
      <w:proofErr w:type="spellStart"/>
      <w:r>
        <w:t>aff</w:t>
      </w:r>
      <w:proofErr w:type="spellEnd"/>
      <w:r>
        <w:t xml:space="preserve"> should be topical. </w:t>
      </w:r>
    </w:p>
    <w:p w14:paraId="5FFE5140" w14:textId="77777777" w:rsidR="00DC04EE" w:rsidRDefault="00DC04EE" w:rsidP="00DC04EE">
      <w:pPr>
        <w:rPr>
          <w:sz w:val="12"/>
        </w:rPr>
      </w:pPr>
    </w:p>
    <w:p w14:paraId="3A7FF9F7" w14:textId="5E8EFA18" w:rsidR="00DC04EE" w:rsidRDefault="00DC04EE" w:rsidP="00DC04EE">
      <w:pPr>
        <w:pStyle w:val="Heading4"/>
      </w:pPr>
      <w:r>
        <w:t xml:space="preserve">“Resolved:” refers to a </w:t>
      </w:r>
      <w:r>
        <w:rPr>
          <w:u w:val="single"/>
        </w:rPr>
        <w:t>legislative debate</w:t>
      </w:r>
      <w:r>
        <w:rPr>
          <w:u w:val="single"/>
        </w:rPr>
        <w:t xml:space="preserve"> and policy action</w:t>
      </w:r>
      <w:r>
        <w:t>.</w:t>
      </w:r>
    </w:p>
    <w:p w14:paraId="5AA539EB" w14:textId="77777777" w:rsidR="00DC04EE" w:rsidRPr="00087C88" w:rsidRDefault="00DC04EE" w:rsidP="00DC04EE">
      <w:r w:rsidRPr="00087C88">
        <w:rPr>
          <w:rStyle w:val="Style13ptBold"/>
        </w:rPr>
        <w:t>Louisiana State Legislature</w:t>
      </w:r>
      <w:r>
        <w:rPr>
          <w:rStyle w:val="Style13ptBold"/>
        </w:rPr>
        <w:t xml:space="preserve"> 16</w:t>
      </w:r>
      <w:r w:rsidRPr="00EA190E">
        <w:t>, “Glossary of Legislative Terms,” http://www.legis.state.la.us/glossary2.htm</w:t>
      </w:r>
    </w:p>
    <w:p w14:paraId="0FABC743" w14:textId="77777777" w:rsidR="00DC04EE" w:rsidRDefault="00DC04EE" w:rsidP="00DC04EE">
      <w:pPr>
        <w:rPr>
          <w:sz w:val="12"/>
        </w:rPr>
      </w:pPr>
      <w:r w:rsidRPr="001F7F5B">
        <w:rPr>
          <w:rStyle w:val="StyleUnderline"/>
          <w:highlight w:val="green"/>
        </w:rPr>
        <w:t>Resolution</w:t>
      </w:r>
      <w:r w:rsidRPr="00E92D55">
        <w:rPr>
          <w:rStyle w:val="StyleUnderline"/>
        </w:rPr>
        <w:t xml:space="preserve">: A </w:t>
      </w:r>
      <w:r w:rsidRPr="001F7F5B">
        <w:rPr>
          <w:rStyle w:val="StyleUnderline"/>
          <w:highlight w:val="green"/>
        </w:rPr>
        <w:t>legislative instrument</w:t>
      </w:r>
      <w:r w:rsidRPr="00E92D55">
        <w:rPr>
          <w:rStyle w:val="StyleUnderline"/>
        </w:rPr>
        <w:t xml:space="preserve"> that generally is </w:t>
      </w:r>
      <w:r w:rsidRPr="001F7F5B">
        <w:rPr>
          <w:rStyle w:val="StyleUnderline"/>
          <w:highlight w:val="green"/>
        </w:rPr>
        <w:t>used for</w:t>
      </w:r>
      <w:r w:rsidRPr="00E92D55">
        <w:rPr>
          <w:rStyle w:val="StyleUnderline"/>
        </w:rPr>
        <w:t xml:space="preserve"> making declarations, </w:t>
      </w:r>
      <w:r w:rsidRPr="001F7F5B">
        <w:rPr>
          <w:rStyle w:val="StyleUnderline"/>
          <w:highlight w:val="gree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1F7F5B">
        <w:rPr>
          <w:rStyle w:val="Emphasis"/>
          <w:highlight w:val="green"/>
        </w:rPr>
        <w:t>a resolution uses the term "resolved"</w:t>
      </w:r>
      <w:r w:rsidRPr="001F7F5B">
        <w:rPr>
          <w:sz w:val="12"/>
          <w:highlight w:val="gree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11C99C58" w14:textId="77777777" w:rsidR="00DC04EE" w:rsidRPr="00153EE7" w:rsidRDefault="00DC04EE" w:rsidP="00DC04EE">
      <w:pPr>
        <w:pStyle w:val="Heading4"/>
        <w:rPr>
          <w:rFonts w:asciiTheme="majorHAnsi" w:eastAsia="Calibri" w:hAnsiTheme="majorHAnsi" w:cstheme="majorHAnsi"/>
        </w:rPr>
      </w:pPr>
      <w:r w:rsidRPr="00153EE7">
        <w:rPr>
          <w:rFonts w:asciiTheme="majorHAnsi" w:eastAsia="Calibri" w:hAnsiTheme="majorHAnsi" w:cstheme="majorHAnsi"/>
        </w:rPr>
        <w:t xml:space="preserve">Resolved requires policy action </w:t>
      </w:r>
    </w:p>
    <w:p w14:paraId="7E7F882C" w14:textId="77777777" w:rsidR="00DC04EE" w:rsidRPr="00153EE7" w:rsidRDefault="00DC04EE" w:rsidP="00DC04EE">
      <w:pPr>
        <w:rPr>
          <w:rFonts w:asciiTheme="majorHAnsi" w:hAnsiTheme="majorHAnsi" w:cstheme="majorHAnsi"/>
        </w:rPr>
      </w:pPr>
      <w:r w:rsidRPr="00153EE7">
        <w:rPr>
          <w:rStyle w:val="Style13ptBold"/>
          <w:rFonts w:asciiTheme="majorHAnsi" w:hAnsiTheme="majorHAnsi" w:cstheme="majorHAnsi"/>
        </w:rPr>
        <w:t xml:space="preserve">Louisiana State Legislature </w:t>
      </w:r>
      <w:r w:rsidRPr="00153EE7">
        <w:rPr>
          <w:rFonts w:asciiTheme="majorHAnsi" w:hAnsiTheme="majorHAnsi" w:cstheme="majorHAnsi"/>
        </w:rPr>
        <w:t>(</w:t>
      </w:r>
      <w:hyperlink r:id="rId9" w:history="1">
        <w:r w:rsidRPr="00153EE7">
          <w:rPr>
            <w:rStyle w:val="Hyperlink"/>
            <w:rFonts w:asciiTheme="majorHAnsi" w:hAnsiTheme="majorHAnsi" w:cstheme="majorHAnsi"/>
          </w:rPr>
          <w:t>https://www.legis.la.gov/legis/Glossary.aspx</w:t>
        </w:r>
      </w:hyperlink>
      <w:r w:rsidRPr="00153EE7">
        <w:rPr>
          <w:rStyle w:val="Hyperlink"/>
          <w:rFonts w:asciiTheme="majorHAnsi" w:hAnsiTheme="majorHAnsi" w:cstheme="majorHAnsi"/>
        </w:rPr>
        <w:t>)</w:t>
      </w:r>
      <w:r w:rsidRPr="00153EE7">
        <w:rPr>
          <w:rFonts w:asciiTheme="majorHAnsi" w:hAnsiTheme="majorHAnsi" w:cstheme="majorHAnsi"/>
        </w:rPr>
        <w:t xml:space="preserve"> Ngong</w:t>
      </w:r>
    </w:p>
    <w:p w14:paraId="7D9806A1" w14:textId="77777777" w:rsidR="00DC04EE" w:rsidRPr="00153EE7" w:rsidRDefault="00DC04EE" w:rsidP="00DC04EE">
      <w:pPr>
        <w:rPr>
          <w:rStyle w:val="Emphasis"/>
          <w:rFonts w:asciiTheme="majorHAnsi" w:hAnsiTheme="majorHAnsi" w:cstheme="majorHAnsi"/>
          <w:highlight w:val="green"/>
        </w:rPr>
      </w:pPr>
      <w:r w:rsidRPr="00153EE7">
        <w:rPr>
          <w:rStyle w:val="Emphasis"/>
          <w:rFonts w:asciiTheme="majorHAnsi" w:hAnsiTheme="majorHAnsi" w:cstheme="majorHAnsi"/>
          <w:highlight w:val="green"/>
        </w:rPr>
        <w:t xml:space="preserve">Resolution  </w:t>
      </w:r>
    </w:p>
    <w:p w14:paraId="4C433810" w14:textId="07270FB8" w:rsidR="00DC04EE" w:rsidRPr="00153EE7" w:rsidRDefault="00DC04EE" w:rsidP="00DC04EE">
      <w:pPr>
        <w:rPr>
          <w:rFonts w:asciiTheme="majorHAnsi" w:hAnsiTheme="majorHAnsi" w:cstheme="majorHAnsi"/>
        </w:rPr>
      </w:pPr>
      <w:r w:rsidRPr="00153EE7">
        <w:rPr>
          <w:rStyle w:val="Emphasis"/>
          <w:rFonts w:asciiTheme="majorHAnsi" w:hAnsiTheme="majorHAnsi" w:cstheme="majorHAnsi"/>
          <w:highlight w:val="green"/>
        </w:rPr>
        <w:t>A legislative instrument</w:t>
      </w:r>
      <w:r w:rsidRPr="00153EE7">
        <w:rPr>
          <w:rStyle w:val="Emphasis"/>
          <w:rFonts w:asciiTheme="majorHAnsi" w:hAnsiTheme="majorHAnsi" w:cstheme="majorHAnsi"/>
        </w:rPr>
        <w:t xml:space="preserve"> that generally is </w:t>
      </w:r>
      <w:r w:rsidRPr="00153EE7">
        <w:rPr>
          <w:rStyle w:val="Emphasis"/>
          <w:rFonts w:asciiTheme="majorHAnsi" w:hAnsiTheme="majorHAnsi" w:cstheme="majorHAnsi"/>
          <w:highlight w:val="green"/>
        </w:rPr>
        <w:t>used for</w:t>
      </w:r>
      <w:r w:rsidRPr="00153EE7">
        <w:rPr>
          <w:rStyle w:val="Emphasis"/>
          <w:rFonts w:asciiTheme="majorHAnsi" w:hAnsiTheme="majorHAnsi" w:cstheme="majorHAnsi"/>
        </w:rPr>
        <w:t xml:space="preserve"> making </w:t>
      </w:r>
      <w:proofErr w:type="gramStart"/>
      <w:r w:rsidRPr="00153EE7">
        <w:rPr>
          <w:rStyle w:val="Emphasis"/>
          <w:rFonts w:asciiTheme="majorHAnsi" w:hAnsiTheme="majorHAnsi" w:cstheme="majorHAnsi"/>
        </w:rPr>
        <w:t xml:space="preserve">declarations,  </w:t>
      </w:r>
      <w:r w:rsidRPr="00153EE7">
        <w:rPr>
          <w:rStyle w:val="Emphasis"/>
          <w:rFonts w:asciiTheme="majorHAnsi" w:hAnsiTheme="majorHAnsi" w:cstheme="majorHAnsi"/>
          <w:highlight w:val="green"/>
        </w:rPr>
        <w:t>stating</w:t>
      </w:r>
      <w:proofErr w:type="gramEnd"/>
      <w:r w:rsidRPr="00153EE7">
        <w:rPr>
          <w:rStyle w:val="Emphasis"/>
          <w:rFonts w:asciiTheme="majorHAnsi" w:hAnsiTheme="majorHAnsi" w:cstheme="majorHAnsi"/>
          <w:highlight w:val="green"/>
        </w:rPr>
        <w:t xml:space="preserve"> policies,</w:t>
      </w:r>
      <w:r w:rsidRPr="00153EE7">
        <w:rPr>
          <w:rStyle w:val="Emphasis"/>
          <w:rFonts w:asciiTheme="majorHAnsi" w:hAnsiTheme="majorHAnsi" w:cstheme="majorHAnsi"/>
        </w:rPr>
        <w:t xml:space="preserve"> and making decisions where some other form is not  required. A bill includes the constitutionally required enacting clause; </w:t>
      </w:r>
      <w:proofErr w:type="gramStart"/>
      <w:r w:rsidRPr="00153EE7">
        <w:rPr>
          <w:rStyle w:val="Emphasis"/>
          <w:rFonts w:asciiTheme="majorHAnsi" w:hAnsiTheme="majorHAnsi" w:cstheme="majorHAnsi"/>
        </w:rPr>
        <w:t>a  resolution</w:t>
      </w:r>
      <w:proofErr w:type="gramEnd"/>
      <w:r w:rsidRPr="00153EE7">
        <w:rPr>
          <w:rStyle w:val="Emphasis"/>
          <w:rFonts w:asciiTheme="majorHAnsi" w:hAnsiTheme="majorHAnsi" w:cstheme="majorHAnsi"/>
        </w:rPr>
        <w:t xml:space="preserve"> </w:t>
      </w:r>
      <w:r w:rsidRPr="00153EE7">
        <w:rPr>
          <w:rStyle w:val="Emphasis"/>
          <w:rFonts w:asciiTheme="majorHAnsi" w:hAnsiTheme="majorHAnsi" w:cstheme="majorHAnsi"/>
          <w:highlight w:val="green"/>
        </w:rPr>
        <w:t>uses the term "resolved".</w:t>
      </w:r>
      <w:r w:rsidRPr="00153EE7">
        <w:rPr>
          <w:rStyle w:val="Emphasis"/>
          <w:rFonts w:asciiTheme="majorHAnsi" w:hAnsiTheme="majorHAnsi" w:cstheme="majorHAnsi"/>
        </w:rPr>
        <w:t xml:space="preserve"> </w:t>
      </w:r>
      <w:r w:rsidRPr="00153EE7">
        <w:rPr>
          <w:rFonts w:asciiTheme="majorHAnsi" w:hAnsiTheme="majorHAnsi" w:cstheme="majorHAnsi"/>
        </w:rPr>
        <w:t xml:space="preserve">Not subject to a time limit </w:t>
      </w:r>
      <w:proofErr w:type="gramStart"/>
      <w:r w:rsidRPr="00153EE7">
        <w:rPr>
          <w:rFonts w:asciiTheme="majorHAnsi" w:hAnsiTheme="majorHAnsi" w:cstheme="majorHAnsi"/>
        </w:rPr>
        <w:t>for  introduction</w:t>
      </w:r>
      <w:proofErr w:type="gramEnd"/>
      <w:r w:rsidRPr="00153EE7">
        <w:rPr>
          <w:rFonts w:asciiTheme="majorHAnsi" w:hAnsiTheme="majorHAnsi" w:cstheme="majorHAnsi"/>
        </w:rPr>
        <w:t xml:space="preserve"> nor to governor's veto. </w:t>
      </w:r>
      <w:proofErr w:type="gramStart"/>
      <w:r w:rsidRPr="00153EE7">
        <w:rPr>
          <w:rFonts w:asciiTheme="majorHAnsi" w:hAnsiTheme="majorHAnsi" w:cstheme="majorHAnsi"/>
        </w:rPr>
        <w:t>( Const.</w:t>
      </w:r>
      <w:proofErr w:type="gramEnd"/>
      <w:r w:rsidRPr="00153EE7">
        <w:rPr>
          <w:rFonts w:asciiTheme="majorHAnsi" w:hAnsiTheme="majorHAnsi" w:cstheme="majorHAnsi"/>
        </w:rPr>
        <w:t xml:space="preserve"> Art. III, §17(B) and House  Rules 8.11 , 13.1 , 6.8 , and 7.4 and Senate Rules 10.9, 13.5 and 15.1)</w:t>
      </w:r>
    </w:p>
    <w:p w14:paraId="4C08157A" w14:textId="77777777" w:rsidR="00DC04EE" w:rsidRDefault="00DC04EE" w:rsidP="00DC04EE">
      <w:pPr>
        <w:rPr>
          <w:sz w:val="12"/>
        </w:rPr>
      </w:pPr>
    </w:p>
    <w:p w14:paraId="701F030A" w14:textId="07F6398C" w:rsidR="00DC04EE" w:rsidRDefault="00DC04EE" w:rsidP="00DC04EE">
      <w:pPr>
        <w:pStyle w:val="Heading4"/>
      </w:pPr>
      <w:r>
        <w:t xml:space="preserve">Violation – they don’t </w:t>
      </w:r>
      <w:proofErr w:type="spellStart"/>
      <w:r>
        <w:t>defned</w:t>
      </w:r>
      <w:proofErr w:type="spellEnd"/>
      <w:r>
        <w:t xml:space="preserve"> a policy action and just that the topic is a good idea</w:t>
      </w:r>
    </w:p>
    <w:p w14:paraId="6D2CD5BD" w14:textId="1B1AD9B7" w:rsidR="00DC04EE" w:rsidRPr="003C35F2" w:rsidRDefault="00DC04EE" w:rsidP="00DC04EE">
      <w:pPr>
        <w:pStyle w:val="Heading4"/>
      </w:pPr>
      <w:r w:rsidRPr="003C35F2">
        <w:t xml:space="preserve">Failing to defend topical action </w:t>
      </w:r>
      <w:r w:rsidRPr="003C35F2">
        <w:rPr>
          <w:u w:val="single"/>
        </w:rPr>
        <w:t>decimates</w:t>
      </w:r>
      <w:r w:rsidRPr="003C35F2">
        <w:t xml:space="preserve"> the quality of debate for two reasons—</w:t>
      </w:r>
    </w:p>
    <w:p w14:paraId="6C10AD7E" w14:textId="77777777" w:rsidR="00DC04EE" w:rsidRPr="003C35F2" w:rsidRDefault="00DC04EE" w:rsidP="00DC04EE"/>
    <w:p w14:paraId="56DCA219" w14:textId="77777777" w:rsidR="00DC04EE" w:rsidRPr="003C35F2" w:rsidRDefault="00DC04EE" w:rsidP="00DC04EE">
      <w:pPr>
        <w:pStyle w:val="Heading4"/>
      </w:pPr>
      <w:r w:rsidRPr="003C35F2">
        <w:t>1. Competitive equity—</w:t>
      </w:r>
      <w:r w:rsidRPr="003C35F2">
        <w:rPr>
          <w:u w:val="single"/>
        </w:rPr>
        <w:t>any alternative</w:t>
      </w:r>
      <w:r w:rsidRPr="003C35F2">
        <w:t xml:space="preserve"> to our model of the topic as a baseline for discussion wrecks it—it’s </w:t>
      </w:r>
      <w:r w:rsidRPr="003C35F2">
        <w:rPr>
          <w:u w:val="single"/>
        </w:rPr>
        <w:t>impossible to negate</w:t>
      </w:r>
      <w:r w:rsidRPr="003C35F2">
        <w:t xml:space="preserve"> alternative frameworks with the ground allocated to us by the parameters of the resolution—all </w:t>
      </w:r>
      <w:r>
        <w:t>1</w:t>
      </w:r>
      <w:r w:rsidRPr="003C35F2">
        <w:t>A</w:t>
      </w:r>
      <w:r>
        <w:t>R</w:t>
      </w:r>
      <w:r w:rsidRPr="003C35F2">
        <w:t xml:space="preserve"> defense to this claim will rely on </w:t>
      </w:r>
      <w:r w:rsidRPr="003C35F2">
        <w:rPr>
          <w:u w:val="single"/>
        </w:rPr>
        <w:t>concessionary ground</w:t>
      </w:r>
      <w:r w:rsidRPr="003C35F2">
        <w:t xml:space="preserve"> which </w:t>
      </w:r>
      <w:r w:rsidRPr="003C35F2">
        <w:rPr>
          <w:u w:val="single"/>
        </w:rPr>
        <w:t>isn’t a stable basis</w:t>
      </w:r>
      <w:r w:rsidRPr="003C35F2">
        <w:t xml:space="preserve"> for a year of debate.</w:t>
      </w:r>
    </w:p>
    <w:p w14:paraId="69438580" w14:textId="77777777" w:rsidR="00DC04EE" w:rsidRPr="003C35F2" w:rsidRDefault="00DC04EE" w:rsidP="00DC04EE"/>
    <w:p w14:paraId="5E657955" w14:textId="77777777" w:rsidR="00DC04EE" w:rsidRDefault="00DC04EE" w:rsidP="00DC04EE">
      <w:pPr>
        <w:pStyle w:val="Heading4"/>
      </w:pPr>
      <w:r w:rsidRPr="003C35F2">
        <w:lastRenderedPageBreak/>
        <w:t xml:space="preserve">2. Truth testing—they moot the </w:t>
      </w:r>
      <w:r w:rsidRPr="003C35F2">
        <w:rPr>
          <w:u w:val="single"/>
        </w:rPr>
        <w:t>role of the negative</w:t>
      </w:r>
      <w:r w:rsidRPr="003C35F2">
        <w:t xml:space="preserve"> which is to force the </w:t>
      </w:r>
      <w:proofErr w:type="spellStart"/>
      <w:r w:rsidRPr="003C35F2">
        <w:t>aff</w:t>
      </w:r>
      <w:proofErr w:type="spellEnd"/>
      <w:r w:rsidRPr="003C35F2">
        <w:t xml:space="preserve"> to defend their </w:t>
      </w:r>
      <w:r w:rsidRPr="003C35F2">
        <w:rPr>
          <w:u w:val="single"/>
        </w:rPr>
        <w:t>core assumptions</w:t>
      </w:r>
      <w:r w:rsidRPr="003C35F2">
        <w:t xml:space="preserve">—allowing </w:t>
      </w:r>
      <w:proofErr w:type="spellStart"/>
      <w:r w:rsidRPr="003C35F2">
        <w:t>affs</w:t>
      </w:r>
      <w:proofErr w:type="spellEnd"/>
      <w:r w:rsidRPr="003C35F2">
        <w:t xml:space="preserve"> to </w:t>
      </w:r>
      <w:r w:rsidRPr="003C35F2">
        <w:rPr>
          <w:u w:val="single"/>
        </w:rPr>
        <w:t>reframe the debate</w:t>
      </w:r>
      <w:r w:rsidRPr="003C35F2">
        <w:t xml:space="preserve"> around their terms makes engagement </w:t>
      </w:r>
      <w:r w:rsidRPr="003C35F2">
        <w:rPr>
          <w:u w:val="single"/>
        </w:rPr>
        <w:t>impossible</w:t>
      </w:r>
      <w:r w:rsidRPr="003C35F2">
        <w:t xml:space="preserve">—outweighs and turns the </w:t>
      </w:r>
      <w:proofErr w:type="spellStart"/>
      <w:r w:rsidRPr="003C35F2">
        <w:t>aff</w:t>
      </w:r>
      <w:proofErr w:type="spellEnd"/>
      <w:r w:rsidRPr="003C35F2">
        <w:t xml:space="preserve"> because clash is the only way to translate </w:t>
      </w:r>
      <w:r w:rsidRPr="003C35F2">
        <w:rPr>
          <w:u w:val="single"/>
        </w:rPr>
        <w:t>anything</w:t>
      </w:r>
      <w:r w:rsidRPr="003C35F2">
        <w:t xml:space="preserve"> debate gives us outside of the activity</w:t>
      </w:r>
      <w:r>
        <w:t>.</w:t>
      </w:r>
    </w:p>
    <w:p w14:paraId="75EC990D" w14:textId="77777777" w:rsidR="00DC04EE" w:rsidRPr="00E01377" w:rsidRDefault="00DC04EE" w:rsidP="00DC04EE"/>
    <w:p w14:paraId="10B88C80" w14:textId="528A3F79" w:rsidR="00DC04EE" w:rsidRDefault="00DC04EE" w:rsidP="00DC04EE">
      <w:pPr>
        <w:pStyle w:val="Heading4"/>
      </w:pPr>
      <w:r>
        <w:t xml:space="preserve">Limits - </w:t>
      </w:r>
      <w:r w:rsidRPr="00F42DDB">
        <w:t xml:space="preserve">Policy-oriented research paradigms are best for ensuring the reduction of the potential for inequality in space. </w:t>
      </w:r>
    </w:p>
    <w:p w14:paraId="39FF3D77" w14:textId="77777777" w:rsidR="00641A5F" w:rsidRPr="00153EE7" w:rsidRDefault="00641A5F" w:rsidP="00641A5F">
      <w:pPr>
        <w:pStyle w:val="Heading4"/>
        <w:rPr>
          <w:rFonts w:asciiTheme="majorHAnsi" w:hAnsiTheme="majorHAnsi" w:cstheme="majorHAnsi"/>
        </w:rPr>
      </w:pPr>
      <w:r w:rsidRPr="00153EE7">
        <w:rPr>
          <w:rFonts w:asciiTheme="majorHAnsi" w:hAnsiTheme="majorHAnsi" w:cstheme="majorHAnsi"/>
        </w:rPr>
        <w:t xml:space="preserve">their model has no </w:t>
      </w:r>
      <w:proofErr w:type="spellStart"/>
      <w:r w:rsidRPr="00153EE7">
        <w:rPr>
          <w:rFonts w:asciiTheme="majorHAnsi" w:hAnsiTheme="majorHAnsi" w:cstheme="majorHAnsi"/>
        </w:rPr>
        <w:t>resolutional</w:t>
      </w:r>
      <w:proofErr w:type="spellEnd"/>
      <w:r w:rsidRPr="00153EE7">
        <w:rPr>
          <w:rFonts w:asciiTheme="majorHAnsi" w:hAnsiTheme="majorHAnsi" w:cstheme="majorHAnsi"/>
        </w:rPr>
        <w:t xml:space="preserve"> bound and creates the possibility for literally an infinite number of 1ACs. Not debating the topic allows someone to specialize in one area of the library for 4 years giving them a huge edge over people who switch research focus ever 2 months. Cutting negs to </w:t>
      </w:r>
      <w:r w:rsidRPr="00153EE7">
        <w:rPr>
          <w:rFonts w:asciiTheme="majorHAnsi" w:hAnsiTheme="majorHAnsi" w:cstheme="majorHAnsi"/>
          <w:u w:val="single"/>
        </w:rPr>
        <w:t>every possible</w:t>
      </w:r>
      <w:r w:rsidRPr="00153EE7">
        <w:rPr>
          <w:rFonts w:asciiTheme="majorHAnsi" w:hAnsiTheme="majorHAnsi" w:cstheme="majorHAnsi"/>
        </w:rPr>
        <w:t xml:space="preserve"> </w:t>
      </w:r>
      <w:proofErr w:type="spellStart"/>
      <w:r w:rsidRPr="00153EE7">
        <w:rPr>
          <w:rFonts w:asciiTheme="majorHAnsi" w:hAnsiTheme="majorHAnsi" w:cstheme="majorHAnsi"/>
        </w:rPr>
        <w:t>aff</w:t>
      </w:r>
      <w:proofErr w:type="spellEnd"/>
      <w:r w:rsidRPr="00153EE7">
        <w:rPr>
          <w:rFonts w:asciiTheme="majorHAnsi" w:hAnsiTheme="majorHAnsi" w:cstheme="majorHAnsi"/>
        </w:rPr>
        <w:t xml:space="preserve"> is a commitment even large squads can’t handle, let alone </w:t>
      </w:r>
      <w:r w:rsidRPr="00153EE7">
        <w:rPr>
          <w:rFonts w:asciiTheme="majorHAnsi" w:hAnsiTheme="majorHAnsi" w:cstheme="majorHAnsi"/>
          <w:u w:val="single"/>
        </w:rPr>
        <w:t>small schools</w:t>
      </w:r>
      <w:r w:rsidRPr="00153EE7">
        <w:rPr>
          <w:rFonts w:asciiTheme="majorHAnsi" w:hAnsiTheme="majorHAnsi" w:cstheme="majorHAnsi"/>
        </w:rPr>
        <w:t xml:space="preserve"> like us. Counter-interpretations are arbitrary, unpredictable, and don’t solve the world of neg prep because there’s no grounding in the resolution</w:t>
      </w:r>
    </w:p>
    <w:p w14:paraId="1CB1D907" w14:textId="77777777" w:rsidR="00641A5F" w:rsidRPr="00641A5F" w:rsidRDefault="00641A5F" w:rsidP="00641A5F"/>
    <w:p w14:paraId="19864015" w14:textId="77777777" w:rsidR="00DC04EE" w:rsidRDefault="00DC04EE" w:rsidP="00DC04EE">
      <w:pPr>
        <w:pStyle w:val="Heading4"/>
      </w:pPr>
      <w:r>
        <w:t xml:space="preserve">Switch side debate is preferable and solves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r>
        <w:t xml:space="preserve"> Read the k on the neg as a reason why appropriation of space is bad. </w:t>
      </w:r>
    </w:p>
    <w:p w14:paraId="4E553786" w14:textId="77777777" w:rsidR="00DC04EE" w:rsidRPr="003F1311" w:rsidRDefault="00DC04EE" w:rsidP="00DC04EE"/>
    <w:p w14:paraId="363FFDFA" w14:textId="77777777" w:rsidR="00DC04EE" w:rsidRDefault="00DC04EE" w:rsidP="00DC04EE">
      <w:pPr>
        <w:pStyle w:val="Heading4"/>
      </w:pPr>
      <w:r w:rsidRPr="00FF551C">
        <w:t xml:space="preserve">The TVA solves </w:t>
      </w:r>
      <w:r>
        <w:t xml:space="preserve">– Read the </w:t>
      </w:r>
      <w:proofErr w:type="spellStart"/>
      <w:r>
        <w:t>aff</w:t>
      </w:r>
      <w:proofErr w:type="spellEnd"/>
      <w:r>
        <w:t xml:space="preserve"> as an impact of the implementation of a plan that bans private appropriation of outer space – OST, Moon Treaty, Bogota convention, etc. all solves </w:t>
      </w:r>
      <w:r w:rsidRPr="00FF551C">
        <w:t xml:space="preserve">enough of their offense for a risk of ours to outweigh-any reasons it doesn’t solve is </w:t>
      </w:r>
      <w:r w:rsidRPr="00FF551C">
        <w:rPr>
          <w:u w:val="single"/>
        </w:rPr>
        <w:t>our point</w:t>
      </w:r>
      <w:r>
        <w:rPr>
          <w:u w:val="single"/>
        </w:rPr>
        <w:t xml:space="preserve"> </w:t>
      </w:r>
      <w:proofErr w:type="spellStart"/>
      <w:r w:rsidRPr="004A1EDA">
        <w:t>beause</w:t>
      </w:r>
      <w:proofErr w:type="spellEnd"/>
      <w:r w:rsidRPr="004A1EDA">
        <w:t xml:space="preserve"> there</w:t>
      </w:r>
      <w:r>
        <w:rPr>
          <w:u w:val="single"/>
        </w:rPr>
        <w:t xml:space="preserve"> </w:t>
      </w:r>
      <w:r>
        <w:t xml:space="preserve">should be some role for the negative. </w:t>
      </w:r>
    </w:p>
    <w:p w14:paraId="4FFF21AE" w14:textId="69ACEB7A" w:rsidR="00DC04EE" w:rsidRDefault="00DC04EE" w:rsidP="00DC04EE"/>
    <w:p w14:paraId="0C446CF9" w14:textId="77777777" w:rsidR="00DC04EE" w:rsidRPr="008938F3" w:rsidRDefault="00DC04EE" w:rsidP="00DC04EE">
      <w:pPr>
        <w:pStyle w:val="Heading4"/>
        <w:rPr>
          <w:b w:val="0"/>
        </w:rPr>
      </w:pPr>
      <w:r w:rsidRPr="008938F3">
        <w:t xml:space="preserve">Inescapable – the AC conforms to every norm of debate – speed, speech times, ballots – proves they value playing the game and isolating T as the one bad rule is arbitrary. </w:t>
      </w:r>
    </w:p>
    <w:p w14:paraId="29D284FB" w14:textId="77777777" w:rsidR="00DC04EE" w:rsidRDefault="00DC04EE" w:rsidP="00DC04EE"/>
    <w:p w14:paraId="09BC0374" w14:textId="77777777" w:rsidR="00DC04EE" w:rsidRDefault="00DC04EE" w:rsidP="00DC04EE">
      <w:pPr>
        <w:pStyle w:val="Heading4"/>
      </w:pPr>
      <w:r>
        <w:t>Drop</w:t>
      </w:r>
      <w:r w:rsidRPr="00531A8E">
        <w:t xml:space="preserve"> the debater</w:t>
      </w:r>
      <w:r>
        <w:t xml:space="preserve"> for deterrence and skewing negative prep</w:t>
      </w:r>
    </w:p>
    <w:p w14:paraId="0CDD3A8E" w14:textId="77777777" w:rsidR="00DC04EE" w:rsidRPr="003F1311" w:rsidRDefault="00DC04EE" w:rsidP="00DC04EE"/>
    <w:p w14:paraId="1E1C2305" w14:textId="4A3A83EE" w:rsidR="00DC04EE" w:rsidRPr="00DC04EE" w:rsidRDefault="00DC04EE" w:rsidP="00DC04EE">
      <w:pPr>
        <w:pStyle w:val="Heading4"/>
        <w:rPr>
          <w:rFonts w:asciiTheme="majorHAnsi" w:hAnsiTheme="majorHAnsi" w:cstheme="majorHAnsi"/>
        </w:rPr>
      </w:pPr>
      <w:r>
        <w:lastRenderedPageBreak/>
        <w:t>Fairness is a voter – debate is a game and is the terminal impact to debate</w:t>
      </w:r>
      <w:r>
        <w:t xml:space="preserve">. </w:t>
      </w:r>
      <w:r w:rsidRPr="00153EE7">
        <w:rPr>
          <w:rFonts w:asciiTheme="majorHAnsi" w:hAnsiTheme="majorHAnsi" w:cstheme="majorHAnsi"/>
        </w:rPr>
        <w:t xml:space="preserve">an </w:t>
      </w:r>
      <w:r w:rsidRPr="00153EE7">
        <w:rPr>
          <w:rFonts w:asciiTheme="majorHAnsi" w:hAnsiTheme="majorHAnsi" w:cstheme="majorHAnsi"/>
          <w:u w:val="single"/>
        </w:rPr>
        <w:t>unlimited</w:t>
      </w:r>
      <w:r w:rsidRPr="00153EE7">
        <w:rPr>
          <w:rFonts w:asciiTheme="majorHAnsi" w:hAnsiTheme="majorHAnsi" w:cstheme="majorHAnsi"/>
        </w:rPr>
        <w:t xml:space="preserve">, </w:t>
      </w:r>
      <w:r w:rsidRPr="00153EE7">
        <w:rPr>
          <w:rFonts w:asciiTheme="majorHAnsi" w:hAnsiTheme="majorHAnsi" w:cstheme="majorHAnsi"/>
          <w:u w:val="single"/>
        </w:rPr>
        <w:t>unpredictable</w:t>
      </w:r>
      <w:r w:rsidRPr="00153EE7">
        <w:rPr>
          <w:rFonts w:asciiTheme="majorHAnsi" w:hAnsiTheme="majorHAnsi" w:cstheme="majorHAnsi"/>
        </w:rPr>
        <w:t xml:space="preserve"> topic disparately raises the </w:t>
      </w:r>
      <w:r w:rsidRPr="00153EE7">
        <w:rPr>
          <w:rFonts w:asciiTheme="majorHAnsi" w:hAnsiTheme="majorHAnsi" w:cstheme="majorHAnsi"/>
          <w:u w:val="single"/>
        </w:rPr>
        <w:t>research burden</w:t>
      </w:r>
      <w:r w:rsidRPr="00153EE7">
        <w:rPr>
          <w:rFonts w:asciiTheme="majorHAnsi" w:hAnsiTheme="majorHAnsi" w:cstheme="majorHAnsi"/>
        </w:rPr>
        <w:t xml:space="preserve"> for the negative -- treat this is a </w:t>
      </w:r>
      <w:r w:rsidRPr="00153EE7">
        <w:rPr>
          <w:rFonts w:asciiTheme="majorHAnsi" w:hAnsiTheme="majorHAnsi" w:cstheme="majorHAnsi"/>
          <w:u w:val="single"/>
        </w:rPr>
        <w:t>sufficient win condition</w:t>
      </w:r>
      <w:r w:rsidRPr="00153EE7">
        <w:rPr>
          <w:rFonts w:asciiTheme="majorHAnsi" w:hAnsiTheme="majorHAnsi" w:cstheme="majorHAnsi"/>
        </w:rPr>
        <w:t xml:space="preserve"> because fairness is the </w:t>
      </w:r>
      <w:r w:rsidRPr="00153EE7">
        <w:rPr>
          <w:rFonts w:asciiTheme="majorHAnsi" w:hAnsiTheme="majorHAnsi" w:cstheme="majorHAnsi"/>
          <w:u w:val="single"/>
        </w:rPr>
        <w:t>logical structure</w:t>
      </w:r>
      <w:r w:rsidRPr="00153EE7">
        <w:rPr>
          <w:rFonts w:asciiTheme="majorHAnsi" w:hAnsiTheme="majorHAnsi" w:cstheme="majorHAnsi"/>
        </w:rPr>
        <w:t xml:space="preserve"> that undergirds </w:t>
      </w:r>
      <w:r w:rsidRPr="00153EE7">
        <w:rPr>
          <w:rFonts w:asciiTheme="majorHAnsi" w:hAnsiTheme="majorHAnsi" w:cstheme="majorHAnsi"/>
          <w:u w:val="single"/>
        </w:rPr>
        <w:t>all</w:t>
      </w:r>
      <w:r w:rsidRPr="00153EE7">
        <w:rPr>
          <w:rFonts w:asciiTheme="majorHAnsi" w:hAnsiTheme="majorHAnsi" w:cstheme="majorHAnsi"/>
        </w:rPr>
        <w:t xml:space="preserve"> impacts AND controls </w:t>
      </w:r>
      <w:r w:rsidRPr="00153EE7">
        <w:rPr>
          <w:rFonts w:asciiTheme="majorHAnsi" w:hAnsiTheme="majorHAnsi" w:cstheme="majorHAnsi"/>
          <w:u w:val="single"/>
        </w:rPr>
        <w:t>any benefit</w:t>
      </w:r>
      <w:r w:rsidRPr="00153EE7">
        <w:rPr>
          <w:rFonts w:asciiTheme="majorHAnsi" w:hAnsiTheme="majorHAnsi" w:cstheme="majorHAnsi"/>
        </w:rPr>
        <w:t xml:space="preserve"> to debate.</w:t>
      </w:r>
    </w:p>
    <w:p w14:paraId="38782A98" w14:textId="77777777" w:rsidR="00DC04EE" w:rsidRPr="003F1311" w:rsidRDefault="00DC04EE" w:rsidP="00DC04EE"/>
    <w:p w14:paraId="7506D066" w14:textId="77777777" w:rsidR="00DC04EE" w:rsidRDefault="00DC04EE" w:rsidP="00DC04EE">
      <w:pPr>
        <w:pStyle w:val="Heading4"/>
      </w:pPr>
      <w:r w:rsidRPr="00531A8E">
        <w:t xml:space="preserve">I couldn’t contest the </w:t>
      </w:r>
      <w:proofErr w:type="spellStart"/>
      <w:r w:rsidRPr="00531A8E">
        <w:t>aff</w:t>
      </w:r>
      <w:proofErr w:type="spellEnd"/>
      <w:r w:rsidRPr="00531A8E">
        <w:t xml:space="preserve"> to begin with – they can’t apply the </w:t>
      </w:r>
      <w:proofErr w:type="spellStart"/>
      <w:r w:rsidRPr="00531A8E">
        <w:t>aff</w:t>
      </w:r>
      <w:proofErr w:type="spellEnd"/>
      <w:r w:rsidRPr="00531A8E">
        <w:t xml:space="preserve"> against T since that assumes their </w:t>
      </w:r>
      <w:proofErr w:type="spellStart"/>
      <w:r w:rsidRPr="00531A8E">
        <w:t>aff</w:t>
      </w:r>
      <w:proofErr w:type="spellEnd"/>
      <w:r w:rsidRPr="00531A8E">
        <w:t xml:space="preserve"> was legitimate to begin with. They don’t get access to claims that weren’t contestable by me.</w:t>
      </w:r>
    </w:p>
    <w:p w14:paraId="2175C853" w14:textId="77777777" w:rsidR="00DC04EE" w:rsidRPr="003F1311" w:rsidRDefault="00DC04EE" w:rsidP="00DC04EE"/>
    <w:p w14:paraId="3E92E7F4" w14:textId="77777777" w:rsidR="00DC04EE" w:rsidRPr="00C64B3A" w:rsidRDefault="00DC04EE" w:rsidP="00DC04EE">
      <w:pPr>
        <w:pStyle w:val="Heading4"/>
      </w:pPr>
      <w:r w:rsidRPr="000C04AD">
        <w:t xml:space="preserve">Competing </w:t>
      </w:r>
      <w:proofErr w:type="spellStart"/>
      <w:r w:rsidRPr="000C04AD">
        <w:t>interps</w:t>
      </w:r>
      <w:proofErr w:type="spellEnd"/>
      <w:r w:rsidRPr="000C04AD">
        <w:t xml:space="preserve"> on T – You have to win that your </w:t>
      </w:r>
      <w:proofErr w:type="spellStart"/>
      <w:r w:rsidRPr="000C04AD">
        <w:t>interp</w:t>
      </w:r>
      <w:proofErr w:type="spellEnd"/>
      <w:r w:rsidRPr="000C04AD">
        <w:t xml:space="preserve"> is net better, which cultivates better grounds for clash. Reasonability dissolves the </w:t>
      </w:r>
      <w:proofErr w:type="spellStart"/>
      <w:r w:rsidRPr="000C04AD">
        <w:t>brightline</w:t>
      </w:r>
      <w:proofErr w:type="spellEnd"/>
      <w:r w:rsidRPr="000C04AD">
        <w:t xml:space="preserve"> for T because it says we can be “almost” topical.</w:t>
      </w:r>
    </w:p>
    <w:p w14:paraId="157687C7" w14:textId="77777777" w:rsidR="00DC04EE" w:rsidRPr="00DC04EE" w:rsidRDefault="00DC04EE" w:rsidP="00DC04EE"/>
    <w:p w14:paraId="7AC28DB5" w14:textId="148BB23F" w:rsidR="00C53296" w:rsidRPr="00F24057" w:rsidRDefault="00C53296" w:rsidP="00C53296">
      <w:pPr>
        <w:pStyle w:val="Heading2"/>
      </w:pPr>
      <w:r>
        <w:lastRenderedPageBreak/>
        <w:t>2</w:t>
      </w:r>
    </w:p>
    <w:p w14:paraId="3BE0A6AE" w14:textId="77777777" w:rsidR="006F7355" w:rsidRPr="00153EE7" w:rsidRDefault="006F7355" w:rsidP="006F7355">
      <w:pPr>
        <w:pStyle w:val="Heading4"/>
        <w:rPr>
          <w:rFonts w:asciiTheme="majorHAnsi" w:hAnsiTheme="majorHAnsi" w:cstheme="majorHAnsi"/>
        </w:rPr>
      </w:pPr>
      <w:r w:rsidRPr="00153EE7">
        <w:rPr>
          <w:rFonts w:asciiTheme="majorHAnsi" w:hAnsiTheme="majorHAnsi" w:cstheme="majorHAnsi"/>
        </w:rPr>
        <w:t>Commercial space sectors are promoting innovation now</w:t>
      </w:r>
    </w:p>
    <w:p w14:paraId="34674311" w14:textId="77777777" w:rsidR="006F7355" w:rsidRPr="00153EE7" w:rsidRDefault="006F7355" w:rsidP="006F7355">
      <w:pPr>
        <w:rPr>
          <w:rFonts w:asciiTheme="majorHAnsi" w:hAnsiTheme="majorHAnsi" w:cstheme="majorHAnsi"/>
        </w:rPr>
      </w:pPr>
      <w:r w:rsidRPr="00153EE7">
        <w:rPr>
          <w:rFonts w:asciiTheme="majorHAnsi" w:hAnsiTheme="majorHAnsi" w:cstheme="majorHAnsi"/>
        </w:rPr>
        <w:t xml:space="preserve">Brian </w:t>
      </w:r>
      <w:r w:rsidRPr="00153EE7">
        <w:rPr>
          <w:rStyle w:val="Style13ptBold"/>
          <w:rFonts w:asciiTheme="majorHAnsi" w:hAnsiTheme="majorHAnsi" w:cstheme="majorHAnsi"/>
        </w:rPr>
        <w:t>Weeden 15</w:t>
      </w:r>
      <w:r w:rsidRPr="00153EE7">
        <w:rPr>
          <w:rFonts w:asciiTheme="majorHAnsi" w:hAnsiTheme="majorHAnsi" w:cstheme="majorHAnsi"/>
        </w:rPr>
        <w:t xml:space="preserve">, technical adviser for the Secure World Foundation, 10-5-2015, "Op-ed," </w:t>
      </w:r>
      <w:proofErr w:type="spellStart"/>
      <w:r w:rsidRPr="00153EE7">
        <w:rPr>
          <w:rFonts w:asciiTheme="majorHAnsi" w:hAnsiTheme="majorHAnsi" w:cstheme="majorHAnsi"/>
        </w:rPr>
        <w:t>SpaceNews</w:t>
      </w:r>
      <w:proofErr w:type="spellEnd"/>
      <w:r w:rsidRPr="00153EE7">
        <w:rPr>
          <w:rFonts w:asciiTheme="majorHAnsi" w:hAnsiTheme="majorHAnsi" w:cstheme="majorHAnsi"/>
        </w:rPr>
        <w:t>, https://spacenews.com/op-ed-american-leadership-in-space-2-0/</w:t>
      </w:r>
    </w:p>
    <w:p w14:paraId="7884C58E" w14:textId="77777777" w:rsidR="006F7355" w:rsidRPr="00153EE7" w:rsidRDefault="006F7355" w:rsidP="006F7355">
      <w:pPr>
        <w:rPr>
          <w:rFonts w:asciiTheme="majorHAnsi" w:hAnsiTheme="majorHAnsi" w:cstheme="majorHAnsi"/>
        </w:rPr>
      </w:pPr>
      <w:r w:rsidRPr="00153EE7">
        <w:rPr>
          <w:rStyle w:val="Emphasis"/>
          <w:rFonts w:asciiTheme="majorHAnsi" w:hAnsiTheme="majorHAnsi" w:cstheme="majorHAnsi"/>
        </w:rPr>
        <w:t xml:space="preserve">Of all the countries in the world, </w:t>
      </w:r>
      <w:r w:rsidRPr="00153EE7">
        <w:rPr>
          <w:rStyle w:val="Emphasis"/>
          <w:rFonts w:asciiTheme="majorHAnsi" w:hAnsiTheme="majorHAnsi" w:cstheme="majorHAnsi"/>
          <w:highlight w:val="green"/>
        </w:rPr>
        <w:t>the U</w:t>
      </w:r>
      <w:r w:rsidRPr="00153EE7">
        <w:rPr>
          <w:rStyle w:val="Emphasis"/>
          <w:rFonts w:asciiTheme="majorHAnsi" w:hAnsiTheme="majorHAnsi" w:cstheme="majorHAnsi"/>
        </w:rPr>
        <w:t xml:space="preserve">nited </w:t>
      </w:r>
      <w:r w:rsidRPr="00153EE7">
        <w:rPr>
          <w:rStyle w:val="Emphasis"/>
          <w:rFonts w:asciiTheme="majorHAnsi" w:hAnsiTheme="majorHAnsi" w:cstheme="majorHAnsi"/>
          <w:highlight w:val="green"/>
        </w:rPr>
        <w:t>S</w:t>
      </w:r>
      <w:r w:rsidRPr="00153EE7">
        <w:rPr>
          <w:rStyle w:val="Emphasis"/>
          <w:rFonts w:asciiTheme="majorHAnsi" w:hAnsiTheme="majorHAnsi" w:cstheme="majorHAnsi"/>
        </w:rPr>
        <w:t xml:space="preserve">tates </w:t>
      </w:r>
      <w:r w:rsidRPr="00153EE7">
        <w:rPr>
          <w:rStyle w:val="Emphasis"/>
          <w:rFonts w:asciiTheme="majorHAnsi" w:hAnsiTheme="majorHAnsi" w:cstheme="majorHAnsi"/>
          <w:highlight w:val="green"/>
        </w:rPr>
        <w:t>is best placed to</w:t>
      </w:r>
      <w:r w:rsidRPr="00153EE7">
        <w:rPr>
          <w:rStyle w:val="Emphasis"/>
          <w:rFonts w:asciiTheme="majorHAnsi" w:hAnsiTheme="majorHAnsi" w:cstheme="majorHAnsi"/>
        </w:rPr>
        <w:t xml:space="preserve"> be able to </w:t>
      </w:r>
      <w:r w:rsidRPr="00153EE7">
        <w:rPr>
          <w:rStyle w:val="Emphasis"/>
          <w:rFonts w:asciiTheme="majorHAnsi" w:hAnsiTheme="majorHAnsi" w:cstheme="majorHAnsi"/>
          <w:highlight w:val="green"/>
        </w:rPr>
        <w:t>fully leverage</w:t>
      </w:r>
      <w:r w:rsidRPr="00153EE7">
        <w:rPr>
          <w:rStyle w:val="Emphasis"/>
          <w:rFonts w:asciiTheme="majorHAnsi" w:hAnsiTheme="majorHAnsi" w:cstheme="majorHAnsi"/>
        </w:rPr>
        <w:t xml:space="preserve"> the </w:t>
      </w:r>
      <w:r w:rsidRPr="00153EE7">
        <w:rPr>
          <w:rStyle w:val="Emphasis"/>
          <w:rFonts w:asciiTheme="majorHAnsi" w:hAnsiTheme="majorHAnsi" w:cstheme="majorHAnsi"/>
          <w:highlight w:val="green"/>
        </w:rPr>
        <w:t>benefits from a robust commercial space sector</w:t>
      </w:r>
      <w:r w:rsidRPr="00153EE7">
        <w:rPr>
          <w:rFonts w:asciiTheme="majorHAnsi" w:hAnsiTheme="majorHAnsi" w:cstheme="majorHAnsi"/>
          <w:highlight w:val="green"/>
        </w:rPr>
        <w:t xml:space="preserve">. </w:t>
      </w:r>
      <w:r w:rsidRPr="00153EE7">
        <w:rPr>
          <w:rStyle w:val="StyleUnderline"/>
          <w:rFonts w:asciiTheme="majorHAnsi" w:hAnsiTheme="majorHAnsi" w:cstheme="majorHAnsi"/>
          <w:highlight w:val="green"/>
        </w:rPr>
        <w:t>It</w:t>
      </w:r>
      <w:r w:rsidRPr="00153EE7">
        <w:rPr>
          <w:rStyle w:val="StyleUnderline"/>
          <w:rFonts w:asciiTheme="majorHAnsi" w:hAnsiTheme="majorHAnsi" w:cstheme="majorHAnsi"/>
        </w:rPr>
        <w:t xml:space="preserve"> was the birthplace of the computer revolution, and is the global leader in information technology</w:t>
      </w:r>
      <w:r w:rsidRPr="00153EE7">
        <w:rPr>
          <w:rFonts w:asciiTheme="majorHAnsi" w:hAnsiTheme="majorHAnsi" w:cstheme="majorHAnsi"/>
        </w:rPr>
        <w:t xml:space="preserve">. It </w:t>
      </w:r>
      <w:r w:rsidRPr="00153EE7">
        <w:rPr>
          <w:rStyle w:val="Emphasis"/>
          <w:rFonts w:asciiTheme="majorHAnsi" w:hAnsiTheme="majorHAnsi" w:cstheme="majorHAnsi"/>
          <w:highlight w:val="green"/>
        </w:rPr>
        <w:t>has a strong legal system for protecting i</w:t>
      </w:r>
      <w:r w:rsidRPr="00153EE7">
        <w:rPr>
          <w:rStyle w:val="Emphasis"/>
          <w:rFonts w:asciiTheme="majorHAnsi" w:hAnsiTheme="majorHAnsi" w:cstheme="majorHAnsi"/>
        </w:rPr>
        <w:t xml:space="preserve">ntellectual </w:t>
      </w:r>
      <w:r w:rsidRPr="00153EE7">
        <w:rPr>
          <w:rStyle w:val="Emphasis"/>
          <w:rFonts w:asciiTheme="majorHAnsi" w:hAnsiTheme="majorHAnsi" w:cstheme="majorHAnsi"/>
          <w:highlight w:val="green"/>
        </w:rPr>
        <w:t>p</w:t>
      </w:r>
      <w:r w:rsidRPr="00153EE7">
        <w:rPr>
          <w:rStyle w:val="Emphasis"/>
          <w:rFonts w:asciiTheme="majorHAnsi" w:hAnsiTheme="majorHAnsi" w:cstheme="majorHAnsi"/>
        </w:rPr>
        <w:t xml:space="preserve">roperty rights </w:t>
      </w:r>
      <w:r w:rsidRPr="00153EE7">
        <w:rPr>
          <w:rStyle w:val="Emphasis"/>
          <w:rFonts w:asciiTheme="majorHAnsi" w:hAnsiTheme="majorHAnsi" w:cstheme="majorHAnsi"/>
          <w:highlight w:val="green"/>
        </w:rPr>
        <w:t>while</w:t>
      </w:r>
      <w:r w:rsidRPr="00153EE7">
        <w:rPr>
          <w:rStyle w:val="Emphasis"/>
          <w:rFonts w:asciiTheme="majorHAnsi" w:hAnsiTheme="majorHAnsi" w:cstheme="majorHAnsi"/>
        </w:rPr>
        <w:t xml:space="preserve"> simultaneously </w:t>
      </w:r>
      <w:r w:rsidRPr="00153EE7">
        <w:rPr>
          <w:rStyle w:val="Emphasis"/>
          <w:rFonts w:asciiTheme="majorHAnsi" w:hAnsiTheme="majorHAnsi" w:cstheme="majorHAnsi"/>
          <w:highlight w:val="green"/>
        </w:rPr>
        <w:t>encouraging robust competition</w:t>
      </w:r>
      <w:r w:rsidRPr="00153EE7">
        <w:rPr>
          <w:rFonts w:asciiTheme="majorHAnsi" w:hAnsiTheme="majorHAnsi" w:cstheme="majorHAnsi"/>
        </w:rPr>
        <w:t xml:space="preserve">. </w:t>
      </w:r>
      <w:r w:rsidRPr="00153EE7">
        <w:rPr>
          <w:rStyle w:val="StyleUnderline"/>
          <w:rFonts w:asciiTheme="majorHAnsi" w:hAnsiTheme="majorHAnsi" w:cstheme="majorHAnsi"/>
        </w:rPr>
        <w:t xml:space="preserve">It is the U.S. commercial space industry, not government space programs, that will truly play to America’s strengths in a more competitive environment. There are </w:t>
      </w:r>
      <w:r w:rsidRPr="00153EE7">
        <w:rPr>
          <w:rStyle w:val="StyleUnderline"/>
          <w:rFonts w:asciiTheme="majorHAnsi" w:hAnsiTheme="majorHAnsi" w:cstheme="majorHAnsi"/>
          <w:highlight w:val="green"/>
        </w:rPr>
        <w:t>agencies within the U.S.</w:t>
      </w:r>
      <w:r w:rsidRPr="00153EE7">
        <w:rPr>
          <w:rStyle w:val="StyleUnderline"/>
          <w:rFonts w:asciiTheme="majorHAnsi" w:hAnsiTheme="majorHAnsi" w:cstheme="majorHAnsi"/>
        </w:rPr>
        <w:t xml:space="preserve"> government that have </w:t>
      </w:r>
      <w:r w:rsidRPr="00153EE7">
        <w:rPr>
          <w:rStyle w:val="StyleUnderline"/>
          <w:rFonts w:asciiTheme="majorHAnsi" w:hAnsiTheme="majorHAnsi" w:cstheme="majorHAnsi"/>
          <w:highlight w:val="green"/>
        </w:rPr>
        <w:t>already embraced this approach.</w:t>
      </w:r>
      <w:r w:rsidRPr="00153EE7">
        <w:rPr>
          <w:rStyle w:val="StyleUnderline"/>
          <w:rFonts w:asciiTheme="majorHAnsi" w:hAnsiTheme="majorHAnsi" w:cstheme="majorHAnsi"/>
        </w:rPr>
        <w:t xml:space="preserve"> One standout is the National Geospatial-Intelligence Agency (NGA).</w:t>
      </w:r>
      <w:r w:rsidRPr="00153EE7">
        <w:rPr>
          <w:rFonts w:asciiTheme="majorHAnsi" w:hAnsiTheme="majorHAnsi" w:cstheme="majorHAnsi"/>
        </w:rPr>
        <w:t xml:space="preserve"> Under the leadership of Robert Cardillo, </w:t>
      </w:r>
      <w:r w:rsidRPr="00153EE7">
        <w:rPr>
          <w:rStyle w:val="StyleUnderline"/>
          <w:rFonts w:asciiTheme="majorHAnsi" w:hAnsiTheme="majorHAnsi" w:cstheme="majorHAnsi"/>
        </w:rPr>
        <w:t>NGA is implementing a new strategy to find and exploit the innovations of the private sector, and increase the data and products it releases publicly.</w:t>
      </w:r>
      <w:r w:rsidRPr="00153EE7">
        <w:rPr>
          <w:rFonts w:asciiTheme="majorHAnsi" w:hAnsiTheme="majorHAnsi" w:cstheme="majorHAnsi"/>
        </w:rPr>
        <w:t xml:space="preserve"> NGA understands that the only way it can succeed in a more complex and dynamic world is by staying ahead of technology trends, which in turn means embracing private-sector innovation. </w:t>
      </w:r>
      <w:r w:rsidRPr="00153EE7">
        <w:rPr>
          <w:rStyle w:val="StyleUnderline"/>
          <w:rFonts w:asciiTheme="majorHAnsi" w:hAnsiTheme="majorHAnsi" w:cstheme="majorHAnsi"/>
        </w:rPr>
        <w:t>The rest of the U.S. government should follow NGA’s lead and continue to implement the elements of the Obama administration’s 2010 National Space Policy that encourage, foster and leverage the commercial space revolution</w:t>
      </w:r>
      <w:r w:rsidRPr="00153EE7">
        <w:rPr>
          <w:rFonts w:asciiTheme="majorHAnsi" w:hAnsiTheme="majorHAnsi" w:cstheme="majorHAnsi"/>
        </w:rPr>
        <w:t xml:space="preserve">. </w:t>
      </w:r>
      <w:r w:rsidRPr="00153EE7">
        <w:rPr>
          <w:rStyle w:val="Emphasis"/>
          <w:rFonts w:asciiTheme="majorHAnsi" w:hAnsiTheme="majorHAnsi" w:cstheme="majorHAnsi"/>
          <w:highlight w:val="green"/>
        </w:rPr>
        <w:t>The focus should be on</w:t>
      </w:r>
      <w:r w:rsidRPr="00153EE7">
        <w:rPr>
          <w:rStyle w:val="Emphasis"/>
          <w:rFonts w:asciiTheme="majorHAnsi" w:hAnsiTheme="majorHAnsi" w:cstheme="majorHAnsi"/>
        </w:rPr>
        <w:t xml:space="preserve"> putting in place </w:t>
      </w:r>
      <w:r w:rsidRPr="00153EE7">
        <w:rPr>
          <w:rStyle w:val="Emphasis"/>
          <w:rFonts w:asciiTheme="majorHAnsi" w:hAnsiTheme="majorHAnsi" w:cstheme="majorHAnsi"/>
          <w:highlight w:val="green"/>
        </w:rPr>
        <w:t>policies that</w:t>
      </w:r>
      <w:r w:rsidRPr="00153EE7">
        <w:rPr>
          <w:rStyle w:val="Emphasis"/>
          <w:rFonts w:asciiTheme="majorHAnsi" w:hAnsiTheme="majorHAnsi" w:cstheme="majorHAnsi"/>
        </w:rPr>
        <w:t xml:space="preserve"> will </w:t>
      </w:r>
      <w:r w:rsidRPr="00153EE7">
        <w:rPr>
          <w:rStyle w:val="Emphasis"/>
          <w:rFonts w:asciiTheme="majorHAnsi" w:hAnsiTheme="majorHAnsi" w:cstheme="majorHAnsi"/>
          <w:highlight w:val="green"/>
        </w:rPr>
        <w:t>enable the</w:t>
      </w:r>
      <w:r w:rsidRPr="00153EE7">
        <w:rPr>
          <w:rStyle w:val="Emphasis"/>
          <w:rFonts w:asciiTheme="majorHAnsi" w:hAnsiTheme="majorHAnsi" w:cstheme="majorHAnsi"/>
        </w:rPr>
        <w:t xml:space="preserve"> U.S. </w:t>
      </w:r>
      <w:r w:rsidRPr="00153EE7">
        <w:rPr>
          <w:rStyle w:val="Emphasis"/>
          <w:rFonts w:asciiTheme="majorHAnsi" w:hAnsiTheme="majorHAnsi" w:cstheme="majorHAnsi"/>
          <w:highlight w:val="green"/>
        </w:rPr>
        <w:t>commercial sector to innovate even faster</w:t>
      </w:r>
      <w:r w:rsidRPr="00153EE7">
        <w:rPr>
          <w:rStyle w:val="Emphasis"/>
          <w:rFonts w:asciiTheme="majorHAnsi" w:hAnsiTheme="majorHAnsi" w:cstheme="majorHAnsi"/>
        </w:rPr>
        <w:t>, ensuring that it will continue to outpace foreign competition and foreign government programs</w:t>
      </w:r>
      <w:r w:rsidRPr="00153EE7">
        <w:rPr>
          <w:rFonts w:asciiTheme="majorHAnsi" w:hAnsiTheme="majorHAnsi" w:cstheme="majorHAnsi"/>
        </w:rPr>
        <w:t xml:space="preserve">. </w:t>
      </w:r>
      <w:r w:rsidRPr="00153EE7">
        <w:rPr>
          <w:rStyle w:val="StyleUnderline"/>
          <w:rFonts w:asciiTheme="majorHAnsi" w:hAnsiTheme="majorHAnsi" w:cstheme="majorHAnsi"/>
        </w:rPr>
        <w:t xml:space="preserve">Where necessary, </w:t>
      </w:r>
      <w:r w:rsidRPr="00153EE7">
        <w:rPr>
          <w:rStyle w:val="StyleUnderline"/>
          <w:rFonts w:asciiTheme="majorHAnsi" w:hAnsiTheme="majorHAnsi" w:cstheme="majorHAnsi"/>
          <w:highlight w:val="green"/>
        </w:rPr>
        <w:t>the</w:t>
      </w:r>
      <w:r w:rsidRPr="00153EE7">
        <w:rPr>
          <w:rStyle w:val="StyleUnderline"/>
          <w:rFonts w:asciiTheme="majorHAnsi" w:hAnsiTheme="majorHAnsi" w:cstheme="majorHAnsi"/>
        </w:rPr>
        <w:t xml:space="preserve"> U.S. </w:t>
      </w:r>
      <w:r w:rsidRPr="00153EE7">
        <w:rPr>
          <w:rStyle w:val="StyleUnderline"/>
          <w:rFonts w:asciiTheme="majorHAnsi" w:hAnsiTheme="majorHAnsi" w:cstheme="majorHAnsi"/>
          <w:highlight w:val="green"/>
        </w:rPr>
        <w:t>government</w:t>
      </w:r>
      <w:r w:rsidRPr="00153EE7">
        <w:rPr>
          <w:rStyle w:val="StyleUnderline"/>
          <w:rFonts w:asciiTheme="majorHAnsi" w:hAnsiTheme="majorHAnsi" w:cstheme="majorHAnsi"/>
        </w:rPr>
        <w:t xml:space="preserve"> should be funding basic research and development, incentivizing industrial R&amp;D, and helping new technologies move through the “valley of death” from basic research toward commercialization</w:t>
      </w:r>
      <w:r w:rsidRPr="00153EE7">
        <w:rPr>
          <w:rFonts w:asciiTheme="majorHAnsi" w:hAnsiTheme="majorHAnsi" w:cstheme="majorHAnsi"/>
        </w:rPr>
        <w:t xml:space="preserve">. </w:t>
      </w:r>
      <w:r w:rsidRPr="00153EE7">
        <w:rPr>
          <w:rStyle w:val="Emphasis"/>
          <w:rFonts w:asciiTheme="majorHAnsi" w:hAnsiTheme="majorHAnsi" w:cstheme="majorHAnsi"/>
        </w:rPr>
        <w:t xml:space="preserve">It </w:t>
      </w:r>
      <w:r w:rsidRPr="00153EE7">
        <w:rPr>
          <w:rStyle w:val="Emphasis"/>
          <w:rFonts w:asciiTheme="majorHAnsi" w:hAnsiTheme="majorHAnsi" w:cstheme="majorHAnsi"/>
          <w:highlight w:val="green"/>
        </w:rPr>
        <w:t>should be looking at how commercial products</w:t>
      </w:r>
      <w:r w:rsidRPr="00153EE7">
        <w:rPr>
          <w:rStyle w:val="Emphasis"/>
          <w:rFonts w:asciiTheme="majorHAnsi" w:hAnsiTheme="majorHAnsi" w:cstheme="majorHAnsi"/>
        </w:rPr>
        <w:t xml:space="preserve"> and services </w:t>
      </w:r>
      <w:r w:rsidRPr="00153EE7">
        <w:rPr>
          <w:rStyle w:val="Emphasis"/>
          <w:rFonts w:asciiTheme="majorHAnsi" w:hAnsiTheme="majorHAnsi" w:cstheme="majorHAnsi"/>
          <w:highlight w:val="green"/>
        </w:rPr>
        <w:t>can complement, or even replace, government-only</w:t>
      </w:r>
      <w:r w:rsidRPr="00153EE7">
        <w:rPr>
          <w:rStyle w:val="Emphasis"/>
          <w:rFonts w:asciiTheme="majorHAnsi" w:hAnsiTheme="majorHAnsi" w:cstheme="majorHAnsi"/>
        </w:rPr>
        <w:t xml:space="preserve"> </w:t>
      </w:r>
      <w:r w:rsidRPr="00153EE7">
        <w:rPr>
          <w:rStyle w:val="Emphasis"/>
          <w:rFonts w:asciiTheme="majorHAnsi" w:hAnsiTheme="majorHAnsi" w:cstheme="majorHAnsi"/>
          <w:highlight w:val="green"/>
        </w:rPr>
        <w:t>programs</w:t>
      </w:r>
      <w:r w:rsidRPr="00153EE7">
        <w:rPr>
          <w:rStyle w:val="Emphasis"/>
          <w:rFonts w:asciiTheme="majorHAnsi" w:hAnsiTheme="majorHAnsi" w:cstheme="majorHAnsi"/>
        </w:rPr>
        <w:t>.</w:t>
      </w:r>
      <w:r w:rsidRPr="00153EE7">
        <w:rPr>
          <w:rFonts w:asciiTheme="majorHAnsi" w:hAnsiTheme="majorHAnsi" w:cstheme="majorHAnsi"/>
        </w:rPr>
        <w:t xml:space="preserve"> And at the same </w:t>
      </w:r>
      <w:proofErr w:type="gramStart"/>
      <w:r w:rsidRPr="00153EE7">
        <w:rPr>
          <w:rFonts w:asciiTheme="majorHAnsi" w:hAnsiTheme="majorHAnsi" w:cstheme="majorHAnsi"/>
        </w:rPr>
        <w:t>time</w:t>
      </w:r>
      <w:proofErr w:type="gramEnd"/>
      <w:r w:rsidRPr="00153EE7">
        <w:rPr>
          <w:rFonts w:asciiTheme="majorHAnsi" w:hAnsiTheme="majorHAnsi" w:cstheme="majorHAnsi"/>
        </w:rPr>
        <w:t xml:space="preserve"> it should be watching out for the public good and putting in place minimal oversight functions to ensure a sustainable, reliable and predictable space environment that allows private investment to flourish.</w:t>
      </w:r>
    </w:p>
    <w:p w14:paraId="189BC562" w14:textId="77777777" w:rsidR="006F7355" w:rsidRPr="00153EE7" w:rsidRDefault="006F7355" w:rsidP="006F7355">
      <w:pPr>
        <w:pStyle w:val="Heading4"/>
        <w:rPr>
          <w:rFonts w:asciiTheme="majorHAnsi" w:hAnsiTheme="majorHAnsi" w:cstheme="majorHAnsi"/>
        </w:rPr>
      </w:pPr>
      <w:r w:rsidRPr="00153EE7">
        <w:rPr>
          <w:rFonts w:asciiTheme="majorHAnsi" w:hAnsiTheme="majorHAnsi" w:cstheme="majorHAnsi"/>
        </w:rPr>
        <w:t xml:space="preserve">Strong commercial space catalyzes </w:t>
      </w:r>
      <w:r w:rsidRPr="00153EE7">
        <w:rPr>
          <w:rFonts w:asciiTheme="majorHAnsi" w:hAnsiTheme="majorHAnsi" w:cstheme="majorHAnsi"/>
          <w:u w:val="single"/>
        </w:rPr>
        <w:t>tech innovation</w:t>
      </w:r>
      <w:r w:rsidRPr="00153EE7">
        <w:rPr>
          <w:rFonts w:asciiTheme="majorHAnsi" w:hAnsiTheme="majorHAnsi" w:cstheme="majorHAnsi"/>
        </w:rPr>
        <w:t xml:space="preserve"> – progress at the margins and spinoff tech change global information networks </w:t>
      </w:r>
    </w:p>
    <w:p w14:paraId="2AF0108D" w14:textId="77777777" w:rsidR="006F7355" w:rsidRPr="00153EE7" w:rsidRDefault="006F7355" w:rsidP="006F7355">
      <w:pPr>
        <w:rPr>
          <w:rFonts w:asciiTheme="majorHAnsi" w:hAnsiTheme="majorHAnsi" w:cstheme="majorHAnsi"/>
        </w:rPr>
      </w:pPr>
      <w:r w:rsidRPr="00153EE7">
        <w:rPr>
          <w:rFonts w:asciiTheme="majorHAnsi" w:hAnsiTheme="majorHAnsi" w:cstheme="majorHAnsi"/>
        </w:rPr>
        <w:t xml:space="preserve">Joshua </w:t>
      </w:r>
      <w:r w:rsidRPr="00153EE7">
        <w:rPr>
          <w:rStyle w:val="Style13ptBold"/>
          <w:rFonts w:asciiTheme="majorHAnsi" w:hAnsiTheme="majorHAnsi" w:cstheme="majorHAnsi"/>
        </w:rPr>
        <w:t>Hampson 2017</w:t>
      </w:r>
      <w:r w:rsidRPr="00153EE7">
        <w:rPr>
          <w:rFonts w:asciiTheme="majorHAnsi" w:hAnsiTheme="majorHAnsi" w:cstheme="majorHAnsi"/>
        </w:rPr>
        <w:t xml:space="preserve">, Security Studies Fellow at the </w:t>
      </w:r>
      <w:proofErr w:type="spellStart"/>
      <w:r w:rsidRPr="00153EE7">
        <w:rPr>
          <w:rFonts w:asciiTheme="majorHAnsi" w:hAnsiTheme="majorHAnsi" w:cstheme="majorHAnsi"/>
        </w:rPr>
        <w:t>Niskanen</w:t>
      </w:r>
      <w:proofErr w:type="spellEnd"/>
      <w:r w:rsidRPr="00153EE7">
        <w:rPr>
          <w:rFonts w:asciiTheme="majorHAnsi" w:hAnsiTheme="majorHAnsi" w:cstheme="majorHAnsi"/>
        </w:rPr>
        <w:t xml:space="preserve"> Center, 1-25-2017, “The Future of Space Commercialization”, </w:t>
      </w:r>
      <w:proofErr w:type="spellStart"/>
      <w:r w:rsidRPr="00153EE7">
        <w:rPr>
          <w:rFonts w:asciiTheme="majorHAnsi" w:hAnsiTheme="majorHAnsi" w:cstheme="majorHAnsi"/>
        </w:rPr>
        <w:t>Niskanen</w:t>
      </w:r>
      <w:proofErr w:type="spellEnd"/>
      <w:r w:rsidRPr="00153EE7">
        <w:rPr>
          <w:rFonts w:asciiTheme="majorHAnsi" w:hAnsiTheme="majorHAnsi" w:cstheme="majorHAnsi"/>
        </w:rPr>
        <w:t xml:space="preserve"> Center, https://republicans-science.house.gov/sites/republicans.science.house.gov/files/documents/TheFutureofSpaceCommercializationFinal.pdf</w:t>
      </w:r>
    </w:p>
    <w:p w14:paraId="56B7C3CB" w14:textId="77777777" w:rsidR="006F7355" w:rsidRPr="00153EE7" w:rsidRDefault="006F7355" w:rsidP="006F7355">
      <w:pPr>
        <w:rPr>
          <w:rStyle w:val="Emphasis"/>
          <w:rFonts w:asciiTheme="majorHAnsi" w:hAnsiTheme="majorHAnsi" w:cstheme="majorHAnsi"/>
        </w:rPr>
      </w:pPr>
      <w:r w:rsidRPr="00153EE7">
        <w:rPr>
          <w:rStyle w:val="StyleUnderline"/>
          <w:rFonts w:asciiTheme="majorHAnsi" w:hAnsiTheme="majorHAnsi" w:cstheme="majorHAnsi"/>
          <w:highlight w:val="green"/>
        </w:rPr>
        <w:t xml:space="preserve">Innovation is </w:t>
      </w:r>
      <w:r w:rsidRPr="00153EE7">
        <w:rPr>
          <w:rStyle w:val="StyleUnderline"/>
          <w:rFonts w:asciiTheme="majorHAnsi" w:hAnsiTheme="majorHAnsi" w:cstheme="majorHAnsi"/>
        </w:rPr>
        <w:t xml:space="preserve">generally </w:t>
      </w:r>
      <w:r w:rsidRPr="00153EE7">
        <w:rPr>
          <w:rStyle w:val="StyleUnderline"/>
          <w:rFonts w:asciiTheme="majorHAnsi" w:hAnsiTheme="majorHAnsi" w:cstheme="majorHAnsi"/>
          <w:highlight w:val="green"/>
        </w:rPr>
        <w:t>hard to predict</w:t>
      </w:r>
      <w:r w:rsidRPr="00153EE7">
        <w:rPr>
          <w:rStyle w:val="StyleUnderline"/>
          <w:rFonts w:asciiTheme="majorHAnsi" w:hAnsiTheme="majorHAnsi" w:cstheme="majorHAnsi"/>
        </w:rPr>
        <w:t xml:space="preserve">; some </w:t>
      </w:r>
      <w:r w:rsidRPr="00153EE7">
        <w:rPr>
          <w:rStyle w:val="StyleUnderline"/>
          <w:rFonts w:asciiTheme="majorHAnsi" w:hAnsiTheme="majorHAnsi" w:cstheme="majorHAnsi"/>
          <w:highlight w:val="green"/>
        </w:rPr>
        <w:t>new tech</w:t>
      </w:r>
      <w:r w:rsidRPr="00153EE7">
        <w:rPr>
          <w:rStyle w:val="StyleUnderline"/>
          <w:rFonts w:asciiTheme="majorHAnsi" w:hAnsiTheme="majorHAnsi" w:cstheme="majorHAnsi"/>
        </w:rPr>
        <w:t xml:space="preserve">nologies </w:t>
      </w:r>
      <w:r w:rsidRPr="00153EE7">
        <w:rPr>
          <w:rStyle w:val="StyleUnderline"/>
          <w:rFonts w:asciiTheme="majorHAnsi" w:hAnsiTheme="majorHAnsi" w:cstheme="majorHAnsi"/>
          <w:highlight w:val="green"/>
        </w:rPr>
        <w:t>seem to come out of nowhere and</w:t>
      </w:r>
      <w:r w:rsidRPr="00153EE7">
        <w:rPr>
          <w:rStyle w:val="StyleUnderline"/>
          <w:rFonts w:asciiTheme="majorHAnsi" w:hAnsiTheme="majorHAnsi" w:cstheme="majorHAnsi"/>
        </w:rPr>
        <w:t xml:space="preserve"> others only </w:t>
      </w:r>
      <w:r w:rsidRPr="00153EE7">
        <w:rPr>
          <w:rStyle w:val="StyleUnderline"/>
          <w:rFonts w:asciiTheme="majorHAnsi" w:hAnsiTheme="majorHAnsi" w:cstheme="majorHAnsi"/>
          <w:highlight w:val="green"/>
        </w:rPr>
        <w:t>take off when paired with</w:t>
      </w:r>
      <w:r w:rsidRPr="00153EE7">
        <w:rPr>
          <w:rStyle w:val="StyleUnderline"/>
          <w:rFonts w:asciiTheme="majorHAnsi" w:hAnsiTheme="majorHAnsi" w:cstheme="majorHAnsi"/>
        </w:rPr>
        <w:t xml:space="preserve"> a </w:t>
      </w:r>
      <w:r w:rsidRPr="00153EE7">
        <w:rPr>
          <w:rStyle w:val="StyleUnderline"/>
          <w:rFonts w:asciiTheme="majorHAnsi" w:hAnsiTheme="majorHAnsi" w:cstheme="majorHAnsi"/>
          <w:highlight w:val="green"/>
        </w:rPr>
        <w:t>new application</w:t>
      </w:r>
      <w:r w:rsidRPr="00153EE7">
        <w:rPr>
          <w:rFonts w:asciiTheme="majorHAnsi" w:hAnsiTheme="majorHAnsi" w:cstheme="majorHAnsi"/>
        </w:rPr>
        <w:t xml:space="preserve">. </w:t>
      </w:r>
      <w:r w:rsidRPr="00153EE7">
        <w:rPr>
          <w:rStyle w:val="StyleUnderline"/>
          <w:rFonts w:asciiTheme="majorHAnsi" w:hAnsiTheme="majorHAnsi" w:cstheme="majorHAnsi"/>
        </w:rPr>
        <w:t xml:space="preserve">It is difficult to predict the future, but </w:t>
      </w:r>
      <w:r w:rsidRPr="00153EE7">
        <w:rPr>
          <w:rStyle w:val="Emphasis"/>
          <w:rFonts w:asciiTheme="majorHAnsi" w:hAnsiTheme="majorHAnsi" w:cstheme="majorHAnsi"/>
        </w:rPr>
        <w:t xml:space="preserve">it is reasonable to expect that </w:t>
      </w:r>
      <w:r w:rsidRPr="00153EE7">
        <w:rPr>
          <w:rStyle w:val="Emphasis"/>
          <w:rFonts w:asciiTheme="majorHAnsi" w:hAnsiTheme="majorHAnsi" w:cstheme="majorHAnsi"/>
          <w:highlight w:val="green"/>
        </w:rPr>
        <w:t xml:space="preserve">a growing </w:t>
      </w:r>
      <w:r w:rsidRPr="00153EE7">
        <w:rPr>
          <w:rStyle w:val="Emphasis"/>
          <w:rFonts w:asciiTheme="majorHAnsi" w:hAnsiTheme="majorHAnsi" w:cstheme="majorHAnsi"/>
          <w:highlight w:val="green"/>
        </w:rPr>
        <w:lastRenderedPageBreak/>
        <w:t>space economy would open opportunities for tech</w:t>
      </w:r>
      <w:r w:rsidRPr="00153EE7">
        <w:rPr>
          <w:rStyle w:val="Emphasis"/>
          <w:rFonts w:asciiTheme="majorHAnsi" w:hAnsiTheme="majorHAnsi" w:cstheme="majorHAnsi"/>
        </w:rPr>
        <w:t xml:space="preserve">nological and organizational </w:t>
      </w:r>
      <w:r w:rsidRPr="00153EE7">
        <w:rPr>
          <w:rStyle w:val="Emphasis"/>
          <w:rFonts w:asciiTheme="majorHAnsi" w:hAnsiTheme="majorHAnsi" w:cstheme="majorHAnsi"/>
          <w:highlight w:val="green"/>
        </w:rPr>
        <w:t>innovation</w:t>
      </w:r>
      <w:r w:rsidRPr="00153EE7">
        <w:rPr>
          <w:rFonts w:asciiTheme="majorHAnsi" w:hAnsiTheme="majorHAnsi" w:cstheme="majorHAnsi"/>
        </w:rPr>
        <w:t xml:space="preserve">. </w:t>
      </w:r>
      <w:r w:rsidRPr="00153EE7">
        <w:rPr>
          <w:rStyle w:val="StyleUnderline"/>
          <w:rFonts w:asciiTheme="majorHAnsi" w:hAnsiTheme="majorHAnsi" w:cstheme="majorHAnsi"/>
        </w:rPr>
        <w:t xml:space="preserve">In terms of technology, </w:t>
      </w:r>
      <w:r w:rsidRPr="00153EE7">
        <w:rPr>
          <w:rStyle w:val="Emphasis"/>
          <w:rFonts w:asciiTheme="majorHAnsi" w:hAnsiTheme="majorHAnsi" w:cstheme="majorHAnsi"/>
          <w:highlight w:val="green"/>
        </w:rPr>
        <w:t xml:space="preserve">the </w:t>
      </w:r>
      <w:r w:rsidRPr="00153EE7">
        <w:rPr>
          <w:rStyle w:val="Emphasis"/>
          <w:rFonts w:asciiTheme="majorHAnsi" w:hAnsiTheme="majorHAnsi" w:cstheme="majorHAnsi"/>
        </w:rPr>
        <w:t xml:space="preserve">difficult </w:t>
      </w:r>
      <w:r w:rsidRPr="00153EE7">
        <w:rPr>
          <w:rStyle w:val="Emphasis"/>
          <w:rFonts w:asciiTheme="majorHAnsi" w:hAnsiTheme="majorHAnsi" w:cstheme="majorHAnsi"/>
          <w:highlight w:val="green"/>
        </w:rPr>
        <w:t>environment of outer space</w:t>
      </w:r>
      <w:r w:rsidRPr="00153EE7">
        <w:rPr>
          <w:rStyle w:val="Emphasis"/>
          <w:rFonts w:asciiTheme="majorHAnsi" w:hAnsiTheme="majorHAnsi" w:cstheme="majorHAnsi"/>
        </w:rPr>
        <w:t xml:space="preserve"> </w:t>
      </w:r>
      <w:r w:rsidRPr="00153EE7">
        <w:rPr>
          <w:rStyle w:val="Emphasis"/>
          <w:rFonts w:asciiTheme="majorHAnsi" w:hAnsiTheme="majorHAnsi" w:cstheme="majorHAnsi"/>
          <w:highlight w:val="green"/>
        </w:rPr>
        <w:t>helps incentivize progress</w:t>
      </w:r>
      <w:r w:rsidRPr="00153EE7">
        <w:rPr>
          <w:rStyle w:val="Emphasis"/>
          <w:rFonts w:asciiTheme="majorHAnsi" w:hAnsiTheme="majorHAnsi" w:cstheme="majorHAnsi"/>
        </w:rPr>
        <w:t xml:space="preserve"> along the margins.</w:t>
      </w:r>
      <w:r w:rsidRPr="00153EE7">
        <w:rPr>
          <w:rFonts w:asciiTheme="majorHAnsi" w:hAnsiTheme="majorHAnsi" w:cstheme="majorHAnsi"/>
        </w:rPr>
        <w:t xml:space="preserve"> Because each object launched into orbit costs a significant amount of money—at the moment between $27,000 and $43,000 per pound, though that will likely drop in the future —</w:t>
      </w:r>
      <w:r w:rsidRPr="00153EE7">
        <w:rPr>
          <w:rStyle w:val="StyleUnderline"/>
          <w:rFonts w:asciiTheme="majorHAnsi" w:hAnsiTheme="majorHAnsi" w:cstheme="majorHAnsi"/>
        </w:rPr>
        <w:t>each</w:t>
      </w:r>
      <w:r w:rsidRPr="00153EE7">
        <w:rPr>
          <w:rFonts w:asciiTheme="majorHAnsi" w:hAnsiTheme="majorHAnsi" w:cstheme="majorHAnsi"/>
        </w:rPr>
        <w:t xml:space="preserve"> 19 </w:t>
      </w:r>
      <w:r w:rsidRPr="00153EE7">
        <w:rPr>
          <w:rStyle w:val="StyleUnderline"/>
          <w:rFonts w:asciiTheme="majorHAnsi" w:hAnsiTheme="majorHAnsi" w:cstheme="majorHAnsi"/>
        </w:rPr>
        <w:t>reduction in payload size saves money or means more can be launched</w:t>
      </w:r>
      <w:r w:rsidRPr="00153EE7">
        <w:rPr>
          <w:rFonts w:asciiTheme="majorHAnsi" w:hAnsiTheme="majorHAnsi" w:cstheme="majorHAnsi"/>
        </w:rPr>
        <w:t xml:space="preserve">. At the same time, </w:t>
      </w:r>
      <w:r w:rsidRPr="00153EE7">
        <w:rPr>
          <w:rStyle w:val="StyleUnderline"/>
          <w:rFonts w:asciiTheme="majorHAnsi" w:hAnsiTheme="majorHAnsi" w:cstheme="majorHAnsi"/>
        </w:rPr>
        <w:t>the ability to fit more capability into a smaller satellite opens outer space to actors that previously were priced out of the market</w:t>
      </w:r>
      <w:r w:rsidRPr="00153EE7">
        <w:rPr>
          <w:rFonts w:asciiTheme="majorHAnsi" w:hAnsiTheme="majorHAnsi" w:cstheme="majorHAnsi"/>
        </w:rPr>
        <w:t xml:space="preserve">. This is one of the reasons why small, affordable satellites are increasingly pursued by companies or organizations that cannot afford to launch larger traditional satellites. </w:t>
      </w:r>
      <w:r w:rsidRPr="00153EE7">
        <w:rPr>
          <w:rStyle w:val="StyleUnderline"/>
          <w:rFonts w:asciiTheme="majorHAnsi" w:hAnsiTheme="majorHAnsi" w:cstheme="majorHAnsi"/>
        </w:rPr>
        <w:t>These small</w:t>
      </w:r>
      <w:r w:rsidRPr="00153EE7">
        <w:rPr>
          <w:rFonts w:asciiTheme="majorHAnsi" w:hAnsiTheme="majorHAnsi" w:cstheme="majorHAnsi"/>
        </w:rPr>
        <w:t xml:space="preserve"> 20 </w:t>
      </w:r>
      <w:r w:rsidRPr="00153EE7">
        <w:rPr>
          <w:rStyle w:val="StyleUnderline"/>
          <w:rFonts w:asciiTheme="majorHAnsi" w:hAnsiTheme="majorHAnsi" w:cstheme="majorHAnsi"/>
        </w:rPr>
        <w:t xml:space="preserve">satellites also provide non-traditional launchers, such as engineering students or </w:t>
      </w:r>
      <w:proofErr w:type="spellStart"/>
      <w:r w:rsidRPr="00153EE7">
        <w:rPr>
          <w:rStyle w:val="StyleUnderline"/>
          <w:rFonts w:asciiTheme="majorHAnsi" w:hAnsiTheme="majorHAnsi" w:cstheme="majorHAnsi"/>
        </w:rPr>
        <w:t>prototypers</w:t>
      </w:r>
      <w:proofErr w:type="spellEnd"/>
      <w:r w:rsidRPr="00153EE7">
        <w:rPr>
          <w:rStyle w:val="StyleUnderline"/>
          <w:rFonts w:asciiTheme="majorHAnsi" w:hAnsiTheme="majorHAnsi" w:cstheme="majorHAnsi"/>
        </w:rPr>
        <w:t>, the opportunity to learn about satellite production and test new technologies before working on a full-sized satellite</w:t>
      </w:r>
      <w:r w:rsidRPr="00153EE7">
        <w:rPr>
          <w:rFonts w:asciiTheme="majorHAnsi" w:hAnsiTheme="majorHAnsi" w:cstheme="majorHAnsi"/>
        </w:rPr>
        <w:t xml:space="preserve">. </w:t>
      </w:r>
      <w:r w:rsidRPr="00153EE7">
        <w:rPr>
          <w:rStyle w:val="Emphasis"/>
          <w:rFonts w:asciiTheme="majorHAnsi" w:hAnsiTheme="majorHAnsi" w:cstheme="majorHAnsi"/>
        </w:rPr>
        <w:t xml:space="preserve">That </w:t>
      </w:r>
      <w:r w:rsidRPr="00153EE7">
        <w:rPr>
          <w:rStyle w:val="Emphasis"/>
          <w:rFonts w:asciiTheme="majorHAnsi" w:hAnsiTheme="majorHAnsi" w:cstheme="majorHAnsi"/>
          <w:highlight w:val="green"/>
        </w:rPr>
        <w:t>expansion of developers, experimenters</w:t>
      </w:r>
      <w:r w:rsidRPr="00153EE7">
        <w:rPr>
          <w:rStyle w:val="Emphasis"/>
          <w:rFonts w:asciiTheme="majorHAnsi" w:hAnsiTheme="majorHAnsi" w:cstheme="majorHAnsi"/>
        </w:rPr>
        <w:t xml:space="preserve">, </w:t>
      </w:r>
      <w:r w:rsidRPr="00153EE7">
        <w:rPr>
          <w:rStyle w:val="Emphasis"/>
          <w:rFonts w:asciiTheme="majorHAnsi" w:hAnsiTheme="majorHAnsi" w:cstheme="majorHAnsi"/>
          <w:highlight w:val="green"/>
        </w:rPr>
        <w:t xml:space="preserve">and testers </w:t>
      </w:r>
      <w:r w:rsidRPr="00153EE7">
        <w:rPr>
          <w:rStyle w:val="Emphasis"/>
          <w:rFonts w:asciiTheme="majorHAnsi" w:hAnsiTheme="majorHAnsi" w:cstheme="majorHAnsi"/>
        </w:rPr>
        <w:t xml:space="preserve">cannot but help </w:t>
      </w:r>
      <w:r w:rsidRPr="00153EE7">
        <w:rPr>
          <w:rStyle w:val="Emphasis"/>
          <w:rFonts w:asciiTheme="majorHAnsi" w:hAnsiTheme="majorHAnsi" w:cstheme="majorHAnsi"/>
          <w:highlight w:val="green"/>
        </w:rPr>
        <w:t>increase innovation</w:t>
      </w:r>
      <w:r w:rsidRPr="00153EE7">
        <w:rPr>
          <w:rStyle w:val="Emphasis"/>
          <w:rFonts w:asciiTheme="majorHAnsi" w:hAnsiTheme="majorHAnsi" w:cstheme="majorHAnsi"/>
        </w:rPr>
        <w:t xml:space="preserve"> opportunities</w:t>
      </w:r>
      <w:r w:rsidRPr="00153EE7">
        <w:rPr>
          <w:rFonts w:asciiTheme="majorHAnsi" w:hAnsiTheme="majorHAnsi" w:cstheme="majorHAnsi"/>
        </w:rPr>
        <w:t xml:space="preserve">. </w:t>
      </w:r>
      <w:r w:rsidRPr="00153EE7">
        <w:rPr>
          <w:rStyle w:val="Emphasis"/>
          <w:rFonts w:asciiTheme="majorHAnsi" w:hAnsiTheme="majorHAnsi" w:cstheme="majorHAnsi"/>
          <w:highlight w:val="green"/>
        </w:rPr>
        <w:t>Tech</w:t>
      </w:r>
      <w:r w:rsidRPr="00153EE7">
        <w:rPr>
          <w:rStyle w:val="Emphasis"/>
          <w:rFonts w:asciiTheme="majorHAnsi" w:hAnsiTheme="majorHAnsi" w:cstheme="majorHAnsi"/>
        </w:rPr>
        <w:t xml:space="preserve">nological </w:t>
      </w:r>
      <w:r w:rsidRPr="00153EE7">
        <w:rPr>
          <w:rStyle w:val="Emphasis"/>
          <w:rFonts w:asciiTheme="majorHAnsi" w:hAnsiTheme="majorHAnsi" w:cstheme="majorHAnsi"/>
          <w:highlight w:val="green"/>
        </w:rPr>
        <w:t xml:space="preserve">developments from outer space have been applied to terrestrial life </w:t>
      </w:r>
      <w:r w:rsidRPr="00153EE7">
        <w:rPr>
          <w:rStyle w:val="Emphasis"/>
          <w:rFonts w:asciiTheme="majorHAnsi" w:hAnsiTheme="majorHAnsi" w:cstheme="majorHAnsi"/>
        </w:rPr>
        <w:t>since the earliest days of space exploration</w:t>
      </w:r>
      <w:r w:rsidRPr="00153EE7">
        <w:rPr>
          <w:rFonts w:asciiTheme="majorHAnsi" w:hAnsiTheme="majorHAnsi" w:cstheme="majorHAnsi"/>
        </w:rPr>
        <w:t>. The National Aeronautics and Space Administration (</w:t>
      </w:r>
      <w:r w:rsidRPr="00153EE7">
        <w:rPr>
          <w:rStyle w:val="StyleUnderline"/>
          <w:rFonts w:asciiTheme="majorHAnsi" w:hAnsiTheme="majorHAnsi" w:cstheme="majorHAnsi"/>
        </w:rPr>
        <w:t>NASA) maintains a website that lists technologies that have spun off from such research projects</w:t>
      </w:r>
      <w:r w:rsidRPr="00153EE7">
        <w:rPr>
          <w:rStyle w:val="Emphasis"/>
          <w:rFonts w:asciiTheme="majorHAnsi" w:hAnsiTheme="majorHAnsi" w:cstheme="majorHAnsi"/>
        </w:rPr>
        <w:t>. Lightweight</w:t>
      </w:r>
      <w:r w:rsidRPr="00153EE7">
        <w:rPr>
          <w:rFonts w:asciiTheme="majorHAnsi" w:hAnsiTheme="majorHAnsi" w:cstheme="majorHAnsi"/>
        </w:rPr>
        <w:t xml:space="preserve"> 21 </w:t>
      </w:r>
      <w:r w:rsidRPr="00153EE7">
        <w:rPr>
          <w:rStyle w:val="Emphasis"/>
          <w:rFonts w:asciiTheme="majorHAnsi" w:hAnsiTheme="majorHAnsi" w:cstheme="majorHAnsi"/>
        </w:rPr>
        <w:t>nanotubes</w:t>
      </w:r>
      <w:r w:rsidRPr="00153EE7">
        <w:rPr>
          <w:rFonts w:asciiTheme="majorHAnsi" w:hAnsiTheme="majorHAnsi" w:cstheme="majorHAnsi"/>
        </w:rPr>
        <w:t xml:space="preserve">, useful in protecting astronauts during space exploration, </w:t>
      </w:r>
      <w:r w:rsidRPr="00153EE7">
        <w:rPr>
          <w:rStyle w:val="Emphasis"/>
          <w:rFonts w:asciiTheme="majorHAnsi" w:hAnsiTheme="majorHAnsi" w:cstheme="majorHAnsi"/>
        </w:rPr>
        <w:t>are now being tested for applications in emergency response gear and electrical insulation</w:t>
      </w:r>
      <w:r w:rsidRPr="00153EE7">
        <w:rPr>
          <w:rFonts w:asciiTheme="majorHAnsi" w:hAnsiTheme="majorHAnsi" w:cstheme="majorHAnsi"/>
        </w:rPr>
        <w:t xml:space="preserve">. </w:t>
      </w:r>
      <w:r w:rsidRPr="00153EE7">
        <w:rPr>
          <w:rStyle w:val="StyleUnderline"/>
          <w:rFonts w:asciiTheme="majorHAnsi" w:hAnsiTheme="majorHAnsi" w:cstheme="majorHAnsi"/>
        </w:rPr>
        <w:t>The need for certainty about the resiliency of materials used in space led to the development of an analytics tool useful across a range of industries</w:t>
      </w:r>
      <w:r w:rsidRPr="00153EE7">
        <w:rPr>
          <w:rFonts w:asciiTheme="majorHAnsi" w:hAnsiTheme="majorHAnsi" w:cstheme="majorHAnsi"/>
        </w:rPr>
        <w:t xml:space="preserve">. </w:t>
      </w:r>
      <w:r w:rsidRPr="00153EE7">
        <w:rPr>
          <w:rStyle w:val="StyleUnderline"/>
          <w:rFonts w:asciiTheme="majorHAnsi" w:hAnsiTheme="majorHAnsi" w:cstheme="majorHAnsi"/>
        </w:rPr>
        <w:t>Temper foam, the material used in memory-foam pillows, was developed for NASA for seat covers.</w:t>
      </w:r>
      <w:r w:rsidRPr="00153EE7">
        <w:rPr>
          <w:rFonts w:asciiTheme="majorHAnsi" w:hAnsiTheme="majorHAnsi" w:cstheme="majorHAnsi"/>
        </w:rPr>
        <w:t xml:space="preserve"> </w:t>
      </w:r>
      <w:r w:rsidRPr="00153EE7">
        <w:rPr>
          <w:rStyle w:val="Emphasis"/>
          <w:rFonts w:asciiTheme="majorHAnsi" w:hAnsiTheme="majorHAnsi" w:cstheme="majorHAnsi"/>
          <w:highlight w:val="green"/>
        </w:rPr>
        <w:t>As more companies pursue</w:t>
      </w:r>
      <w:r w:rsidRPr="00153EE7">
        <w:rPr>
          <w:rStyle w:val="Emphasis"/>
          <w:rFonts w:asciiTheme="majorHAnsi" w:hAnsiTheme="majorHAnsi" w:cstheme="majorHAnsi"/>
        </w:rPr>
        <w:t xml:space="preserve"> their own </w:t>
      </w:r>
      <w:r w:rsidRPr="00153EE7">
        <w:rPr>
          <w:rStyle w:val="Emphasis"/>
          <w:rFonts w:asciiTheme="majorHAnsi" w:hAnsiTheme="majorHAnsi" w:cstheme="majorHAnsi"/>
          <w:highlight w:val="green"/>
        </w:rPr>
        <w:t>space goals</w:t>
      </w:r>
      <w:r w:rsidRPr="00153EE7">
        <w:rPr>
          <w:rStyle w:val="Emphasis"/>
          <w:rFonts w:asciiTheme="majorHAnsi" w:hAnsiTheme="majorHAnsi" w:cstheme="majorHAnsi"/>
        </w:rPr>
        <w:t xml:space="preserve">, </w:t>
      </w:r>
      <w:r w:rsidRPr="00153EE7">
        <w:rPr>
          <w:rStyle w:val="Emphasis"/>
          <w:rFonts w:asciiTheme="majorHAnsi" w:hAnsiTheme="majorHAnsi" w:cstheme="majorHAnsi"/>
          <w:highlight w:val="green"/>
        </w:rPr>
        <w:t>more innovations will</w:t>
      </w:r>
      <w:r w:rsidRPr="00153EE7">
        <w:rPr>
          <w:rStyle w:val="Emphasis"/>
          <w:rFonts w:asciiTheme="majorHAnsi" w:hAnsiTheme="majorHAnsi" w:cstheme="majorHAnsi"/>
        </w:rPr>
        <w:t xml:space="preserve"> likely </w:t>
      </w:r>
      <w:r w:rsidRPr="00153EE7">
        <w:rPr>
          <w:rStyle w:val="Emphasis"/>
          <w:rFonts w:asciiTheme="majorHAnsi" w:hAnsiTheme="majorHAnsi" w:cstheme="majorHAnsi"/>
          <w:highlight w:val="green"/>
        </w:rPr>
        <w:t>come from the commercial sector</w:t>
      </w:r>
      <w:r w:rsidRPr="00153EE7">
        <w:rPr>
          <w:rStyle w:val="Emphasis"/>
          <w:rFonts w:asciiTheme="majorHAnsi" w:hAnsiTheme="majorHAnsi" w:cstheme="majorHAnsi"/>
        </w:rPr>
        <w:t>. Outer space is not just a catalyst for technological development.</w:t>
      </w:r>
      <w:r w:rsidRPr="00153EE7">
        <w:rPr>
          <w:rFonts w:asciiTheme="majorHAnsi" w:hAnsiTheme="majorHAnsi" w:cstheme="majorHAnsi"/>
        </w:rPr>
        <w:t xml:space="preserve"> </w:t>
      </w:r>
      <w:r w:rsidRPr="00153EE7">
        <w:rPr>
          <w:rStyle w:val="StyleUnderline"/>
          <w:rFonts w:asciiTheme="majorHAnsi" w:hAnsiTheme="majorHAnsi" w:cstheme="majorHAnsi"/>
          <w:highlight w:val="green"/>
        </w:rPr>
        <w:t xml:space="preserve">Satellite constellations </w:t>
      </w:r>
      <w:r w:rsidRPr="00153EE7">
        <w:rPr>
          <w:rStyle w:val="StyleUnderline"/>
          <w:rFonts w:asciiTheme="majorHAnsi" w:hAnsiTheme="majorHAnsi" w:cstheme="majorHAnsi"/>
        </w:rPr>
        <w:t xml:space="preserve">and their </w:t>
      </w:r>
      <w:r w:rsidRPr="00153EE7">
        <w:rPr>
          <w:rStyle w:val="StyleUnderline"/>
          <w:rFonts w:asciiTheme="majorHAnsi" w:hAnsiTheme="majorHAnsi" w:cstheme="majorHAnsi"/>
          <w:highlight w:val="green"/>
        </w:rPr>
        <w:t>unique</w:t>
      </w:r>
      <w:r w:rsidRPr="00153EE7">
        <w:rPr>
          <w:rStyle w:val="StyleUnderline"/>
          <w:rFonts w:asciiTheme="majorHAnsi" w:hAnsiTheme="majorHAnsi" w:cstheme="majorHAnsi"/>
        </w:rPr>
        <w:t xml:space="preserve"> line-of-sight </w:t>
      </w:r>
      <w:r w:rsidRPr="00153EE7">
        <w:rPr>
          <w:rStyle w:val="StyleUnderline"/>
          <w:rFonts w:asciiTheme="majorHAnsi" w:hAnsiTheme="majorHAnsi" w:cstheme="majorHAnsi"/>
          <w:highlight w:val="green"/>
        </w:rPr>
        <w:t xml:space="preserve">vantage point </w:t>
      </w:r>
      <w:r w:rsidRPr="00153EE7">
        <w:rPr>
          <w:rStyle w:val="Emphasis"/>
          <w:rFonts w:asciiTheme="majorHAnsi" w:hAnsiTheme="majorHAnsi" w:cstheme="majorHAnsi"/>
        </w:rPr>
        <w:t xml:space="preserve">can </w:t>
      </w:r>
      <w:r w:rsidRPr="00153EE7">
        <w:rPr>
          <w:rStyle w:val="Emphasis"/>
          <w:rFonts w:asciiTheme="majorHAnsi" w:hAnsiTheme="majorHAnsi" w:cstheme="majorHAnsi"/>
          <w:highlight w:val="green"/>
        </w:rPr>
        <w:t>provide new perspectives</w:t>
      </w:r>
      <w:r w:rsidRPr="00153EE7">
        <w:rPr>
          <w:rStyle w:val="Emphasis"/>
          <w:rFonts w:asciiTheme="majorHAnsi" w:hAnsiTheme="majorHAnsi" w:cstheme="majorHAnsi"/>
        </w:rPr>
        <w:t xml:space="preserve"> to old industries</w:t>
      </w:r>
      <w:r w:rsidRPr="00153EE7">
        <w:rPr>
          <w:rFonts w:asciiTheme="majorHAnsi" w:hAnsiTheme="majorHAnsi" w:cstheme="majorHAnsi"/>
        </w:rPr>
        <w:t xml:space="preserve">. </w:t>
      </w:r>
      <w:r w:rsidRPr="00153EE7">
        <w:rPr>
          <w:rStyle w:val="StyleUnderline"/>
          <w:rFonts w:asciiTheme="majorHAnsi" w:hAnsiTheme="majorHAnsi" w:cstheme="majorHAnsi"/>
        </w:rPr>
        <w:t>Deploying satellites into low-Earth orbit, as Facebook wants to do, can connect large, previously-unreached swathes of 22 humanity to the Internet</w:t>
      </w:r>
      <w:r w:rsidRPr="00153EE7">
        <w:rPr>
          <w:rFonts w:asciiTheme="majorHAnsi" w:hAnsiTheme="majorHAnsi" w:cstheme="majorHAnsi"/>
        </w:rPr>
        <w:t xml:space="preserve">. </w:t>
      </w:r>
      <w:r w:rsidRPr="00153EE7">
        <w:rPr>
          <w:rStyle w:val="Emphasis"/>
          <w:rFonts w:asciiTheme="majorHAnsi" w:hAnsiTheme="majorHAnsi" w:cstheme="majorHAnsi"/>
          <w:highlight w:val="green"/>
        </w:rPr>
        <w:t>Remote sensing</w:t>
      </w:r>
      <w:r w:rsidRPr="00153EE7">
        <w:rPr>
          <w:rStyle w:val="Emphasis"/>
          <w:rFonts w:asciiTheme="majorHAnsi" w:hAnsiTheme="majorHAnsi" w:cstheme="majorHAnsi"/>
        </w:rPr>
        <w:t xml:space="preserve"> technology could </w:t>
      </w:r>
      <w:r w:rsidRPr="00153EE7">
        <w:rPr>
          <w:rStyle w:val="Emphasis"/>
          <w:rFonts w:asciiTheme="majorHAnsi" w:hAnsiTheme="majorHAnsi" w:cstheme="majorHAnsi"/>
          <w:highlight w:val="green"/>
        </w:rPr>
        <w:t xml:space="preserve">change how </w:t>
      </w:r>
      <w:r w:rsidRPr="00153EE7">
        <w:rPr>
          <w:rStyle w:val="Emphasis"/>
          <w:rFonts w:asciiTheme="majorHAnsi" w:hAnsiTheme="majorHAnsi" w:cstheme="majorHAnsi"/>
        </w:rPr>
        <w:t xml:space="preserve">whole </w:t>
      </w:r>
      <w:r w:rsidRPr="00153EE7">
        <w:rPr>
          <w:rStyle w:val="Emphasis"/>
          <w:rFonts w:asciiTheme="majorHAnsi" w:hAnsiTheme="majorHAnsi" w:cstheme="majorHAnsi"/>
          <w:highlight w:val="green"/>
        </w:rPr>
        <w:t xml:space="preserve">industries operate, </w:t>
      </w:r>
      <w:r w:rsidRPr="00153EE7">
        <w:rPr>
          <w:rStyle w:val="Emphasis"/>
          <w:rFonts w:asciiTheme="majorHAnsi" w:hAnsiTheme="majorHAnsi" w:cstheme="majorHAnsi"/>
        </w:rPr>
        <w:t>such as crop monitoring, herd management, crisis response, and land evaluation, among others</w:t>
      </w:r>
      <w:r w:rsidRPr="00153EE7">
        <w:rPr>
          <w:rFonts w:asciiTheme="majorHAnsi" w:hAnsiTheme="majorHAnsi" w:cstheme="majorHAnsi"/>
        </w:rPr>
        <w:t xml:space="preserve">. 23 </w:t>
      </w:r>
      <w:r w:rsidRPr="00153EE7">
        <w:rPr>
          <w:rStyle w:val="StyleUnderline"/>
          <w:rFonts w:asciiTheme="majorHAnsi" w:hAnsiTheme="majorHAnsi" w:cstheme="majorHAnsi"/>
        </w:rPr>
        <w:t>While satellites cannot provide all essential information for some of these industries, they can fill in some useful gaps and work as part of a wider system of too</w:t>
      </w:r>
      <w:r w:rsidRPr="00153EE7">
        <w:rPr>
          <w:rFonts w:asciiTheme="majorHAnsi" w:hAnsiTheme="majorHAnsi" w:cstheme="majorHAnsi"/>
        </w:rPr>
        <w:t xml:space="preserve">ls. </w:t>
      </w:r>
      <w:r w:rsidRPr="00153EE7">
        <w:rPr>
          <w:rStyle w:val="Emphasis"/>
          <w:rFonts w:asciiTheme="majorHAnsi" w:hAnsiTheme="majorHAnsi" w:cstheme="majorHAnsi"/>
          <w:highlight w:val="green"/>
        </w:rPr>
        <w:t>Space infrastructure</w:t>
      </w:r>
      <w:r w:rsidRPr="00153EE7">
        <w:rPr>
          <w:rStyle w:val="Emphasis"/>
          <w:rFonts w:asciiTheme="majorHAnsi" w:hAnsiTheme="majorHAnsi" w:cstheme="majorHAnsi"/>
        </w:rPr>
        <w:t xml:space="preserve">, in helping to change how people connect and perceive Earth, could help </w:t>
      </w:r>
      <w:r w:rsidRPr="00153EE7">
        <w:rPr>
          <w:rStyle w:val="Emphasis"/>
          <w:rFonts w:asciiTheme="majorHAnsi" w:hAnsiTheme="majorHAnsi" w:cstheme="majorHAnsi"/>
          <w:highlight w:val="green"/>
        </w:rPr>
        <w:t>spark innovations on the ground</w:t>
      </w:r>
      <w:r w:rsidRPr="00153EE7">
        <w:rPr>
          <w:rStyle w:val="Emphasis"/>
          <w:rFonts w:asciiTheme="majorHAnsi" w:hAnsiTheme="majorHAnsi" w:cstheme="majorHAnsi"/>
        </w:rPr>
        <w:t xml:space="preserve"> as well. These innovations, changes to global networks, and new opportunities could lead to wider economic growth.</w:t>
      </w:r>
    </w:p>
    <w:p w14:paraId="62DF2307" w14:textId="77777777" w:rsidR="006F7355" w:rsidRPr="00153EE7" w:rsidRDefault="006F7355" w:rsidP="006F7355">
      <w:pPr>
        <w:pStyle w:val="Heading4"/>
        <w:rPr>
          <w:rFonts w:asciiTheme="majorHAnsi" w:hAnsiTheme="majorHAnsi" w:cstheme="majorHAnsi"/>
        </w:rPr>
      </w:pPr>
      <w:r w:rsidRPr="00153EE7">
        <w:rPr>
          <w:rFonts w:asciiTheme="majorHAnsi" w:hAnsiTheme="majorHAnsi" w:cstheme="majorHAnsi"/>
        </w:rPr>
        <w:lastRenderedPageBreak/>
        <w:t xml:space="preserve">Tech innovation solves every existential threat – cumulative extinction events outweigh the </w:t>
      </w:r>
      <w:proofErr w:type="spellStart"/>
      <w:r w:rsidRPr="00153EE7">
        <w:rPr>
          <w:rFonts w:asciiTheme="majorHAnsi" w:hAnsiTheme="majorHAnsi" w:cstheme="majorHAnsi"/>
        </w:rPr>
        <w:t>aff</w:t>
      </w:r>
      <w:proofErr w:type="spellEnd"/>
      <w:r w:rsidRPr="00153EE7">
        <w:rPr>
          <w:rFonts w:asciiTheme="majorHAnsi" w:hAnsiTheme="majorHAnsi" w:cstheme="majorHAnsi"/>
        </w:rPr>
        <w:t xml:space="preserve"> </w:t>
      </w:r>
    </w:p>
    <w:p w14:paraId="254FAD0B" w14:textId="77777777" w:rsidR="006F7355" w:rsidRPr="00153EE7" w:rsidRDefault="006F7355" w:rsidP="006F7355">
      <w:pPr>
        <w:rPr>
          <w:rFonts w:asciiTheme="majorHAnsi" w:hAnsiTheme="majorHAnsi" w:cstheme="majorHAnsi"/>
        </w:rPr>
      </w:pPr>
      <w:r w:rsidRPr="00153EE7">
        <w:rPr>
          <w:rFonts w:asciiTheme="majorHAnsi" w:hAnsiTheme="majorHAnsi" w:cstheme="majorHAnsi"/>
        </w:rPr>
        <w:t xml:space="preserve">Dylan </w:t>
      </w:r>
      <w:r w:rsidRPr="00153EE7">
        <w:rPr>
          <w:rFonts w:asciiTheme="majorHAnsi" w:hAnsiTheme="majorHAnsi" w:cstheme="majorHAnsi"/>
          <w:b/>
          <w:sz w:val="26"/>
          <w:szCs w:val="26"/>
        </w:rPr>
        <w:t>Matthews 18</w:t>
      </w:r>
      <w:r w:rsidRPr="00153EE7">
        <w:rPr>
          <w:rFonts w:asciiTheme="majorHAnsi" w:hAnsiTheme="majorHAnsi" w:cstheme="majorHAnsi"/>
        </w:rPr>
        <w:t xml:space="preserve">. Co-founder of Vox, citing Nick </w:t>
      </w:r>
      <w:proofErr w:type="spellStart"/>
      <w:r w:rsidRPr="00153EE7">
        <w:rPr>
          <w:rFonts w:asciiTheme="majorHAnsi" w:hAnsiTheme="majorHAnsi" w:cstheme="majorHAnsi"/>
        </w:rPr>
        <w:t>Beckstead</w:t>
      </w:r>
      <w:proofErr w:type="spellEnd"/>
      <w:r w:rsidRPr="00153EE7">
        <w:rPr>
          <w:rFonts w:asciiTheme="majorHAnsi" w:hAnsiTheme="majorHAnsi" w:cstheme="majorHAnsi"/>
        </w:rPr>
        <w:t xml:space="preserve"> @ Rutgers University. 10-26-2018. "How to help people millions of years from now." Vox. https://www.vox.com/future-perfect/2018/10/26/18023366/far-future-effective-altruism-existential-risk-doing-good</w:t>
      </w:r>
    </w:p>
    <w:p w14:paraId="7CAE4F3E" w14:textId="77777777" w:rsidR="006F7355" w:rsidRPr="00153EE7" w:rsidRDefault="006F7355" w:rsidP="006F7355">
      <w:pPr>
        <w:rPr>
          <w:rStyle w:val="StyleUnderline"/>
          <w:rFonts w:asciiTheme="majorHAnsi" w:hAnsiTheme="majorHAnsi" w:cstheme="majorHAnsi"/>
        </w:rPr>
      </w:pPr>
      <w:r w:rsidRPr="00153EE7">
        <w:rPr>
          <w:rFonts w:asciiTheme="majorHAnsi" w:hAnsiTheme="majorHAnsi" w:cstheme="majorHAnsi"/>
          <w:sz w:val="14"/>
        </w:rPr>
        <w:t xml:space="preserve">If you care about improving human lives, you should overwhelmingly care about those quadrillions of lives rather than the comparatively small number of people alive today. </w:t>
      </w:r>
      <w:r w:rsidRPr="00153EE7">
        <w:rPr>
          <w:rStyle w:val="StyleUnderline"/>
          <w:rFonts w:asciiTheme="majorHAnsi" w:hAnsiTheme="majorHAnsi" w:cstheme="majorHAnsi"/>
        </w:rPr>
        <w:t>The 7.6 billion people now living</w:t>
      </w:r>
      <w:r w:rsidRPr="00153EE7">
        <w:rPr>
          <w:rFonts w:asciiTheme="majorHAnsi" w:hAnsiTheme="majorHAnsi" w:cstheme="majorHAnsi"/>
          <w:sz w:val="14"/>
        </w:rPr>
        <w:t xml:space="preserve">, after all, </w:t>
      </w:r>
      <w:r w:rsidRPr="00153EE7">
        <w:rPr>
          <w:rStyle w:val="StyleUnderline"/>
          <w:rFonts w:asciiTheme="majorHAnsi" w:hAnsiTheme="majorHAnsi" w:cstheme="majorHAnsi"/>
        </w:rPr>
        <w:t xml:space="preserve">amount to less than 0.003 percent of the population that will live in the </w:t>
      </w:r>
      <w:r w:rsidRPr="00153EE7">
        <w:rPr>
          <w:rStyle w:val="Emphasis"/>
          <w:rFonts w:asciiTheme="majorHAnsi" w:hAnsiTheme="majorHAnsi" w:cstheme="majorHAnsi"/>
        </w:rPr>
        <w:t>future</w:t>
      </w:r>
      <w:r w:rsidRPr="00153EE7">
        <w:rPr>
          <w:rFonts w:asciiTheme="majorHAnsi" w:hAnsiTheme="majorHAnsi" w:cstheme="majorHAnsi"/>
          <w:sz w:val="14"/>
        </w:rPr>
        <w:t xml:space="preserve">. It’s reasonable to suggest that those </w:t>
      </w:r>
      <w:r w:rsidRPr="00153EE7">
        <w:rPr>
          <w:rStyle w:val="Emphasis"/>
          <w:rFonts w:asciiTheme="majorHAnsi" w:hAnsiTheme="majorHAnsi" w:cstheme="majorHAnsi"/>
        </w:rPr>
        <w:t>quadrillions</w:t>
      </w:r>
      <w:r w:rsidRPr="00153EE7">
        <w:rPr>
          <w:rFonts w:asciiTheme="majorHAnsi" w:hAnsiTheme="majorHAnsi" w:cstheme="majorHAnsi"/>
          <w:sz w:val="14"/>
        </w:rPr>
        <w:t xml:space="preserve"> </w:t>
      </w:r>
      <w:r w:rsidRPr="00153EE7">
        <w:rPr>
          <w:rStyle w:val="StyleUnderline"/>
          <w:rFonts w:asciiTheme="majorHAnsi" w:hAnsiTheme="majorHAnsi" w:cstheme="majorHAnsi"/>
        </w:rPr>
        <w:t xml:space="preserve">of </w:t>
      </w:r>
      <w:r w:rsidRPr="00153EE7">
        <w:rPr>
          <w:rStyle w:val="StyleUnderline"/>
          <w:rFonts w:asciiTheme="majorHAnsi" w:hAnsiTheme="majorHAnsi" w:cstheme="majorHAnsi"/>
          <w:highlight w:val="green"/>
        </w:rPr>
        <w:t>future people have</w:t>
      </w:r>
      <w:r w:rsidRPr="00153EE7">
        <w:rPr>
          <w:rFonts w:asciiTheme="majorHAnsi" w:hAnsiTheme="majorHAnsi" w:cstheme="majorHAnsi"/>
          <w:sz w:val="14"/>
        </w:rPr>
        <w:t xml:space="preserve">, accordingly, </w:t>
      </w:r>
      <w:r w:rsidRPr="00153EE7">
        <w:rPr>
          <w:rStyle w:val="Emphasis"/>
          <w:rFonts w:asciiTheme="majorHAnsi" w:hAnsiTheme="majorHAnsi" w:cstheme="majorHAnsi"/>
          <w:highlight w:val="green"/>
        </w:rPr>
        <w:t>hundreds of thousands of times</w:t>
      </w:r>
      <w:r w:rsidRPr="00153EE7">
        <w:rPr>
          <w:rFonts w:asciiTheme="majorHAnsi" w:hAnsiTheme="majorHAnsi" w:cstheme="majorHAnsi"/>
          <w:sz w:val="14"/>
          <w:highlight w:val="green"/>
        </w:rPr>
        <w:t xml:space="preserve"> </w:t>
      </w:r>
      <w:r w:rsidRPr="00153EE7">
        <w:rPr>
          <w:rStyle w:val="StyleUnderline"/>
          <w:rFonts w:asciiTheme="majorHAnsi" w:hAnsiTheme="majorHAnsi" w:cstheme="majorHAnsi"/>
          <w:highlight w:val="green"/>
        </w:rPr>
        <w:t>more moral weight</w:t>
      </w:r>
      <w:r w:rsidRPr="00153EE7">
        <w:rPr>
          <w:rStyle w:val="StyleUnderline"/>
          <w:rFonts w:asciiTheme="majorHAnsi" w:hAnsiTheme="majorHAnsi" w:cstheme="majorHAnsi"/>
        </w:rPr>
        <w:t xml:space="preserve"> than those of us living here </w:t>
      </w:r>
      <w:r w:rsidRPr="00153EE7">
        <w:rPr>
          <w:rStyle w:val="Emphasis"/>
          <w:rFonts w:asciiTheme="majorHAnsi" w:hAnsiTheme="majorHAnsi" w:cstheme="majorHAnsi"/>
        </w:rPr>
        <w:t>today</w:t>
      </w:r>
      <w:r w:rsidRPr="00153EE7">
        <w:rPr>
          <w:rStyle w:val="StyleUnderline"/>
          <w:rFonts w:asciiTheme="majorHAnsi" w:hAnsiTheme="majorHAnsi" w:cstheme="majorHAnsi"/>
        </w:rPr>
        <w:t xml:space="preserve"> do</w:t>
      </w:r>
      <w:r w:rsidRPr="00153EE7">
        <w:rPr>
          <w:rFonts w:asciiTheme="majorHAnsi" w:hAnsiTheme="majorHAnsi" w:cstheme="majorHAnsi"/>
          <w:sz w:val="14"/>
        </w:rPr>
        <w:t xml:space="preserve">. That’s the basic argument behind Nick </w:t>
      </w:r>
      <w:proofErr w:type="spellStart"/>
      <w:r w:rsidRPr="00153EE7">
        <w:rPr>
          <w:rFonts w:asciiTheme="majorHAnsi" w:hAnsiTheme="majorHAnsi" w:cstheme="majorHAnsi"/>
          <w:sz w:val="14"/>
        </w:rPr>
        <w:t>Beckstead’s</w:t>
      </w:r>
      <w:proofErr w:type="spellEnd"/>
      <w:r w:rsidRPr="00153EE7">
        <w:rPr>
          <w:rFonts w:asciiTheme="majorHAnsi" w:hAnsiTheme="majorHAnsi" w:cstheme="majorHAnsi"/>
          <w:sz w:val="14"/>
        </w:rPr>
        <w:t xml:space="preserve"> 2013 Rutgers philosophy dissertation, “On the overwhelming importance of shaping the far future.” It’s a glorious mindfuck of a thesis, not least because </w:t>
      </w:r>
      <w:proofErr w:type="spellStart"/>
      <w:r w:rsidRPr="00153EE7">
        <w:rPr>
          <w:rFonts w:asciiTheme="majorHAnsi" w:hAnsiTheme="majorHAnsi" w:cstheme="majorHAnsi"/>
          <w:sz w:val="14"/>
        </w:rPr>
        <w:t>Beckstead</w:t>
      </w:r>
      <w:proofErr w:type="spellEnd"/>
      <w:r w:rsidRPr="00153EE7">
        <w:rPr>
          <w:rFonts w:asciiTheme="majorHAnsi" w:hAnsiTheme="majorHAnsi" w:cstheme="majorHAnsi"/>
          <w:sz w:val="14"/>
        </w:rPr>
        <w:t xml:space="preserve"> shows very convincingly that this is a conclusion any plausible moral view would reach. It’s not just something that weird </w:t>
      </w:r>
      <w:proofErr w:type="spellStart"/>
      <w:r w:rsidRPr="00153EE7">
        <w:rPr>
          <w:rFonts w:asciiTheme="majorHAnsi" w:hAnsiTheme="majorHAnsi" w:cstheme="majorHAnsi"/>
          <w:sz w:val="14"/>
        </w:rPr>
        <w:t>utilitarians</w:t>
      </w:r>
      <w:proofErr w:type="spellEnd"/>
      <w:r w:rsidRPr="00153EE7">
        <w:rPr>
          <w:rFonts w:asciiTheme="majorHAnsi" w:hAnsiTheme="majorHAnsi" w:cstheme="majorHAnsi"/>
          <w:sz w:val="14"/>
        </w:rPr>
        <w:t xml:space="preserve"> have to deal with. And </w:t>
      </w:r>
      <w:proofErr w:type="spellStart"/>
      <w:r w:rsidRPr="00153EE7">
        <w:rPr>
          <w:rFonts w:asciiTheme="majorHAnsi" w:hAnsiTheme="majorHAnsi" w:cstheme="majorHAnsi"/>
          <w:sz w:val="14"/>
        </w:rPr>
        <w:t>Beckstead</w:t>
      </w:r>
      <w:proofErr w:type="spellEnd"/>
      <w:r w:rsidRPr="00153EE7">
        <w:rPr>
          <w:rFonts w:asciiTheme="majorHAnsi" w:hAnsiTheme="majorHAnsi" w:cstheme="majorHAnsi"/>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3EE7">
        <w:rPr>
          <w:rFonts w:asciiTheme="majorHAnsi" w:hAnsiTheme="majorHAnsi" w:cstheme="majorHAnsi"/>
          <w:sz w:val="14"/>
        </w:rPr>
        <w:t>prioritizing</w:t>
      </w:r>
      <w:proofErr w:type="gramEnd"/>
      <w:r w:rsidRPr="00153EE7">
        <w:rPr>
          <w:rFonts w:asciiTheme="majorHAnsi" w:hAnsiTheme="majorHAnsi" w:cstheme="majorHAnsi"/>
          <w:sz w:val="14"/>
        </w:rPr>
        <w:t xml:space="preserve"> the far future even mean? </w:t>
      </w:r>
      <w:r w:rsidRPr="00153EE7">
        <w:rPr>
          <w:rStyle w:val="StyleUnderline"/>
          <w:rFonts w:asciiTheme="majorHAnsi" w:hAnsiTheme="majorHAnsi" w:cstheme="majorHAnsi"/>
        </w:rPr>
        <w:t xml:space="preserve">The most </w:t>
      </w:r>
      <w:r w:rsidRPr="00153EE7">
        <w:rPr>
          <w:rStyle w:val="Emphasis"/>
          <w:rFonts w:asciiTheme="majorHAnsi" w:hAnsiTheme="majorHAnsi" w:cstheme="majorHAnsi"/>
        </w:rPr>
        <w:t>literal</w:t>
      </w:r>
      <w:r w:rsidRPr="00153EE7">
        <w:rPr>
          <w:rFonts w:asciiTheme="majorHAnsi" w:hAnsiTheme="majorHAnsi" w:cstheme="majorHAnsi"/>
          <w:sz w:val="14"/>
        </w:rPr>
        <w:t xml:space="preserve"> </w:t>
      </w:r>
      <w:r w:rsidRPr="00153EE7">
        <w:rPr>
          <w:rStyle w:val="StyleUnderline"/>
          <w:rFonts w:asciiTheme="majorHAnsi" w:hAnsiTheme="majorHAnsi" w:cstheme="majorHAnsi"/>
        </w:rPr>
        <w:t xml:space="preserve">thing it could mean is </w:t>
      </w:r>
      <w:r w:rsidRPr="00153EE7">
        <w:rPr>
          <w:rStyle w:val="StyleUnderline"/>
          <w:rFonts w:asciiTheme="majorHAnsi" w:hAnsiTheme="majorHAnsi" w:cstheme="majorHAnsi"/>
          <w:highlight w:val="green"/>
        </w:rPr>
        <w:t>preventing</w:t>
      </w:r>
      <w:r w:rsidRPr="00153EE7">
        <w:rPr>
          <w:rStyle w:val="StyleUnderline"/>
          <w:rFonts w:asciiTheme="majorHAnsi" w:hAnsiTheme="majorHAnsi" w:cstheme="majorHAnsi"/>
        </w:rPr>
        <w:t xml:space="preserve"> human </w:t>
      </w:r>
      <w:r w:rsidRPr="00153EE7">
        <w:rPr>
          <w:rStyle w:val="Emphasis"/>
          <w:rFonts w:asciiTheme="majorHAnsi" w:hAnsiTheme="majorHAnsi" w:cstheme="majorHAnsi"/>
          <w:highlight w:val="green"/>
        </w:rPr>
        <w:t>extinction</w:t>
      </w:r>
      <w:r w:rsidRPr="00153EE7">
        <w:rPr>
          <w:rFonts w:asciiTheme="majorHAnsi" w:hAnsiTheme="majorHAnsi" w:cstheme="majorHAnsi"/>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53EE7">
        <w:rPr>
          <w:rStyle w:val="StyleUnderline"/>
          <w:rFonts w:asciiTheme="majorHAnsi" w:hAnsiTheme="majorHAnsi" w:cstheme="majorHAnsi"/>
        </w:rPr>
        <w:t>But</w:t>
      </w:r>
      <w:r w:rsidRPr="00153EE7">
        <w:rPr>
          <w:rFonts w:asciiTheme="majorHAnsi" w:hAnsiTheme="majorHAnsi" w:cstheme="majorHAnsi"/>
          <w:sz w:val="14"/>
        </w:rPr>
        <w:t xml:space="preserve"> in a set of slides he made in 2013, </w:t>
      </w:r>
      <w:proofErr w:type="spellStart"/>
      <w:r w:rsidRPr="00153EE7">
        <w:rPr>
          <w:rFonts w:asciiTheme="majorHAnsi" w:hAnsiTheme="majorHAnsi" w:cstheme="majorHAnsi"/>
          <w:sz w:val="14"/>
        </w:rPr>
        <w:t>Beckstead</w:t>
      </w:r>
      <w:proofErr w:type="spellEnd"/>
      <w:r w:rsidRPr="00153EE7">
        <w:rPr>
          <w:rFonts w:asciiTheme="majorHAnsi" w:hAnsiTheme="majorHAnsi" w:cstheme="majorHAnsi"/>
          <w:sz w:val="14"/>
        </w:rPr>
        <w:t xml:space="preserve"> makes a compelling case that </w:t>
      </w:r>
      <w:r w:rsidRPr="00153EE7">
        <w:rPr>
          <w:rStyle w:val="StyleUnderline"/>
          <w:rFonts w:asciiTheme="majorHAnsi" w:hAnsiTheme="majorHAnsi" w:cstheme="majorHAnsi"/>
          <w:highlight w:val="green"/>
        </w:rPr>
        <w:t>while</w:t>
      </w:r>
      <w:r w:rsidRPr="00153EE7">
        <w:rPr>
          <w:rStyle w:val="StyleUnderline"/>
          <w:rFonts w:asciiTheme="majorHAnsi" w:hAnsiTheme="majorHAnsi" w:cstheme="majorHAnsi"/>
        </w:rPr>
        <w:t xml:space="preserve"> that’s certainly </w:t>
      </w:r>
      <w:r w:rsidRPr="00153EE7">
        <w:rPr>
          <w:rStyle w:val="Emphasis"/>
          <w:rFonts w:asciiTheme="majorHAnsi" w:hAnsiTheme="majorHAnsi" w:cstheme="majorHAnsi"/>
          <w:highlight w:val="green"/>
        </w:rPr>
        <w:t>part</w:t>
      </w:r>
      <w:r w:rsidRPr="00153EE7">
        <w:rPr>
          <w:rFonts w:asciiTheme="majorHAnsi" w:hAnsiTheme="majorHAnsi" w:cstheme="majorHAnsi"/>
          <w:sz w:val="14"/>
          <w:highlight w:val="green"/>
        </w:rPr>
        <w:t xml:space="preserve"> </w:t>
      </w:r>
      <w:r w:rsidRPr="00153EE7">
        <w:rPr>
          <w:rStyle w:val="StyleUnderline"/>
          <w:rFonts w:asciiTheme="majorHAnsi" w:hAnsiTheme="majorHAnsi" w:cstheme="majorHAnsi"/>
          <w:highlight w:val="green"/>
        </w:rPr>
        <w:t>of</w:t>
      </w:r>
      <w:r w:rsidRPr="00153EE7">
        <w:rPr>
          <w:rStyle w:val="StyleUnderline"/>
          <w:rFonts w:asciiTheme="majorHAnsi" w:hAnsiTheme="majorHAnsi" w:cstheme="majorHAnsi"/>
        </w:rPr>
        <w:t xml:space="preserve"> what </w:t>
      </w:r>
      <w:r w:rsidRPr="00153EE7">
        <w:rPr>
          <w:rStyle w:val="StyleUnderline"/>
          <w:rFonts w:asciiTheme="majorHAnsi" w:hAnsiTheme="majorHAnsi" w:cstheme="majorHAnsi"/>
          <w:highlight w:val="green"/>
        </w:rPr>
        <w:t>caring about the far future</w:t>
      </w:r>
      <w:r w:rsidRPr="00153EE7">
        <w:rPr>
          <w:rStyle w:val="StyleUnderline"/>
          <w:rFonts w:asciiTheme="majorHAnsi" w:hAnsiTheme="majorHAnsi" w:cstheme="majorHAnsi"/>
        </w:rPr>
        <w:t xml:space="preserve"> entails, approaches that address </w:t>
      </w:r>
      <w:r w:rsidRPr="00153EE7">
        <w:rPr>
          <w:rStyle w:val="Emphasis"/>
          <w:rFonts w:asciiTheme="majorHAnsi" w:hAnsiTheme="majorHAnsi" w:cstheme="majorHAnsi"/>
        </w:rPr>
        <w:t>specific threats</w:t>
      </w:r>
      <w:r w:rsidRPr="00153EE7">
        <w:rPr>
          <w:rFonts w:asciiTheme="majorHAnsi" w:hAnsiTheme="majorHAnsi" w:cstheme="majorHAnsi"/>
          <w:sz w:val="14"/>
        </w:rPr>
        <w:t xml:space="preserve"> </w:t>
      </w:r>
      <w:r w:rsidRPr="00153EE7">
        <w:rPr>
          <w:rStyle w:val="StyleUnderline"/>
          <w:rFonts w:asciiTheme="majorHAnsi" w:hAnsiTheme="majorHAnsi" w:cstheme="majorHAnsi"/>
        </w:rPr>
        <w:t>to humanity</w:t>
      </w:r>
      <w:r w:rsidRPr="00153EE7">
        <w:rPr>
          <w:rFonts w:asciiTheme="majorHAnsi" w:hAnsiTheme="majorHAnsi" w:cstheme="majorHAnsi"/>
          <w:sz w:val="14"/>
        </w:rPr>
        <w:t xml:space="preserve"> (which he calls “</w:t>
      </w:r>
      <w:r w:rsidRPr="00153EE7">
        <w:rPr>
          <w:rStyle w:val="Emphasis"/>
          <w:rFonts w:asciiTheme="majorHAnsi" w:hAnsiTheme="majorHAnsi" w:cstheme="majorHAnsi"/>
        </w:rPr>
        <w:t>targeted</w:t>
      </w:r>
      <w:r w:rsidRPr="00153EE7">
        <w:rPr>
          <w:rFonts w:asciiTheme="majorHAnsi" w:hAnsiTheme="majorHAnsi" w:cstheme="majorHAnsi"/>
          <w:sz w:val="14"/>
        </w:rPr>
        <w:t xml:space="preserve">” </w:t>
      </w:r>
      <w:r w:rsidRPr="00153EE7">
        <w:rPr>
          <w:rStyle w:val="StyleUnderline"/>
          <w:rFonts w:asciiTheme="majorHAnsi" w:hAnsiTheme="majorHAnsi" w:cstheme="majorHAnsi"/>
        </w:rPr>
        <w:t>approaches</w:t>
      </w:r>
      <w:r w:rsidRPr="00153EE7">
        <w:rPr>
          <w:rFonts w:asciiTheme="majorHAnsi" w:hAnsiTheme="majorHAnsi" w:cstheme="majorHAnsi"/>
          <w:sz w:val="14"/>
        </w:rPr>
        <w:t xml:space="preserve"> to the far future) </w:t>
      </w:r>
      <w:r w:rsidRPr="00153EE7">
        <w:rPr>
          <w:rStyle w:val="StyleUnderline"/>
          <w:rFonts w:asciiTheme="majorHAnsi" w:hAnsiTheme="majorHAnsi" w:cstheme="majorHAnsi"/>
          <w:highlight w:val="green"/>
        </w:rPr>
        <w:t xml:space="preserve">have to </w:t>
      </w:r>
      <w:r w:rsidRPr="00153EE7">
        <w:rPr>
          <w:rStyle w:val="Emphasis"/>
          <w:rFonts w:asciiTheme="majorHAnsi" w:hAnsiTheme="majorHAnsi" w:cstheme="majorHAnsi"/>
          <w:highlight w:val="green"/>
        </w:rPr>
        <w:t>complement</w:t>
      </w:r>
      <w:r w:rsidRPr="00153EE7">
        <w:rPr>
          <w:rFonts w:asciiTheme="majorHAnsi" w:hAnsiTheme="majorHAnsi" w:cstheme="majorHAnsi"/>
          <w:sz w:val="14"/>
          <w:highlight w:val="green"/>
        </w:rPr>
        <w:t xml:space="preserve"> “</w:t>
      </w:r>
      <w:r w:rsidRPr="00153EE7">
        <w:rPr>
          <w:rStyle w:val="Emphasis"/>
          <w:rFonts w:asciiTheme="majorHAnsi" w:hAnsiTheme="majorHAnsi" w:cstheme="majorHAnsi"/>
          <w:highlight w:val="green"/>
        </w:rPr>
        <w:t>broad</w:t>
      </w:r>
      <w:r w:rsidRPr="00153EE7">
        <w:rPr>
          <w:rFonts w:asciiTheme="majorHAnsi" w:hAnsiTheme="majorHAnsi" w:cstheme="majorHAnsi"/>
          <w:sz w:val="14"/>
          <w:highlight w:val="green"/>
        </w:rPr>
        <w:t xml:space="preserve">” </w:t>
      </w:r>
      <w:r w:rsidRPr="00153EE7">
        <w:rPr>
          <w:rStyle w:val="StyleUnderline"/>
          <w:rFonts w:asciiTheme="majorHAnsi" w:hAnsiTheme="majorHAnsi" w:cstheme="majorHAnsi"/>
          <w:highlight w:val="green"/>
        </w:rPr>
        <w:t xml:space="preserve">approaches, where instead of trying to </w:t>
      </w:r>
      <w:r w:rsidRPr="00153EE7">
        <w:rPr>
          <w:rStyle w:val="Emphasis"/>
          <w:rFonts w:asciiTheme="majorHAnsi" w:hAnsiTheme="majorHAnsi" w:cstheme="majorHAnsi"/>
          <w:highlight w:val="green"/>
        </w:rPr>
        <w:t>predict</w:t>
      </w:r>
      <w:r w:rsidRPr="00153EE7">
        <w:rPr>
          <w:rStyle w:val="StyleUnderline"/>
          <w:rFonts w:asciiTheme="majorHAnsi" w:hAnsiTheme="majorHAnsi" w:cstheme="majorHAnsi"/>
          <w:highlight w:val="green"/>
        </w:rPr>
        <w:t xml:space="preserve"> what’s going to kill us all, you</w:t>
      </w:r>
      <w:r w:rsidRPr="00153EE7">
        <w:rPr>
          <w:rStyle w:val="StyleUnderline"/>
          <w:rFonts w:asciiTheme="majorHAnsi" w:hAnsiTheme="majorHAnsi" w:cstheme="majorHAnsi"/>
        </w:rPr>
        <w:t xml:space="preserve"> just </w:t>
      </w:r>
      <w:r w:rsidRPr="00153EE7">
        <w:rPr>
          <w:rStyle w:val="Emphasis"/>
          <w:rFonts w:asciiTheme="majorHAnsi" w:hAnsiTheme="majorHAnsi" w:cstheme="majorHAnsi"/>
        </w:rPr>
        <w:t xml:space="preserve">generally </w:t>
      </w:r>
      <w:r w:rsidRPr="00153EE7">
        <w:rPr>
          <w:rStyle w:val="Emphasis"/>
          <w:rFonts w:asciiTheme="majorHAnsi" w:hAnsiTheme="majorHAnsi" w:cstheme="majorHAnsi"/>
          <w:highlight w:val="green"/>
        </w:rPr>
        <w:t>try to keep civilization running as best it can</w:t>
      </w:r>
      <w:r w:rsidRPr="00153EE7">
        <w:rPr>
          <w:rStyle w:val="StyleUnderline"/>
          <w:rFonts w:asciiTheme="majorHAnsi" w:hAnsiTheme="majorHAnsi" w:cstheme="majorHAnsi"/>
          <w:highlight w:val="green"/>
        </w:rPr>
        <w:t>, so</w:t>
      </w:r>
      <w:r w:rsidRPr="00153EE7">
        <w:rPr>
          <w:rStyle w:val="StyleUnderline"/>
          <w:rFonts w:asciiTheme="majorHAnsi" w:hAnsiTheme="majorHAnsi" w:cstheme="majorHAnsi"/>
        </w:rPr>
        <w:t xml:space="preserve"> that </w:t>
      </w:r>
      <w:r w:rsidRPr="00153EE7">
        <w:rPr>
          <w:rStyle w:val="StyleUnderline"/>
          <w:rFonts w:asciiTheme="majorHAnsi" w:hAnsiTheme="majorHAnsi" w:cstheme="majorHAnsi"/>
          <w:highlight w:val="green"/>
        </w:rPr>
        <w:t xml:space="preserve">it is, as a whole, well-equipped to deal with </w:t>
      </w:r>
      <w:r w:rsidRPr="00153EE7">
        <w:rPr>
          <w:rStyle w:val="Emphasis"/>
          <w:rFonts w:asciiTheme="majorHAnsi" w:hAnsiTheme="majorHAnsi" w:cstheme="majorHAnsi"/>
          <w:highlight w:val="green"/>
        </w:rPr>
        <w:t>potential</w:t>
      </w:r>
      <w:r w:rsidRPr="00153EE7">
        <w:rPr>
          <w:rStyle w:val="StyleUnderline"/>
          <w:rFonts w:asciiTheme="majorHAnsi" w:hAnsiTheme="majorHAnsi" w:cstheme="majorHAnsi"/>
          <w:highlight w:val="green"/>
        </w:rPr>
        <w:t xml:space="preserve"> extinction events in the </w:t>
      </w:r>
      <w:r w:rsidRPr="00153EE7">
        <w:rPr>
          <w:rStyle w:val="Emphasis"/>
          <w:rFonts w:asciiTheme="majorHAnsi" w:hAnsiTheme="majorHAnsi" w:cstheme="majorHAnsi"/>
          <w:highlight w:val="green"/>
        </w:rPr>
        <w:t>future</w:t>
      </w:r>
      <w:r w:rsidRPr="00153EE7">
        <w:rPr>
          <w:rFonts w:asciiTheme="majorHAnsi" w:hAnsiTheme="majorHAnsi" w:cstheme="majorHAnsi"/>
          <w:sz w:val="14"/>
        </w:rPr>
        <w:t xml:space="preserve">, not just in 2030 or 2040 but in 3500 or 95000 or even 37 million. </w:t>
      </w:r>
      <w:r w:rsidRPr="00153EE7">
        <w:rPr>
          <w:rStyle w:val="StyleUnderline"/>
          <w:rFonts w:asciiTheme="majorHAnsi" w:hAnsiTheme="majorHAnsi" w:cstheme="majorHAnsi"/>
        </w:rPr>
        <w:t xml:space="preserve">In other words, caring about the far future </w:t>
      </w:r>
      <w:r w:rsidRPr="00153EE7">
        <w:rPr>
          <w:rStyle w:val="Emphasis"/>
          <w:rFonts w:asciiTheme="majorHAnsi" w:hAnsiTheme="majorHAnsi" w:cstheme="majorHAnsi"/>
          <w:highlight w:val="green"/>
        </w:rPr>
        <w:t>doesn’t mean just paying attention to low-probability risks of</w:t>
      </w:r>
      <w:r w:rsidRPr="00153EE7">
        <w:rPr>
          <w:rStyle w:val="Emphasis"/>
          <w:rFonts w:asciiTheme="majorHAnsi" w:hAnsiTheme="majorHAnsi" w:cstheme="majorHAnsi"/>
        </w:rPr>
        <w:t xml:space="preserve"> total </w:t>
      </w:r>
      <w:r w:rsidRPr="00153EE7">
        <w:rPr>
          <w:rStyle w:val="Emphasis"/>
          <w:rFonts w:asciiTheme="majorHAnsi" w:hAnsiTheme="majorHAnsi" w:cstheme="majorHAnsi"/>
          <w:highlight w:val="green"/>
        </w:rPr>
        <w:t>annihilation</w:t>
      </w:r>
      <w:r w:rsidRPr="00153EE7">
        <w:rPr>
          <w:rStyle w:val="StyleUnderline"/>
          <w:rFonts w:asciiTheme="majorHAnsi" w:hAnsiTheme="majorHAnsi" w:cstheme="majorHAnsi"/>
        </w:rPr>
        <w:t xml:space="preserve">; it also means </w:t>
      </w:r>
      <w:r w:rsidRPr="00153EE7">
        <w:rPr>
          <w:rStyle w:val="Emphasis"/>
          <w:rFonts w:asciiTheme="majorHAnsi" w:hAnsiTheme="majorHAnsi" w:cstheme="majorHAnsi"/>
          <w:highlight w:val="green"/>
        </w:rPr>
        <w:t>acting on pressing needs now</w:t>
      </w:r>
      <w:r w:rsidRPr="00153EE7">
        <w:rPr>
          <w:rFonts w:asciiTheme="majorHAnsi" w:hAnsiTheme="majorHAnsi" w:cstheme="majorHAnsi"/>
          <w:sz w:val="14"/>
        </w:rPr>
        <w:t xml:space="preserve">. For example: </w:t>
      </w:r>
      <w:r w:rsidRPr="00153EE7">
        <w:rPr>
          <w:rStyle w:val="StyleUnderline"/>
          <w:rFonts w:asciiTheme="majorHAnsi" w:hAnsiTheme="majorHAnsi" w:cstheme="majorHAnsi"/>
        </w:rPr>
        <w:t xml:space="preserve">We’re </w:t>
      </w:r>
      <w:r w:rsidRPr="00153EE7">
        <w:rPr>
          <w:rStyle w:val="StyleUnderline"/>
          <w:rFonts w:asciiTheme="majorHAnsi" w:hAnsiTheme="majorHAnsi" w:cstheme="majorHAnsi"/>
          <w:highlight w:val="green"/>
        </w:rPr>
        <w:t>going to</w:t>
      </w:r>
      <w:r w:rsidRPr="00153EE7">
        <w:rPr>
          <w:rStyle w:val="StyleUnderline"/>
          <w:rFonts w:asciiTheme="majorHAnsi" w:hAnsiTheme="majorHAnsi" w:cstheme="majorHAnsi"/>
        </w:rPr>
        <w:t xml:space="preserve"> be </w:t>
      </w:r>
      <w:r w:rsidRPr="00153EE7">
        <w:rPr>
          <w:rStyle w:val="Emphasis"/>
          <w:rFonts w:asciiTheme="majorHAnsi" w:hAnsiTheme="majorHAnsi" w:cstheme="majorHAnsi"/>
          <w:highlight w:val="green"/>
        </w:rPr>
        <w:t>better</w:t>
      </w:r>
      <w:r w:rsidRPr="00153EE7">
        <w:rPr>
          <w:rStyle w:val="Emphasis"/>
          <w:rFonts w:asciiTheme="majorHAnsi" w:hAnsiTheme="majorHAnsi" w:cstheme="majorHAnsi"/>
        </w:rPr>
        <w:t xml:space="preserve"> prepared</w:t>
      </w:r>
      <w:r w:rsidRPr="00153EE7">
        <w:rPr>
          <w:rStyle w:val="StyleUnderline"/>
          <w:rFonts w:asciiTheme="majorHAnsi" w:hAnsiTheme="majorHAnsi" w:cstheme="majorHAnsi"/>
        </w:rPr>
        <w:t xml:space="preserve"> to </w:t>
      </w:r>
      <w:r w:rsidRPr="00153EE7">
        <w:rPr>
          <w:rStyle w:val="StyleUnderline"/>
          <w:rFonts w:asciiTheme="majorHAnsi" w:hAnsiTheme="majorHAnsi" w:cstheme="majorHAnsi"/>
          <w:highlight w:val="green"/>
        </w:rPr>
        <w:t xml:space="preserve">prevent extinction from </w:t>
      </w:r>
      <w:r w:rsidRPr="00153EE7">
        <w:rPr>
          <w:rStyle w:val="Emphasis"/>
          <w:rFonts w:asciiTheme="majorHAnsi" w:hAnsiTheme="majorHAnsi" w:cstheme="majorHAnsi"/>
          <w:highlight w:val="green"/>
        </w:rPr>
        <w:t>AI</w:t>
      </w:r>
      <w:r w:rsidRPr="00153EE7">
        <w:rPr>
          <w:rStyle w:val="StyleUnderline"/>
          <w:rFonts w:asciiTheme="majorHAnsi" w:hAnsiTheme="majorHAnsi" w:cstheme="majorHAnsi"/>
        </w:rPr>
        <w:t xml:space="preserve"> or </w:t>
      </w:r>
      <w:r w:rsidRPr="00153EE7">
        <w:rPr>
          <w:rStyle w:val="StyleUnderline"/>
          <w:rFonts w:asciiTheme="majorHAnsi" w:hAnsiTheme="majorHAnsi" w:cstheme="majorHAnsi"/>
          <w:highlight w:val="green"/>
        </w:rPr>
        <w:t xml:space="preserve">a </w:t>
      </w:r>
      <w:proofErr w:type="spellStart"/>
      <w:r w:rsidRPr="00153EE7">
        <w:rPr>
          <w:rStyle w:val="Emphasis"/>
          <w:rFonts w:asciiTheme="majorHAnsi" w:hAnsiTheme="majorHAnsi" w:cstheme="majorHAnsi"/>
          <w:highlight w:val="green"/>
        </w:rPr>
        <w:t>supervirus</w:t>
      </w:r>
      <w:proofErr w:type="spellEnd"/>
      <w:r w:rsidRPr="00153EE7">
        <w:rPr>
          <w:rStyle w:val="StyleUnderline"/>
          <w:rFonts w:asciiTheme="majorHAnsi" w:hAnsiTheme="majorHAnsi" w:cstheme="majorHAnsi"/>
          <w:highlight w:val="green"/>
        </w:rPr>
        <w:t xml:space="preserve"> or</w:t>
      </w:r>
      <w:r w:rsidRPr="00153EE7">
        <w:rPr>
          <w:rStyle w:val="StyleUnderline"/>
          <w:rFonts w:asciiTheme="majorHAnsi" w:hAnsiTheme="majorHAnsi" w:cstheme="majorHAnsi"/>
        </w:rPr>
        <w:t xml:space="preserve"> </w:t>
      </w:r>
      <w:r w:rsidRPr="00153EE7">
        <w:rPr>
          <w:rStyle w:val="Emphasis"/>
          <w:rFonts w:asciiTheme="majorHAnsi" w:hAnsiTheme="majorHAnsi" w:cstheme="majorHAnsi"/>
        </w:rPr>
        <w:t xml:space="preserve">global </w:t>
      </w:r>
      <w:r w:rsidRPr="00153EE7">
        <w:rPr>
          <w:rStyle w:val="Emphasis"/>
          <w:rFonts w:asciiTheme="majorHAnsi" w:hAnsiTheme="majorHAnsi" w:cstheme="majorHAnsi"/>
          <w:highlight w:val="green"/>
        </w:rPr>
        <w:t>warming</w:t>
      </w:r>
      <w:r w:rsidRPr="00153EE7">
        <w:rPr>
          <w:rStyle w:val="StyleUnderline"/>
          <w:rFonts w:asciiTheme="majorHAnsi" w:hAnsiTheme="majorHAnsi" w:cstheme="majorHAnsi"/>
          <w:highlight w:val="green"/>
        </w:rPr>
        <w:t xml:space="preserve"> if society</w:t>
      </w:r>
      <w:r w:rsidRPr="00153EE7">
        <w:rPr>
          <w:rStyle w:val="StyleUnderline"/>
          <w:rFonts w:asciiTheme="majorHAnsi" w:hAnsiTheme="majorHAnsi" w:cstheme="majorHAnsi"/>
        </w:rPr>
        <w:t xml:space="preserve"> as a whole </w:t>
      </w:r>
      <w:r w:rsidRPr="00153EE7">
        <w:rPr>
          <w:rStyle w:val="StyleUnderline"/>
          <w:rFonts w:asciiTheme="majorHAnsi" w:hAnsiTheme="majorHAnsi" w:cstheme="majorHAnsi"/>
          <w:highlight w:val="green"/>
        </w:rPr>
        <w:t>makes</w:t>
      </w:r>
      <w:r w:rsidRPr="00153EE7">
        <w:rPr>
          <w:rStyle w:val="StyleUnderline"/>
          <w:rFonts w:asciiTheme="majorHAnsi" w:hAnsiTheme="majorHAnsi" w:cstheme="majorHAnsi"/>
        </w:rPr>
        <w:t xml:space="preserve"> </w:t>
      </w:r>
      <w:r w:rsidRPr="00153EE7">
        <w:rPr>
          <w:rStyle w:val="Emphasis"/>
          <w:rFonts w:asciiTheme="majorHAnsi" w:hAnsiTheme="majorHAnsi" w:cstheme="majorHAnsi"/>
        </w:rPr>
        <w:t xml:space="preserve">a lot of </w:t>
      </w:r>
      <w:r w:rsidRPr="00153EE7">
        <w:rPr>
          <w:rStyle w:val="Emphasis"/>
          <w:rFonts w:asciiTheme="majorHAnsi" w:hAnsiTheme="majorHAnsi" w:cstheme="majorHAnsi"/>
          <w:highlight w:val="green"/>
        </w:rPr>
        <w:t>scientific progress</w:t>
      </w:r>
      <w:r w:rsidRPr="00153EE7">
        <w:rPr>
          <w:rFonts w:asciiTheme="majorHAnsi" w:hAnsiTheme="majorHAnsi" w:cstheme="majorHAnsi"/>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153EE7">
        <w:rPr>
          <w:rStyle w:val="StyleUnderline"/>
          <w:rFonts w:asciiTheme="majorHAnsi" w:hAnsiTheme="majorHAnsi" w:cstheme="majorHAnsi"/>
        </w:rPr>
        <w:t xml:space="preserve">So maybe one of </w:t>
      </w:r>
      <w:r w:rsidRPr="00153EE7">
        <w:rPr>
          <w:rStyle w:val="StyleUnderline"/>
          <w:rFonts w:asciiTheme="majorHAnsi" w:hAnsiTheme="majorHAnsi" w:cstheme="majorHAnsi"/>
          <w:highlight w:val="green"/>
        </w:rPr>
        <w:t xml:space="preserve">the </w:t>
      </w:r>
      <w:r w:rsidRPr="00153EE7">
        <w:rPr>
          <w:rStyle w:val="Emphasis"/>
          <w:rFonts w:asciiTheme="majorHAnsi" w:hAnsiTheme="majorHAnsi" w:cstheme="majorHAnsi"/>
          <w:highlight w:val="green"/>
        </w:rPr>
        <w:t>best thing</w:t>
      </w:r>
      <w:r w:rsidRPr="00153EE7">
        <w:rPr>
          <w:rStyle w:val="StyleUnderline"/>
          <w:rFonts w:asciiTheme="majorHAnsi" w:hAnsiTheme="majorHAnsi" w:cstheme="majorHAnsi"/>
        </w:rPr>
        <w:t xml:space="preserve">s we can do </w:t>
      </w:r>
      <w:r w:rsidRPr="00153EE7">
        <w:rPr>
          <w:rStyle w:val="StyleUnderline"/>
          <w:rFonts w:asciiTheme="majorHAnsi" w:hAnsiTheme="majorHAnsi" w:cstheme="majorHAnsi"/>
          <w:highlight w:val="green"/>
        </w:rPr>
        <w:t>for the</w:t>
      </w:r>
      <w:r w:rsidRPr="00153EE7">
        <w:rPr>
          <w:rFonts w:asciiTheme="majorHAnsi" w:hAnsiTheme="majorHAnsi" w:cstheme="majorHAnsi"/>
          <w:sz w:val="14"/>
          <w:highlight w:val="green"/>
        </w:rPr>
        <w:t xml:space="preserve"> </w:t>
      </w:r>
      <w:r w:rsidRPr="00153EE7">
        <w:rPr>
          <w:rStyle w:val="Emphasis"/>
          <w:rFonts w:asciiTheme="majorHAnsi" w:hAnsiTheme="majorHAnsi" w:cstheme="majorHAnsi"/>
          <w:highlight w:val="green"/>
        </w:rPr>
        <w:t>far future</w:t>
      </w:r>
      <w:r w:rsidRPr="00153EE7">
        <w:rPr>
          <w:rFonts w:asciiTheme="majorHAnsi" w:hAnsiTheme="majorHAnsi" w:cstheme="majorHAnsi"/>
          <w:sz w:val="14"/>
          <w:highlight w:val="green"/>
        </w:rPr>
        <w:t xml:space="preserve"> </w:t>
      </w:r>
      <w:r w:rsidRPr="00153EE7">
        <w:rPr>
          <w:rStyle w:val="StyleUnderline"/>
          <w:rFonts w:asciiTheme="majorHAnsi" w:hAnsiTheme="majorHAnsi" w:cstheme="majorHAnsi"/>
          <w:highlight w:val="green"/>
        </w:rPr>
        <w:t>is to</w:t>
      </w:r>
      <w:r w:rsidRPr="00153EE7">
        <w:rPr>
          <w:rFonts w:asciiTheme="majorHAnsi" w:hAnsiTheme="majorHAnsi" w:cstheme="majorHAnsi"/>
          <w:sz w:val="14"/>
        </w:rPr>
        <w:t xml:space="preserve"> improve school systems — here and now — to </w:t>
      </w:r>
      <w:r w:rsidRPr="00153EE7">
        <w:rPr>
          <w:rStyle w:val="StyleUnderline"/>
          <w:rFonts w:asciiTheme="majorHAnsi" w:hAnsiTheme="majorHAnsi" w:cstheme="majorHAnsi"/>
          <w:highlight w:val="green"/>
        </w:rPr>
        <w:t>harness</w:t>
      </w:r>
      <w:r w:rsidRPr="00153EE7">
        <w:rPr>
          <w:rFonts w:asciiTheme="majorHAnsi" w:hAnsiTheme="majorHAnsi" w:cstheme="majorHAnsi"/>
          <w:sz w:val="14"/>
        </w:rPr>
        <w:t xml:space="preserve"> the group economist Raj Chetty calls “lost </w:t>
      </w:r>
      <w:proofErr w:type="spellStart"/>
      <w:r w:rsidRPr="00153EE7">
        <w:rPr>
          <w:rFonts w:asciiTheme="majorHAnsi" w:hAnsiTheme="majorHAnsi" w:cstheme="majorHAnsi"/>
          <w:sz w:val="14"/>
        </w:rPr>
        <w:t>Einsteins</w:t>
      </w:r>
      <w:proofErr w:type="spellEnd"/>
      <w:r w:rsidRPr="00153EE7">
        <w:rPr>
          <w:rFonts w:asciiTheme="majorHAnsi" w:hAnsiTheme="majorHAnsi" w:cstheme="majorHAnsi"/>
          <w:sz w:val="14"/>
        </w:rPr>
        <w:t>” (</w:t>
      </w:r>
      <w:r w:rsidRPr="00153EE7">
        <w:rPr>
          <w:rStyle w:val="Emphasis"/>
          <w:rFonts w:asciiTheme="majorHAnsi" w:hAnsiTheme="majorHAnsi" w:cstheme="majorHAnsi"/>
        </w:rPr>
        <w:t xml:space="preserve">potential </w:t>
      </w:r>
      <w:r w:rsidRPr="00153EE7">
        <w:rPr>
          <w:rStyle w:val="Emphasis"/>
          <w:rFonts w:asciiTheme="majorHAnsi" w:hAnsiTheme="majorHAnsi" w:cstheme="majorHAnsi"/>
          <w:highlight w:val="green"/>
        </w:rPr>
        <w:t>innovators</w:t>
      </w:r>
      <w:r w:rsidRPr="00153EE7">
        <w:rPr>
          <w:rFonts w:asciiTheme="majorHAnsi" w:hAnsiTheme="majorHAnsi" w:cstheme="majorHAnsi"/>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3EE7">
        <w:rPr>
          <w:rFonts w:asciiTheme="majorHAnsi" w:hAnsiTheme="majorHAnsi" w:cstheme="majorHAnsi"/>
          <w:sz w:val="14"/>
        </w:rPr>
        <w:t>Beckstead</w:t>
      </w:r>
      <w:proofErr w:type="spellEnd"/>
      <w:r w:rsidRPr="00153EE7">
        <w:rPr>
          <w:rFonts w:asciiTheme="majorHAnsi" w:hAnsiTheme="majorHAnsi" w:cstheme="majorHAnsi"/>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153EE7">
        <w:rPr>
          <w:rStyle w:val="StyleUnderline"/>
          <w:rFonts w:asciiTheme="majorHAnsi" w:hAnsiTheme="majorHAnsi" w:cstheme="majorHAnsi"/>
          <w:highlight w:val="green"/>
        </w:rPr>
        <w:t>improve</w:t>
      </w:r>
      <w:r w:rsidRPr="00153EE7">
        <w:rPr>
          <w:rFonts w:asciiTheme="majorHAnsi" w:hAnsiTheme="majorHAnsi" w:cstheme="majorHAnsi"/>
          <w:sz w:val="14"/>
          <w:highlight w:val="green"/>
        </w:rPr>
        <w:t xml:space="preserve"> </w:t>
      </w:r>
      <w:r w:rsidRPr="00153EE7">
        <w:rPr>
          <w:rStyle w:val="Emphasis"/>
          <w:rFonts w:asciiTheme="majorHAnsi" w:hAnsiTheme="majorHAnsi" w:cstheme="majorHAnsi"/>
          <w:highlight w:val="green"/>
        </w:rPr>
        <w:t>incentives</w:t>
      </w:r>
      <w:r w:rsidRPr="00153EE7">
        <w:rPr>
          <w:rFonts w:asciiTheme="majorHAnsi" w:hAnsiTheme="majorHAnsi" w:cstheme="majorHAnsi"/>
          <w:sz w:val="14"/>
          <w:highlight w:val="green"/>
        </w:rPr>
        <w:t xml:space="preserve"> </w:t>
      </w:r>
      <w:r w:rsidRPr="00153EE7">
        <w:rPr>
          <w:rStyle w:val="StyleUnderline"/>
          <w:rFonts w:asciiTheme="majorHAnsi" w:hAnsiTheme="majorHAnsi" w:cstheme="majorHAnsi"/>
          <w:highlight w:val="green"/>
        </w:rPr>
        <w:t>and</w:t>
      </w:r>
      <w:r w:rsidRPr="00153EE7">
        <w:rPr>
          <w:rFonts w:asciiTheme="majorHAnsi" w:hAnsiTheme="majorHAnsi" w:cstheme="majorHAnsi"/>
          <w:sz w:val="14"/>
          <w:highlight w:val="green"/>
        </w:rPr>
        <w:t xml:space="preserve"> </w:t>
      </w:r>
      <w:r w:rsidRPr="00153EE7">
        <w:rPr>
          <w:rStyle w:val="Emphasis"/>
          <w:rFonts w:asciiTheme="majorHAnsi" w:hAnsiTheme="majorHAnsi" w:cstheme="majorHAnsi"/>
          <w:highlight w:val="green"/>
        </w:rPr>
        <w:t>norms</w:t>
      </w:r>
      <w:r w:rsidRPr="00153EE7">
        <w:rPr>
          <w:rFonts w:asciiTheme="majorHAnsi" w:hAnsiTheme="majorHAnsi" w:cstheme="majorHAnsi"/>
          <w:sz w:val="14"/>
        </w:rPr>
        <w:t xml:space="preserve"> </w:t>
      </w:r>
      <w:r w:rsidRPr="00153EE7">
        <w:rPr>
          <w:rStyle w:val="StyleUnderline"/>
          <w:rFonts w:asciiTheme="majorHAnsi" w:hAnsiTheme="majorHAnsi" w:cstheme="majorHAnsi"/>
        </w:rPr>
        <w:t>in</w:t>
      </w:r>
      <w:r w:rsidRPr="00153EE7">
        <w:rPr>
          <w:rFonts w:asciiTheme="majorHAnsi" w:hAnsiTheme="majorHAnsi" w:cstheme="majorHAnsi"/>
          <w:sz w:val="14"/>
        </w:rPr>
        <w:t xml:space="preserve"> </w:t>
      </w:r>
      <w:r w:rsidRPr="00153EE7">
        <w:rPr>
          <w:rStyle w:val="Emphasis"/>
          <w:rFonts w:asciiTheme="majorHAnsi" w:hAnsiTheme="majorHAnsi" w:cstheme="majorHAnsi"/>
        </w:rPr>
        <w:t>academic work</w:t>
      </w:r>
      <w:r w:rsidRPr="00153EE7">
        <w:rPr>
          <w:rFonts w:asciiTheme="majorHAnsi" w:hAnsiTheme="majorHAnsi" w:cstheme="majorHAnsi"/>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3EE7">
        <w:rPr>
          <w:rFonts w:asciiTheme="majorHAnsi" w:hAnsiTheme="majorHAnsi" w:cstheme="majorHAnsi"/>
          <w:sz w:val="14"/>
        </w:rPr>
        <w:t>Beckstead</w:t>
      </w:r>
      <w:proofErr w:type="spellEnd"/>
      <w:r w:rsidRPr="00153EE7">
        <w:rPr>
          <w:rFonts w:asciiTheme="majorHAnsi" w:hAnsiTheme="majorHAnsi" w:cstheme="majorHAnsi"/>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w:t>
      </w:r>
      <w:r w:rsidRPr="00153EE7">
        <w:rPr>
          <w:rFonts w:asciiTheme="majorHAnsi" w:hAnsiTheme="majorHAnsi" w:cstheme="majorHAnsi"/>
          <w:sz w:val="14"/>
        </w:rPr>
        <w:lastRenderedPageBreak/>
        <w:t xml:space="preserve">specific and weird conclusions about how best to help the world. </w:t>
      </w:r>
      <w:r w:rsidRPr="00153EE7">
        <w:rPr>
          <w:rStyle w:val="StyleUnderline"/>
          <w:rFonts w:asciiTheme="majorHAnsi" w:hAnsiTheme="majorHAnsi" w:cstheme="majorHAnsi"/>
        </w:rPr>
        <w:t xml:space="preserve">If the far future is what matters, and generally trying to make the world work better is among the best ways to help the far future, then effective altruism just becomes plain </w:t>
      </w:r>
      <w:proofErr w:type="spellStart"/>
      <w:r w:rsidRPr="00153EE7">
        <w:rPr>
          <w:rStyle w:val="StyleUnderline"/>
          <w:rFonts w:asciiTheme="majorHAnsi" w:hAnsiTheme="majorHAnsi" w:cstheme="majorHAnsi"/>
        </w:rPr>
        <w:t>ol</w:t>
      </w:r>
      <w:proofErr w:type="spellEnd"/>
      <w:r w:rsidRPr="00153EE7">
        <w:rPr>
          <w:rStyle w:val="StyleUnderline"/>
          <w:rFonts w:asciiTheme="majorHAnsi" w:hAnsiTheme="majorHAnsi" w:cstheme="majorHAnsi"/>
        </w:rPr>
        <w:t>’ do-</w:t>
      </w:r>
      <w:proofErr w:type="gramStart"/>
      <w:r w:rsidRPr="00153EE7">
        <w:rPr>
          <w:rStyle w:val="StyleUnderline"/>
          <w:rFonts w:asciiTheme="majorHAnsi" w:hAnsiTheme="majorHAnsi" w:cstheme="majorHAnsi"/>
        </w:rPr>
        <w:t>goodery.*</w:t>
      </w:r>
      <w:proofErr w:type="gramEnd"/>
    </w:p>
    <w:p w14:paraId="222865F6" w14:textId="24248D2B" w:rsidR="00F24057" w:rsidRDefault="00F24057" w:rsidP="00F24057">
      <w:pPr>
        <w:rPr>
          <w:b/>
          <w:sz w:val="26"/>
          <w:szCs w:val="26"/>
        </w:rPr>
      </w:pPr>
    </w:p>
    <w:p w14:paraId="1DE8AF81" w14:textId="0F916A99" w:rsidR="00931C61" w:rsidRDefault="00931C61" w:rsidP="00C53296">
      <w:pPr>
        <w:pStyle w:val="Heading2"/>
      </w:pPr>
      <w:r>
        <w:lastRenderedPageBreak/>
        <w:t>3</w:t>
      </w:r>
    </w:p>
    <w:p w14:paraId="63DA58F4" w14:textId="37279ED8" w:rsidR="00931C61" w:rsidRDefault="00931C61" w:rsidP="00931C61">
      <w:pPr>
        <w:pStyle w:val="Heading4"/>
        <w:rPr>
          <w:rFonts w:asciiTheme="majorHAnsi" w:hAnsiTheme="majorHAnsi" w:cstheme="majorHAnsi"/>
        </w:rPr>
      </w:pPr>
      <w:r w:rsidRPr="00153EE7">
        <w:rPr>
          <w:rFonts w:asciiTheme="majorHAnsi" w:hAnsiTheme="majorHAnsi" w:cstheme="majorHAnsi"/>
        </w:rPr>
        <w:t xml:space="preserve">The standard is maximizing expected wellbeing-hedonistic act </w:t>
      </w:r>
      <w:proofErr w:type="spellStart"/>
      <w:r w:rsidRPr="00153EE7">
        <w:rPr>
          <w:rFonts w:asciiTheme="majorHAnsi" w:hAnsiTheme="majorHAnsi" w:cstheme="majorHAnsi"/>
        </w:rPr>
        <w:t>util</w:t>
      </w:r>
      <w:proofErr w:type="spellEnd"/>
    </w:p>
    <w:p w14:paraId="1C839D52" w14:textId="77777777" w:rsidR="0050020F" w:rsidRPr="00153EE7" w:rsidRDefault="0050020F" w:rsidP="0050020F">
      <w:pPr>
        <w:pStyle w:val="Heading4"/>
        <w:rPr>
          <w:rFonts w:asciiTheme="majorHAnsi" w:hAnsiTheme="majorHAnsi" w:cstheme="majorHAnsi"/>
        </w:rPr>
      </w:pPr>
      <w:r w:rsidRPr="00153EE7">
        <w:rPr>
          <w:rFonts w:asciiTheme="majorHAnsi" w:hAnsiTheme="majorHAnsi" w:cstheme="majorHAnsi"/>
        </w:rPr>
        <w:t xml:space="preserve">1] Actor spec—governments must use </w:t>
      </w:r>
      <w:proofErr w:type="spellStart"/>
      <w:r w:rsidRPr="00153EE7">
        <w:rPr>
          <w:rFonts w:asciiTheme="majorHAnsi" w:hAnsiTheme="majorHAnsi" w:cstheme="majorHAnsi"/>
        </w:rPr>
        <w:t>util</w:t>
      </w:r>
      <w:proofErr w:type="spellEnd"/>
      <w:r w:rsidRPr="00153EE7">
        <w:rPr>
          <w:rFonts w:asciiTheme="majorHAnsi" w:hAnsiTheme="majorHAnsi" w:cstheme="majorHAnsi"/>
        </w:rPr>
        <w:t xml:space="preserve"> because they </w:t>
      </w:r>
      <w:r w:rsidRPr="00153EE7">
        <w:rPr>
          <w:rFonts w:asciiTheme="majorHAnsi" w:hAnsiTheme="majorHAnsi" w:cstheme="majorHAnsi"/>
          <w:u w:val="single"/>
        </w:rPr>
        <w:t>don’t have intentions</w:t>
      </w:r>
      <w:r w:rsidRPr="00153EE7">
        <w:rPr>
          <w:rFonts w:asciiTheme="majorHAnsi" w:hAnsiTheme="majorHAnsi" w:cstheme="majorHAnsi"/>
        </w:rPr>
        <w:t xml:space="preserve"> and are </w:t>
      </w:r>
      <w:r w:rsidRPr="00153EE7">
        <w:rPr>
          <w:rFonts w:asciiTheme="majorHAnsi" w:hAnsiTheme="majorHAnsi" w:cstheme="majorHAnsi"/>
          <w:u w:val="single"/>
        </w:rPr>
        <w:t>constantly</w:t>
      </w:r>
      <w:r w:rsidRPr="00153EE7">
        <w:rPr>
          <w:rFonts w:asciiTheme="majorHAnsi" w:hAnsiTheme="majorHAnsi" w:cstheme="majorHAnsi"/>
        </w:rPr>
        <w:t xml:space="preserve"> dealing with tradeoffs—outweighs since different agents have different obligations—takes out </w:t>
      </w:r>
      <w:proofErr w:type="spellStart"/>
      <w:r w:rsidRPr="00153EE7">
        <w:rPr>
          <w:rFonts w:asciiTheme="majorHAnsi" w:hAnsiTheme="majorHAnsi" w:cstheme="majorHAnsi"/>
        </w:rPr>
        <w:t>calc</w:t>
      </w:r>
      <w:proofErr w:type="spellEnd"/>
      <w:r w:rsidRPr="00153EE7">
        <w:rPr>
          <w:rFonts w:asciiTheme="majorHAnsi" w:hAnsiTheme="majorHAnsi" w:cstheme="majorHAnsi"/>
        </w:rPr>
        <w:t xml:space="preserve"> indicts since they are empirically denied.</w:t>
      </w:r>
    </w:p>
    <w:p w14:paraId="0605831D" w14:textId="59DE518A" w:rsidR="0050020F" w:rsidRPr="0050020F" w:rsidRDefault="0050020F" w:rsidP="0050020F">
      <w:pPr>
        <w:pStyle w:val="Heading4"/>
        <w:rPr>
          <w:rFonts w:asciiTheme="majorHAnsi" w:hAnsiTheme="majorHAnsi" w:cstheme="majorHAnsi"/>
        </w:rPr>
      </w:pPr>
      <w:r w:rsidRPr="00153EE7">
        <w:rPr>
          <w:rFonts w:asciiTheme="majorHAnsi" w:hAnsiTheme="majorHAnsi" w:cstheme="majorHAns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696F14FA" w14:textId="1082B77E" w:rsidR="00931C61" w:rsidRPr="00153EE7" w:rsidRDefault="0050020F" w:rsidP="00931C61">
      <w:pPr>
        <w:pStyle w:val="Heading4"/>
        <w:rPr>
          <w:rFonts w:asciiTheme="majorHAnsi" w:hAnsiTheme="majorHAnsi" w:cstheme="majorHAnsi"/>
          <w:bCs w:val="0"/>
          <w:u w:val="single"/>
        </w:rPr>
      </w:pPr>
      <w:r>
        <w:rPr>
          <w:rFonts w:asciiTheme="majorHAnsi" w:hAnsiTheme="majorHAnsi" w:cstheme="majorHAnsi"/>
          <w:u w:val="single"/>
        </w:rPr>
        <w:t>3</w:t>
      </w:r>
      <w:r w:rsidR="00931C61">
        <w:rPr>
          <w:rFonts w:asciiTheme="majorHAnsi" w:hAnsiTheme="majorHAnsi" w:cstheme="majorHAnsi"/>
          <w:u w:val="single"/>
        </w:rPr>
        <w:t xml:space="preserve">] </w:t>
      </w:r>
      <w:r w:rsidR="00931C61" w:rsidRPr="00153EE7">
        <w:rPr>
          <w:rFonts w:asciiTheme="majorHAnsi" w:hAnsiTheme="majorHAnsi" w:cstheme="majorHAnsi"/>
          <w:u w:val="single"/>
        </w:rPr>
        <w:t>Neuroscience</w:t>
      </w:r>
      <w:r w:rsidR="00931C61" w:rsidRPr="00153EE7">
        <w:rPr>
          <w:rFonts w:asciiTheme="majorHAnsi" w:hAnsiTheme="majorHAnsi" w:cstheme="majorHAnsi"/>
        </w:rPr>
        <w:t xml:space="preserve">- pleasure and pain </w:t>
      </w:r>
      <w:r w:rsidR="00931C61" w:rsidRPr="00153EE7">
        <w:rPr>
          <w:rFonts w:asciiTheme="majorHAnsi" w:hAnsiTheme="majorHAnsi" w:cstheme="majorHAnsi"/>
          <w:i/>
        </w:rPr>
        <w:t>are</w:t>
      </w:r>
      <w:r w:rsidR="00931C61" w:rsidRPr="00153EE7">
        <w:rPr>
          <w:rFonts w:asciiTheme="majorHAnsi" w:hAnsiTheme="majorHAnsi" w:cstheme="majorHAnsi"/>
        </w:rPr>
        <w:t xml:space="preserve"> intrinsic </w:t>
      </w:r>
      <w:r w:rsidR="00931C61" w:rsidRPr="00153EE7">
        <w:rPr>
          <w:rFonts w:asciiTheme="majorHAnsi" w:hAnsiTheme="majorHAnsi" w:cstheme="majorHAnsi"/>
          <w:u w:val="single"/>
        </w:rPr>
        <w:t>value</w:t>
      </w:r>
      <w:r w:rsidR="00931C61" w:rsidRPr="00153EE7">
        <w:rPr>
          <w:rFonts w:asciiTheme="majorHAnsi" w:hAnsiTheme="majorHAnsi" w:cstheme="majorHAnsi"/>
        </w:rPr>
        <w:t xml:space="preserve"> and </w:t>
      </w:r>
      <w:r w:rsidR="00931C61" w:rsidRPr="00153EE7">
        <w:rPr>
          <w:rFonts w:asciiTheme="majorHAnsi" w:hAnsiTheme="majorHAnsi" w:cstheme="majorHAnsi"/>
          <w:u w:val="single"/>
        </w:rPr>
        <w:t>disvalue</w:t>
      </w:r>
      <w:r w:rsidR="00931C61" w:rsidRPr="00153EE7">
        <w:rPr>
          <w:rFonts w:asciiTheme="majorHAnsi" w:hAnsiTheme="majorHAnsi" w:cstheme="majorHAnsi"/>
        </w:rPr>
        <w:t xml:space="preserve"> – everything else </w:t>
      </w:r>
      <w:r w:rsidR="00931C61" w:rsidRPr="00153EE7">
        <w:rPr>
          <w:rFonts w:asciiTheme="majorHAnsi" w:hAnsiTheme="majorHAnsi" w:cstheme="majorHAnsi"/>
          <w:u w:val="single"/>
        </w:rPr>
        <w:t>regresses</w:t>
      </w:r>
      <w:r w:rsidR="00931C61" w:rsidRPr="00153EE7">
        <w:rPr>
          <w:rFonts w:asciiTheme="majorHAnsi" w:hAnsiTheme="majorHAnsi" w:cstheme="majorHAnsi"/>
        </w:rPr>
        <w:t>.</w:t>
      </w:r>
    </w:p>
    <w:p w14:paraId="6584B76D" w14:textId="77777777" w:rsidR="00931C61" w:rsidRPr="00153EE7" w:rsidRDefault="00931C61" w:rsidP="00931C61">
      <w:pPr>
        <w:rPr>
          <w:rFonts w:asciiTheme="majorHAnsi" w:hAnsiTheme="majorHAnsi" w:cstheme="majorHAnsi"/>
          <w:b/>
          <w:bCs/>
          <w:sz w:val="26"/>
        </w:rPr>
      </w:pPr>
      <w:r w:rsidRPr="00153EE7">
        <w:rPr>
          <w:rStyle w:val="Style13ptBold"/>
          <w:rFonts w:asciiTheme="majorHAnsi" w:hAnsiTheme="majorHAnsi" w:cstheme="majorHAnsi"/>
        </w:rPr>
        <w:t xml:space="preserve">Blum et al. 18 </w:t>
      </w:r>
      <w:r w:rsidRPr="00153EE7">
        <w:rPr>
          <w:rFonts w:asciiTheme="majorHAnsi" w:hAnsiTheme="majorHAnsi" w:cstheme="majorHAnsi"/>
        </w:rPr>
        <w:t xml:space="preserve">[Kenneth Blum, 1Department of Psychiatry, </w:t>
      </w:r>
      <w:proofErr w:type="spellStart"/>
      <w:r w:rsidRPr="00153EE7">
        <w:rPr>
          <w:rFonts w:asciiTheme="majorHAnsi" w:hAnsiTheme="majorHAnsi" w:cstheme="majorHAnsi"/>
        </w:rPr>
        <w:t>Boonshoft</w:t>
      </w:r>
      <w:proofErr w:type="spellEnd"/>
      <w:r w:rsidRPr="00153EE7">
        <w:rPr>
          <w:rFonts w:asciiTheme="majorHAnsi" w:hAnsiTheme="majorHAnsi" w:cstheme="maj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53EE7">
        <w:rPr>
          <w:rFonts w:asciiTheme="majorHAnsi" w:hAnsiTheme="majorHAnsi" w:cstheme="majorHAnsi"/>
        </w:rPr>
        <w:t>Geneus</w:t>
      </w:r>
      <w:proofErr w:type="spellEnd"/>
      <w:r w:rsidRPr="00153EE7">
        <w:rPr>
          <w:rFonts w:asciiTheme="majorHAnsi" w:hAnsiTheme="majorHAnsi" w:cstheme="majorHAnsi"/>
        </w:rPr>
        <w:t xml:space="preserve"> Health LLC, San Antonio, TX, USA 6Department of Addiction Research &amp; Therapy, </w:t>
      </w:r>
      <w:proofErr w:type="spellStart"/>
      <w:r w:rsidRPr="00153EE7">
        <w:rPr>
          <w:rFonts w:asciiTheme="majorHAnsi" w:hAnsiTheme="majorHAnsi" w:cstheme="majorHAnsi"/>
        </w:rPr>
        <w:t>Nupathways</w:t>
      </w:r>
      <w:proofErr w:type="spellEnd"/>
      <w:r w:rsidRPr="00153EE7">
        <w:rPr>
          <w:rFonts w:asciiTheme="majorHAnsi" w:hAnsiTheme="majorHAnsi" w:cstheme="majorHAnsi"/>
        </w:rPr>
        <w:t xml:space="preserve"> Inc., </w:t>
      </w:r>
      <w:proofErr w:type="spellStart"/>
      <w:r w:rsidRPr="00153EE7">
        <w:rPr>
          <w:rFonts w:asciiTheme="majorHAnsi" w:hAnsiTheme="majorHAnsi" w:cstheme="majorHAnsi"/>
        </w:rPr>
        <w:t>Innsbrook</w:t>
      </w:r>
      <w:proofErr w:type="spellEnd"/>
      <w:r w:rsidRPr="00153EE7">
        <w:rPr>
          <w:rFonts w:asciiTheme="majorHAnsi" w:hAnsiTheme="majorHAnsi" w:cstheme="maj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53EE7">
        <w:rPr>
          <w:rFonts w:asciiTheme="majorHAnsi" w:hAnsiTheme="majorHAnsi" w:cstheme="majorHAnsi"/>
        </w:rPr>
        <w:t>Eötvös</w:t>
      </w:r>
      <w:proofErr w:type="spellEnd"/>
      <w:r w:rsidRPr="00153EE7">
        <w:rPr>
          <w:rFonts w:asciiTheme="majorHAnsi" w:hAnsiTheme="majorHAnsi" w:cstheme="majorHAnsi"/>
        </w:rPr>
        <w:t xml:space="preserve"> </w:t>
      </w:r>
      <w:proofErr w:type="spellStart"/>
      <w:r w:rsidRPr="00153EE7">
        <w:rPr>
          <w:rFonts w:asciiTheme="majorHAnsi" w:hAnsiTheme="majorHAnsi" w:cstheme="majorHAnsi"/>
        </w:rPr>
        <w:t>Loránd</w:t>
      </w:r>
      <w:proofErr w:type="spellEnd"/>
      <w:r w:rsidRPr="00153EE7">
        <w:rPr>
          <w:rFonts w:asciiTheme="majorHAnsi" w:hAnsiTheme="majorHAnsi" w:cstheme="majorHAnsi"/>
        </w:rPr>
        <w:t xml:space="preserve"> University, Budapest, Hungary 10Division of Addiction Research, Dominion Diagnostics, LLC. North Kingston, RI, USA 11Victory Nutrition International, </w:t>
      </w:r>
      <w:proofErr w:type="spellStart"/>
      <w:r w:rsidRPr="00153EE7">
        <w:rPr>
          <w:rFonts w:asciiTheme="majorHAnsi" w:hAnsiTheme="majorHAnsi" w:cstheme="majorHAnsi"/>
        </w:rPr>
        <w:t>Lederach</w:t>
      </w:r>
      <w:proofErr w:type="spellEnd"/>
      <w:r w:rsidRPr="00153EE7">
        <w:rPr>
          <w:rFonts w:asciiTheme="majorHAnsi" w:hAnsiTheme="majorHAnsi" w:cstheme="majorHAnsi"/>
        </w:rPr>
        <w:t xml:space="preserve">, PA., USA 12National Human Genome Center at Howard University, Washington, DC., USA, Marjorie </w:t>
      </w:r>
      <w:proofErr w:type="spellStart"/>
      <w:r w:rsidRPr="00153EE7">
        <w:rPr>
          <w:rFonts w:asciiTheme="majorHAnsi" w:hAnsiTheme="majorHAnsi" w:cstheme="majorHAnsi"/>
        </w:rPr>
        <w:t>Gondré</w:t>
      </w:r>
      <w:proofErr w:type="spellEnd"/>
      <w:r w:rsidRPr="00153EE7">
        <w:rPr>
          <w:rFonts w:asciiTheme="majorHAnsi" w:hAnsiTheme="majorHAnsi" w:cstheme="maj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53EE7">
        <w:rPr>
          <w:rFonts w:asciiTheme="majorHAnsi" w:hAnsiTheme="majorHAnsi" w:cstheme="majorHAnsi"/>
        </w:rPr>
        <w:t>Modestino</w:t>
      </w:r>
      <w:proofErr w:type="spellEnd"/>
      <w:r w:rsidRPr="00153EE7">
        <w:rPr>
          <w:rFonts w:asciiTheme="majorHAnsi" w:hAnsiTheme="majorHAnsi" w:cstheme="majorHAnsi"/>
        </w:rPr>
        <w:t xml:space="preserve">, 14Department of Psychology, Curry College, Milton, MA, USA, Rajendra D </w:t>
      </w:r>
      <w:proofErr w:type="spellStart"/>
      <w:r w:rsidRPr="00153EE7">
        <w:rPr>
          <w:rFonts w:asciiTheme="majorHAnsi" w:hAnsiTheme="majorHAnsi" w:cstheme="majorHAnsi"/>
        </w:rPr>
        <w:t>Badgaiyan</w:t>
      </w:r>
      <w:proofErr w:type="spellEnd"/>
      <w:r w:rsidRPr="00153EE7">
        <w:rPr>
          <w:rFonts w:asciiTheme="majorHAnsi" w:hAnsiTheme="majorHAnsi" w:cstheme="maj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153EE7">
          <w:rPr>
            <w:rStyle w:val="Hyperlink"/>
            <w:rFonts w:asciiTheme="majorHAnsi" w:hAnsiTheme="majorHAnsi" w:cstheme="majorHAnsi"/>
          </w:rPr>
          <w:t>https://www.ncbi.nlm.nih.gov/pmc/articles/PMC6446569/</w:t>
        </w:r>
      </w:hyperlink>
      <w:r w:rsidRPr="00153EE7">
        <w:rPr>
          <w:rFonts w:asciiTheme="majorHAnsi" w:hAnsiTheme="majorHAnsi" w:cstheme="majorHAnsi"/>
        </w:rPr>
        <w:t>] R.S.</w:t>
      </w:r>
    </w:p>
    <w:p w14:paraId="2F7DAD0F" w14:textId="77777777" w:rsidR="00931C61" w:rsidRPr="00153EE7" w:rsidRDefault="00931C61" w:rsidP="00931C61">
      <w:pPr>
        <w:rPr>
          <w:rFonts w:asciiTheme="majorHAnsi" w:hAnsiTheme="majorHAnsi" w:cstheme="majorHAnsi"/>
        </w:rPr>
      </w:pPr>
      <w:r w:rsidRPr="00153EE7">
        <w:rPr>
          <w:rStyle w:val="Emphasis"/>
          <w:rFonts w:asciiTheme="majorHAnsi" w:hAnsiTheme="majorHAnsi" w:cstheme="majorHAnsi"/>
          <w:highlight w:val="green"/>
        </w:rPr>
        <w:t>Pleasure</w:t>
      </w:r>
      <w:r w:rsidRPr="00153EE7">
        <w:rPr>
          <w:rStyle w:val="Emphasis"/>
          <w:rFonts w:asciiTheme="majorHAnsi" w:hAnsiTheme="majorHAnsi" w:cstheme="majorHAnsi"/>
        </w:rPr>
        <w:t xml:space="preserve"> is not only one of the three primary reward functions but it also </w:t>
      </w:r>
      <w:r w:rsidRPr="00153EE7">
        <w:rPr>
          <w:rStyle w:val="Emphasis"/>
          <w:rFonts w:asciiTheme="majorHAnsi" w:hAnsiTheme="majorHAnsi" w:cstheme="majorHAnsi"/>
          <w:highlight w:val="green"/>
        </w:rPr>
        <w:t>defines reward</w:t>
      </w:r>
      <w:r w:rsidRPr="00153EE7">
        <w:rPr>
          <w:rFonts w:asciiTheme="majorHAnsi" w:hAnsiTheme="majorHAnsi" w:cstheme="majorHAnsi"/>
          <w:b/>
          <w:bCs/>
          <w:highlight w:val="green"/>
          <w:u w:val="single"/>
        </w:rPr>
        <w:t>.</w:t>
      </w:r>
      <w:r w:rsidRPr="00153EE7">
        <w:rPr>
          <w:rFonts w:asciiTheme="majorHAnsi" w:hAnsiTheme="majorHAnsi" w:cstheme="majorHAnsi"/>
        </w:rPr>
        <w:t xml:space="preserve"> As homeostasis explains the </w:t>
      </w:r>
      <w:r w:rsidRPr="00153EE7">
        <w:rPr>
          <w:rFonts w:asciiTheme="majorHAnsi" w:hAnsiTheme="majorHAnsi" w:cstheme="majorHAnsi"/>
          <w:u w:val="single"/>
        </w:rPr>
        <w:t>functions of</w:t>
      </w:r>
      <w:r w:rsidRPr="00153EE7">
        <w:rPr>
          <w:rFonts w:asciiTheme="majorHAnsi" w:hAnsiTheme="majorHAnsi" w:cstheme="majorHAnsi"/>
        </w:rPr>
        <w:t xml:space="preserve"> only a limited number of </w:t>
      </w:r>
      <w:r w:rsidRPr="00153EE7">
        <w:rPr>
          <w:rFonts w:asciiTheme="majorHAnsi" w:hAnsiTheme="majorHAnsi" w:cstheme="majorHAnsi"/>
          <w:u w:val="single"/>
        </w:rPr>
        <w:t>rewards, the</w:t>
      </w:r>
      <w:r w:rsidRPr="00153EE7">
        <w:rPr>
          <w:rFonts w:asciiTheme="majorHAnsi" w:hAnsiTheme="majorHAnsi" w:cstheme="majorHAnsi"/>
        </w:rPr>
        <w:t xml:space="preserve"> </w:t>
      </w:r>
      <w:r w:rsidRPr="00153EE7">
        <w:rPr>
          <w:rStyle w:val="Emphasis"/>
          <w:rFonts w:asciiTheme="majorHAnsi" w:hAnsiTheme="majorHAnsi" w:cstheme="majorHAnsi"/>
        </w:rPr>
        <w:t xml:space="preserve">principal </w:t>
      </w:r>
      <w:r w:rsidRPr="00153EE7">
        <w:rPr>
          <w:rStyle w:val="Emphasis"/>
          <w:rFonts w:asciiTheme="majorHAnsi" w:hAnsiTheme="majorHAnsi" w:cstheme="majorHAnsi"/>
          <w:highlight w:val="green"/>
        </w:rPr>
        <w:t>reason why particular stimuli</w:t>
      </w:r>
      <w:r w:rsidRPr="00153EE7">
        <w:rPr>
          <w:rStyle w:val="Emphasis"/>
          <w:rFonts w:asciiTheme="majorHAnsi" w:hAnsiTheme="majorHAnsi" w:cstheme="majorHAnsi"/>
        </w:rPr>
        <w:t xml:space="preserve">, objects, events, situations, and activities </w:t>
      </w:r>
      <w:r w:rsidRPr="00153EE7">
        <w:rPr>
          <w:rStyle w:val="Emphasis"/>
          <w:rFonts w:asciiTheme="majorHAnsi" w:hAnsiTheme="majorHAnsi" w:cstheme="majorHAnsi"/>
          <w:highlight w:val="green"/>
        </w:rPr>
        <w:t>are rewarding</w:t>
      </w:r>
      <w:r w:rsidRPr="00153EE7">
        <w:rPr>
          <w:rStyle w:val="Emphasis"/>
          <w:rFonts w:asciiTheme="majorHAnsi" w:hAnsiTheme="majorHAnsi" w:cstheme="majorHAnsi"/>
        </w:rPr>
        <w:t xml:space="preserve"> may be </w:t>
      </w:r>
      <w:r w:rsidRPr="00153EE7">
        <w:rPr>
          <w:rStyle w:val="Emphasis"/>
          <w:rFonts w:asciiTheme="majorHAnsi" w:hAnsiTheme="majorHAnsi" w:cstheme="majorHAnsi"/>
          <w:highlight w:val="green"/>
        </w:rPr>
        <w:t>due to pleasure.</w:t>
      </w:r>
      <w:r w:rsidRPr="00153EE7">
        <w:rPr>
          <w:rFonts w:asciiTheme="majorHAnsi" w:hAnsiTheme="majorHAnsi" w:cstheme="majorHAnsi"/>
        </w:rPr>
        <w:t xml:space="preserve"> This applies first of all to sex and to the primary homeostatic rewards of food and liquid and extends to money, taste, beauty, social encounters and nonmaterial, internally set, and intrinsic rewards. </w:t>
      </w:r>
      <w:r w:rsidRPr="00153EE7">
        <w:rPr>
          <w:rFonts w:asciiTheme="majorHAnsi" w:hAnsiTheme="majorHAnsi" w:cstheme="majorHAnsi"/>
          <w:u w:val="single"/>
        </w:rPr>
        <w:t>Pleasure, as the primary effect of rewards</w:t>
      </w:r>
      <w:r w:rsidRPr="00153EE7">
        <w:rPr>
          <w:rFonts w:asciiTheme="majorHAnsi" w:hAnsiTheme="majorHAnsi" w:cstheme="majorHAnsi"/>
        </w:rPr>
        <w:t xml:space="preserve">, drives the prime reward functions of learning, approach behavior, and decision making and </w:t>
      </w:r>
      <w:r w:rsidRPr="00153EE7">
        <w:rPr>
          <w:rStyle w:val="Emphasis"/>
          <w:rFonts w:asciiTheme="majorHAnsi" w:hAnsiTheme="majorHAnsi" w:cstheme="majorHAnsi"/>
          <w:highlight w:val="green"/>
        </w:rPr>
        <w:t>provides the basis for hedonic theories of reward</w:t>
      </w:r>
      <w:r w:rsidRPr="00153EE7">
        <w:rPr>
          <w:rStyle w:val="Emphasis"/>
          <w:rFonts w:asciiTheme="majorHAnsi" w:hAnsiTheme="majorHAnsi" w:cstheme="majorHAnsi"/>
        </w:rPr>
        <w:t xml:space="preserve"> </w:t>
      </w:r>
      <w:r w:rsidRPr="00153EE7">
        <w:rPr>
          <w:rFonts w:asciiTheme="majorHAnsi" w:hAnsiTheme="majorHAnsi" w:cstheme="majorHAnsi"/>
          <w:u w:val="single"/>
        </w:rPr>
        <w:t>function. We are attracted by</w:t>
      </w:r>
      <w:r w:rsidRPr="00153EE7">
        <w:rPr>
          <w:rFonts w:asciiTheme="majorHAnsi" w:hAnsiTheme="majorHAnsi" w:cstheme="majorHAnsi"/>
        </w:rPr>
        <w:t xml:space="preserve"> most </w:t>
      </w:r>
      <w:r w:rsidRPr="00153EE7">
        <w:rPr>
          <w:rFonts w:asciiTheme="majorHAnsi" w:hAnsiTheme="majorHAnsi" w:cstheme="majorHAnsi"/>
          <w:u w:val="single"/>
        </w:rPr>
        <w:t>rewards and exert intense efforts to obtain them</w:t>
      </w:r>
      <w:r w:rsidRPr="00153EE7">
        <w:rPr>
          <w:rFonts w:asciiTheme="majorHAnsi" w:hAnsiTheme="majorHAnsi" w:cstheme="majorHAnsi"/>
        </w:rPr>
        <w:t xml:space="preserve">, just </w:t>
      </w:r>
      <w:r w:rsidRPr="00153EE7">
        <w:rPr>
          <w:rFonts w:asciiTheme="majorHAnsi" w:hAnsiTheme="majorHAnsi" w:cstheme="majorHAnsi"/>
          <w:u w:val="single"/>
        </w:rPr>
        <w:t>because they are enjoyable</w:t>
      </w:r>
      <w:r w:rsidRPr="00153EE7">
        <w:rPr>
          <w:rFonts w:asciiTheme="majorHAnsi" w:hAnsiTheme="majorHAnsi" w:cstheme="majorHAnsi"/>
        </w:rPr>
        <w:t xml:space="preserve"> [10]. </w:t>
      </w:r>
    </w:p>
    <w:p w14:paraId="0364F7D6"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53EE7">
        <w:rPr>
          <w:rFonts w:asciiTheme="majorHAnsi" w:hAnsiTheme="majorHAnsi" w:cstheme="majorHAnsi"/>
          <w:u w:val="single"/>
        </w:rPr>
        <w:t>using both humans and detailed invasive brain analysis of animals has discovered some critical ways that the brain processes pleasure</w:t>
      </w:r>
      <w:r w:rsidRPr="00153EE7">
        <w:rPr>
          <w:rFonts w:asciiTheme="majorHAnsi" w:hAnsiTheme="majorHAnsi" w:cstheme="majorHAnsi"/>
        </w:rPr>
        <w:t xml:space="preserve"> [14]. </w:t>
      </w:r>
    </w:p>
    <w:p w14:paraId="538488FC" w14:textId="77777777" w:rsidR="00931C61" w:rsidRPr="00153EE7" w:rsidRDefault="00931C61" w:rsidP="00931C61">
      <w:pPr>
        <w:rPr>
          <w:rFonts w:asciiTheme="majorHAnsi" w:hAnsiTheme="majorHAnsi" w:cstheme="majorHAnsi"/>
        </w:rPr>
      </w:pPr>
      <w:r w:rsidRPr="00153EE7">
        <w:rPr>
          <w:rFonts w:asciiTheme="majorHAnsi" w:hAnsiTheme="majorHAnsi" w:cstheme="majorHAnsi"/>
          <w:u w:val="single"/>
        </w:rPr>
        <w:lastRenderedPageBreak/>
        <w:t>Pleasure as a hallmark of reward is sufficient for defining a reward</w:t>
      </w:r>
      <w:r w:rsidRPr="00153EE7">
        <w:rPr>
          <w:rFonts w:asciiTheme="majorHAnsi" w:hAnsiTheme="majorHAnsi" w:cstheme="majorHAnsi"/>
        </w:rPr>
        <w:t xml:space="preserve">, but it may not be necessary. </w:t>
      </w:r>
      <w:r w:rsidRPr="00153EE7">
        <w:rPr>
          <w:rFonts w:asciiTheme="majorHAnsi" w:hAnsiTheme="majorHAnsi" w:cstheme="majorHAnsi"/>
          <w:u w:val="single"/>
        </w:rPr>
        <w:t>A reward may generate positive</w:t>
      </w:r>
      <w:r w:rsidRPr="00153EE7">
        <w:rPr>
          <w:rFonts w:asciiTheme="majorHAnsi" w:hAnsiTheme="majorHAnsi" w:cstheme="majorHAnsi"/>
        </w:rPr>
        <w:t xml:space="preserve"> learning and approach </w:t>
      </w:r>
      <w:r w:rsidRPr="00153EE7">
        <w:rPr>
          <w:rFonts w:asciiTheme="majorHAnsi" w:hAnsiTheme="majorHAnsi" w:cstheme="majorHAnsi"/>
          <w:u w:val="single"/>
        </w:rPr>
        <w:t>behavior</w:t>
      </w:r>
      <w:r w:rsidRPr="00153EE7">
        <w:rPr>
          <w:rFonts w:asciiTheme="majorHAnsi" w:hAnsiTheme="majorHAnsi" w:cstheme="majorHAnsi"/>
        </w:rPr>
        <w:t xml:space="preserve"> simply </w:t>
      </w:r>
      <w:r w:rsidRPr="00153EE7">
        <w:rPr>
          <w:rFonts w:asciiTheme="majorHAnsi" w:hAnsiTheme="majorHAnsi" w:cstheme="majorHAnsi"/>
          <w:u w:val="single"/>
        </w:rPr>
        <w:t>because it contains substances that are essential for body function.</w:t>
      </w:r>
      <w:r w:rsidRPr="00153EE7">
        <w:rPr>
          <w:rFonts w:asciiTheme="majorHAnsi" w:hAnsiTheme="majorHAnsi" w:cstheme="maj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E8806E3"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Evolutionary theories of pleasure: The love connection BO:D </w:t>
      </w:r>
    </w:p>
    <w:p w14:paraId="637CF60C"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Charles Darwin and other biological scientists that have examined the biological </w:t>
      </w:r>
      <w:r w:rsidRPr="00153EE7">
        <w:rPr>
          <w:rFonts w:asciiTheme="majorHAnsi" w:hAnsiTheme="majorHAnsi" w:cstheme="majorHAnsi"/>
          <w:u w:val="single"/>
        </w:rPr>
        <w:t>evolution and its basic principles found</w:t>
      </w:r>
      <w:r w:rsidRPr="00153EE7">
        <w:rPr>
          <w:rFonts w:asciiTheme="majorHAnsi" w:hAnsiTheme="majorHAnsi" w:cstheme="majorHAnsi"/>
        </w:rPr>
        <w:t xml:space="preserve"> various </w:t>
      </w:r>
      <w:r w:rsidRPr="00153EE7">
        <w:rPr>
          <w:rFonts w:asciiTheme="majorHAnsi" w:hAnsiTheme="majorHAnsi" w:cstheme="majorHAnsi"/>
          <w:u w:val="single"/>
        </w:rPr>
        <w:t>mechanisms that steer behavior and biological development.</w:t>
      </w:r>
      <w:r w:rsidRPr="00153EE7">
        <w:rPr>
          <w:rFonts w:asciiTheme="majorHAnsi" w:hAnsiTheme="majorHAnsi" w:cstheme="maj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BF8246B"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It is well established that modern biological theory conjectures </w:t>
      </w:r>
      <w:r w:rsidRPr="00153EE7">
        <w:rPr>
          <w:rStyle w:val="Emphasis"/>
          <w:rFonts w:asciiTheme="majorHAnsi" w:hAnsiTheme="majorHAnsi" w:cstheme="majorHAnsi"/>
        </w:rPr>
        <w:t xml:space="preserve">that </w:t>
      </w:r>
      <w:r w:rsidRPr="00153EE7">
        <w:rPr>
          <w:rStyle w:val="Emphasis"/>
          <w:rFonts w:asciiTheme="majorHAnsi" w:hAnsiTheme="majorHAnsi" w:cstheme="majorHAnsi"/>
          <w:highlight w:val="green"/>
        </w:rPr>
        <w:t>organisms are</w:t>
      </w:r>
      <w:r w:rsidRPr="00153EE7">
        <w:rPr>
          <w:rStyle w:val="Emphasis"/>
          <w:rFonts w:asciiTheme="majorHAnsi" w:hAnsiTheme="majorHAnsi" w:cstheme="majorHAnsi"/>
        </w:rPr>
        <w:t xml:space="preserve"> the </w:t>
      </w:r>
      <w:r w:rsidRPr="00153EE7">
        <w:rPr>
          <w:rStyle w:val="Emphasis"/>
          <w:rFonts w:asciiTheme="majorHAnsi" w:hAnsiTheme="majorHAnsi" w:cstheme="majorHAnsi"/>
          <w:highlight w:val="green"/>
        </w:rPr>
        <w:t>result of evolutionary competition</w:t>
      </w:r>
      <w:r w:rsidRPr="00153EE7">
        <w:rPr>
          <w:rFonts w:asciiTheme="majorHAnsi" w:hAnsiTheme="majorHAnsi" w:cstheme="majorHAnsi"/>
          <w:b/>
          <w:bCs/>
          <w:highlight w:val="green"/>
          <w:u w:val="single"/>
        </w:rPr>
        <w:t>.</w:t>
      </w:r>
      <w:r w:rsidRPr="00153EE7">
        <w:rPr>
          <w:rFonts w:asciiTheme="majorHAnsi" w:hAnsiTheme="majorHAnsi" w:cstheme="majorHAnsi"/>
        </w:rPr>
        <w:t xml:space="preserve"> In fact, Richard </w:t>
      </w:r>
      <w:r w:rsidRPr="00153EE7">
        <w:rPr>
          <w:rFonts w:asciiTheme="majorHAnsi" w:hAnsiTheme="majorHAnsi" w:cstheme="majorHAnsi"/>
          <w:u w:val="single"/>
        </w:rPr>
        <w:t>Dawkins stresses gene survival and propagation as the basic mechanism of life</w:t>
      </w:r>
      <w:r w:rsidRPr="00153EE7">
        <w:rPr>
          <w:rFonts w:asciiTheme="majorHAnsi" w:hAnsiTheme="majorHAnsi" w:cstheme="majorHAnsi"/>
        </w:rPr>
        <w:t xml:space="preserve"> [20]. Only genes that lead to </w:t>
      </w:r>
      <w:r w:rsidRPr="00153EE7">
        <w:rPr>
          <w:rFonts w:asciiTheme="majorHAnsi" w:hAnsiTheme="majorHAnsi" w:cstheme="majorHAnsi"/>
          <w:u w:val="single"/>
        </w:rPr>
        <w:t>the fittest phenotype will make it.</w:t>
      </w:r>
      <w:r w:rsidRPr="00153EE7">
        <w:rPr>
          <w:rFonts w:asciiTheme="majorHAnsi" w:hAnsiTheme="majorHAnsi" w:cstheme="majorHAnsi"/>
        </w:rPr>
        <w:t xml:space="preserve"> It is noteworthy that the phenotype is selected based on behavior that maximizes gene propagation. To do so, the phenotype must survive and generate offspring, and be better at it than its competitors. Thus, </w:t>
      </w:r>
      <w:r w:rsidRPr="00153EE7">
        <w:rPr>
          <w:rFonts w:asciiTheme="majorHAnsi" w:hAnsiTheme="majorHAnsi" w:cstheme="majorHAnsi"/>
          <w:u w:val="single"/>
        </w:rPr>
        <w:t xml:space="preserve">the ultimate, distal function of </w:t>
      </w:r>
      <w:r w:rsidRPr="00153EE7">
        <w:rPr>
          <w:rStyle w:val="Emphasis"/>
          <w:rFonts w:asciiTheme="majorHAnsi" w:hAnsiTheme="majorHAnsi" w:cstheme="majorHAnsi"/>
          <w:highlight w:val="green"/>
        </w:rPr>
        <w:t>rewards</w:t>
      </w:r>
      <w:r w:rsidRPr="00153EE7">
        <w:rPr>
          <w:rStyle w:val="Emphasis"/>
          <w:rFonts w:asciiTheme="majorHAnsi" w:hAnsiTheme="majorHAnsi" w:cstheme="majorHAnsi"/>
        </w:rPr>
        <w:t xml:space="preserve"> is to </w:t>
      </w:r>
      <w:r w:rsidRPr="00153EE7">
        <w:rPr>
          <w:rStyle w:val="Emphasis"/>
          <w:rFonts w:asciiTheme="majorHAnsi" w:hAnsiTheme="majorHAnsi" w:cstheme="majorHAnsi"/>
          <w:highlight w:val="green"/>
        </w:rPr>
        <w:t>increase</w:t>
      </w:r>
      <w:r w:rsidRPr="00153EE7">
        <w:rPr>
          <w:rStyle w:val="Emphasis"/>
          <w:rFonts w:asciiTheme="majorHAnsi" w:hAnsiTheme="majorHAnsi" w:cstheme="majorHAnsi"/>
        </w:rPr>
        <w:t xml:space="preserve"> evolutionary </w:t>
      </w:r>
      <w:r w:rsidRPr="00153EE7">
        <w:rPr>
          <w:rStyle w:val="Emphasis"/>
          <w:rFonts w:asciiTheme="majorHAnsi" w:hAnsiTheme="majorHAnsi" w:cstheme="majorHAnsi"/>
          <w:highlight w:val="green"/>
        </w:rPr>
        <w:t>fitness</w:t>
      </w:r>
      <w:r w:rsidRPr="00153EE7">
        <w:rPr>
          <w:rFonts w:asciiTheme="majorHAnsi" w:hAnsiTheme="majorHAnsi" w:cstheme="maj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999F298" w14:textId="77777777" w:rsidR="00931C61" w:rsidRPr="00153EE7" w:rsidRDefault="00931C61" w:rsidP="00931C61">
      <w:pPr>
        <w:rPr>
          <w:rStyle w:val="Emphasis"/>
          <w:rFonts w:asciiTheme="majorHAnsi" w:hAnsiTheme="majorHAnsi" w:cstheme="majorHAnsi"/>
        </w:rPr>
      </w:pPr>
      <w:r w:rsidRPr="00153EE7">
        <w:rPr>
          <w:rFonts w:asciiTheme="majorHAnsi" w:hAnsiTheme="majorHAnsi" w:cstheme="majorHAnsi"/>
          <w:u w:val="single"/>
        </w:rPr>
        <w:t>Behavioral reward functions have evolved to help individuals to survive and propagate their genes</w:t>
      </w:r>
      <w:r w:rsidRPr="00153EE7">
        <w:rPr>
          <w:rFonts w:asciiTheme="majorHAnsi" w:hAnsiTheme="majorHAnsi" w:cstheme="majorHAnsi"/>
        </w:rPr>
        <w:t xml:space="preserve">. Apparently, </w:t>
      </w:r>
      <w:r w:rsidRPr="00153EE7">
        <w:rPr>
          <w:rFonts w:asciiTheme="majorHAnsi" w:hAnsiTheme="majorHAnsi" w:cstheme="majorHAnsi"/>
          <w:u w:val="single"/>
        </w:rPr>
        <w:t>people need to live well and long enough to reproduce.</w:t>
      </w:r>
      <w:r w:rsidRPr="00153EE7">
        <w:rPr>
          <w:rFonts w:asciiTheme="majorHAnsi" w:hAnsiTheme="majorHAnsi" w:cstheme="maj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153EE7">
        <w:rPr>
          <w:rFonts w:asciiTheme="majorHAnsi" w:hAnsiTheme="majorHAnsi" w:cstheme="majorHAnsi"/>
        </w:rPr>
        <w:t>is</w:t>
      </w:r>
      <w:proofErr w:type="gramEnd"/>
      <w:r w:rsidRPr="00153EE7">
        <w:rPr>
          <w:rFonts w:asciiTheme="majorHAnsi" w:hAnsiTheme="majorHAnsi" w:cstheme="majorHAnsi"/>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53EE7">
        <w:rPr>
          <w:rFonts w:asciiTheme="majorHAnsi" w:hAnsiTheme="majorHAnsi" w:cstheme="majorHAnsi"/>
          <w:u w:val="single"/>
        </w:rPr>
        <w:t>any small edge will ultimately result in evolutionary advantage</w:t>
      </w:r>
      <w:r w:rsidRPr="00153EE7">
        <w:rPr>
          <w:rFonts w:asciiTheme="majorHAnsi" w:hAnsiTheme="majorHAnsi" w:cstheme="maj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53EE7">
        <w:rPr>
          <w:rFonts w:asciiTheme="majorHAnsi" w:hAnsiTheme="majorHAnsi" w:cstheme="majorHAnsi"/>
          <w:u w:val="single"/>
        </w:rPr>
        <w:t>Thus</w:t>
      </w:r>
      <w:proofErr w:type="gramEnd"/>
      <w:r w:rsidRPr="00153EE7">
        <w:rPr>
          <w:rFonts w:asciiTheme="majorHAnsi" w:hAnsiTheme="majorHAnsi" w:cstheme="majorHAnsi"/>
          <w:u w:val="single"/>
        </w:rPr>
        <w:t xml:space="preserve"> the distal reward function in gene propagation and evolutionary fitness defines the proximal reward functions that we see</w:t>
      </w:r>
      <w:r w:rsidRPr="00153EE7">
        <w:rPr>
          <w:rFonts w:asciiTheme="majorHAnsi" w:hAnsiTheme="majorHAnsi" w:cstheme="majorHAnsi"/>
        </w:rPr>
        <w:t xml:space="preserve"> in everyday behavior. </w:t>
      </w:r>
      <w:r w:rsidRPr="00153EE7">
        <w:rPr>
          <w:rFonts w:asciiTheme="majorHAnsi" w:hAnsiTheme="majorHAnsi" w:cstheme="majorHAnsi"/>
          <w:u w:val="single"/>
        </w:rPr>
        <w:t xml:space="preserve">That is </w:t>
      </w:r>
      <w:r w:rsidRPr="00153EE7">
        <w:rPr>
          <w:rStyle w:val="Emphasis"/>
          <w:rFonts w:asciiTheme="majorHAnsi" w:hAnsiTheme="majorHAnsi" w:cstheme="majorHAnsi"/>
        </w:rPr>
        <w:t xml:space="preserve">why </w:t>
      </w:r>
      <w:r w:rsidRPr="00153EE7">
        <w:rPr>
          <w:rStyle w:val="Emphasis"/>
          <w:rFonts w:asciiTheme="majorHAnsi" w:hAnsiTheme="majorHAnsi" w:cstheme="majorHAnsi"/>
          <w:highlight w:val="green"/>
        </w:rPr>
        <w:t>foods, drinks, mates, and offspring are rewarding.</w:t>
      </w:r>
    </w:p>
    <w:p w14:paraId="71FC5CE6"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There have been theories linking pleasure as a required component of health benefits </w:t>
      </w:r>
      <w:proofErr w:type="spellStart"/>
      <w:r w:rsidRPr="00153EE7">
        <w:rPr>
          <w:rFonts w:asciiTheme="majorHAnsi" w:hAnsiTheme="majorHAnsi" w:cstheme="majorHAnsi"/>
        </w:rPr>
        <w:t>salutogenesis</w:t>
      </w:r>
      <w:proofErr w:type="spellEnd"/>
      <w:r w:rsidRPr="00153EE7">
        <w:rPr>
          <w:rFonts w:asciiTheme="majorHAnsi" w:hAnsiTheme="majorHAnsi" w:cstheme="majorHAnsi"/>
        </w:rPr>
        <w:t>, (</w:t>
      </w:r>
      <w:proofErr w:type="spellStart"/>
      <w:r w:rsidRPr="00153EE7">
        <w:rPr>
          <w:rFonts w:asciiTheme="majorHAnsi" w:hAnsiTheme="majorHAnsi" w:cstheme="majorHAnsi"/>
        </w:rPr>
        <w:t>salugenesis</w:t>
      </w:r>
      <w:proofErr w:type="spellEnd"/>
      <w:r w:rsidRPr="00153EE7">
        <w:rPr>
          <w:rFonts w:asciiTheme="majorHAnsi" w:hAnsiTheme="majorHAnsi" w:cstheme="majorHAnsi"/>
        </w:rPr>
        <w:t xml:space="preserve">). In essence, under these terms, </w:t>
      </w:r>
      <w:r w:rsidRPr="00153EE7">
        <w:rPr>
          <w:rFonts w:asciiTheme="majorHAnsi" w:hAnsiTheme="majorHAnsi" w:cstheme="majorHAnsi"/>
          <w:u w:val="single"/>
        </w:rPr>
        <w:t>pleasure is described as a state or feeling of happiness and satisfaction resulting from an experience that one enjoys.</w:t>
      </w:r>
      <w:r w:rsidRPr="00153EE7">
        <w:rPr>
          <w:rFonts w:asciiTheme="majorHAnsi" w:hAnsiTheme="majorHAnsi" w:cstheme="maj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53EE7">
        <w:rPr>
          <w:rFonts w:asciiTheme="majorHAnsi" w:hAnsiTheme="majorHAnsi" w:cstheme="majorHAnsi"/>
        </w:rPr>
        <w:t>morphinergic</w:t>
      </w:r>
      <w:proofErr w:type="spellEnd"/>
      <w:r w:rsidRPr="00153EE7">
        <w:rPr>
          <w:rFonts w:asciiTheme="majorHAnsi" w:hAnsiTheme="majorHAnsi" w:cstheme="majorHAnsi"/>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53EE7">
        <w:rPr>
          <w:rFonts w:asciiTheme="majorHAnsi" w:hAnsiTheme="majorHAnsi" w:cstheme="majorHAnsi"/>
        </w:rPr>
        <w:t>hypodopaminergia</w:t>
      </w:r>
      <w:proofErr w:type="spellEnd"/>
      <w:r w:rsidRPr="00153EE7">
        <w:rPr>
          <w:rFonts w:asciiTheme="majorHAnsi" w:hAnsiTheme="majorHAnsi" w:cstheme="majorHAnsi"/>
        </w:rPr>
        <w:t xml:space="preserve"> [24]. Most would agree that pleasurable activities can stimulate personal growth and may help to induce healthy behavioral changes, including stress management [25]. The work of </w:t>
      </w:r>
      <w:proofErr w:type="spellStart"/>
      <w:r w:rsidRPr="00153EE7">
        <w:rPr>
          <w:rFonts w:asciiTheme="majorHAnsi" w:hAnsiTheme="majorHAnsi" w:cstheme="majorHAnsi"/>
        </w:rPr>
        <w:t>Esch</w:t>
      </w:r>
      <w:proofErr w:type="spellEnd"/>
      <w:r w:rsidRPr="00153EE7">
        <w:rPr>
          <w:rFonts w:asciiTheme="majorHAnsi" w:hAnsiTheme="majorHAnsi" w:cstheme="majorHAnsi"/>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7984DFC8"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lastRenderedPageBreak/>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98A0226"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Finding happiness is different between apes and humans </w:t>
      </w:r>
    </w:p>
    <w:p w14:paraId="3E816DCE"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65E5760"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Remarkably, there are </w:t>
      </w:r>
      <w:r w:rsidRPr="00153EE7">
        <w:rPr>
          <w:rFonts w:asciiTheme="majorHAnsi" w:hAnsiTheme="majorHAnsi" w:cstheme="majorHAnsi"/>
          <w:u w:val="single"/>
        </w:rPr>
        <w:t>pathways for ordinary liking and pleasure</w:t>
      </w:r>
      <w:r w:rsidRPr="00153EE7">
        <w:rPr>
          <w:rFonts w:asciiTheme="majorHAnsi" w:hAnsiTheme="majorHAnsi" w:cstheme="majorHAnsi"/>
        </w:rPr>
        <w:t xml:space="preserve">, which </w:t>
      </w:r>
      <w:r w:rsidRPr="00153EE7">
        <w:rPr>
          <w:rFonts w:asciiTheme="majorHAnsi" w:hAnsiTheme="majorHAnsi" w:cstheme="majorHAnsi"/>
          <w:u w:val="single"/>
        </w:rPr>
        <w:t>are limited in scope</w:t>
      </w:r>
      <w:r w:rsidRPr="00153EE7">
        <w:rPr>
          <w:rFonts w:asciiTheme="majorHAnsi" w:hAnsiTheme="majorHAnsi" w:cstheme="majorHAnsi"/>
        </w:rPr>
        <w:t xml:space="preserve"> as described above in this commentary. However, </w:t>
      </w:r>
      <w:r w:rsidRPr="00153EE7">
        <w:rPr>
          <w:rFonts w:asciiTheme="majorHAnsi" w:hAnsiTheme="majorHAnsi" w:cstheme="majorHAnsi"/>
          <w:u w:val="single"/>
        </w:rPr>
        <w:t xml:space="preserve">there are </w:t>
      </w:r>
      <w:r w:rsidRPr="00153EE7">
        <w:rPr>
          <w:rStyle w:val="Emphasis"/>
          <w:rFonts w:asciiTheme="majorHAnsi" w:hAnsiTheme="majorHAnsi" w:cstheme="majorHAnsi"/>
          <w:highlight w:val="green"/>
        </w:rPr>
        <w:t>many brain regions</w:t>
      </w:r>
      <w:r w:rsidRPr="00153EE7">
        <w:rPr>
          <w:rFonts w:asciiTheme="majorHAnsi" w:hAnsiTheme="majorHAnsi" w:cstheme="majorHAnsi"/>
        </w:rPr>
        <w:t xml:space="preserve">, often termed hot and cold spots, </w:t>
      </w:r>
      <w:r w:rsidRPr="00153EE7">
        <w:rPr>
          <w:rFonts w:asciiTheme="majorHAnsi" w:hAnsiTheme="majorHAnsi" w:cstheme="majorHAnsi"/>
          <w:u w:val="single"/>
        </w:rPr>
        <w:t xml:space="preserve">that significantly </w:t>
      </w:r>
      <w:r w:rsidRPr="00153EE7">
        <w:rPr>
          <w:rStyle w:val="Emphasis"/>
          <w:rFonts w:asciiTheme="majorHAnsi" w:hAnsiTheme="majorHAnsi" w:cstheme="majorHAnsi"/>
          <w:highlight w:val="green"/>
        </w:rPr>
        <w:t>modulate</w:t>
      </w:r>
      <w:r w:rsidRPr="00153EE7">
        <w:rPr>
          <w:rFonts w:asciiTheme="majorHAnsi" w:hAnsiTheme="majorHAnsi" w:cstheme="majorHAnsi"/>
        </w:rPr>
        <w:t xml:space="preserve"> (increase or decrease) </w:t>
      </w:r>
      <w:r w:rsidRPr="00153EE7">
        <w:rPr>
          <w:rFonts w:asciiTheme="majorHAnsi" w:hAnsiTheme="majorHAnsi" w:cstheme="majorHAnsi"/>
          <w:u w:val="single"/>
        </w:rPr>
        <w:t xml:space="preserve">our </w:t>
      </w:r>
      <w:r w:rsidRPr="00153EE7">
        <w:rPr>
          <w:rStyle w:val="Emphasis"/>
          <w:rFonts w:asciiTheme="majorHAnsi" w:hAnsiTheme="majorHAnsi" w:cstheme="majorHAnsi"/>
          <w:highlight w:val="green"/>
        </w:rPr>
        <w:t>pleasure or</w:t>
      </w:r>
      <w:r w:rsidRPr="00153EE7">
        <w:rPr>
          <w:rStyle w:val="Emphasis"/>
          <w:rFonts w:asciiTheme="majorHAnsi" w:hAnsiTheme="majorHAnsi" w:cstheme="majorHAnsi"/>
        </w:rPr>
        <w:t xml:space="preserve"> even produce </w:t>
      </w:r>
      <w:r w:rsidRPr="00153EE7">
        <w:rPr>
          <w:rStyle w:val="Emphasis"/>
          <w:rFonts w:asciiTheme="majorHAnsi" w:hAnsiTheme="majorHAnsi" w:cstheme="majorHAnsi"/>
          <w:highlight w:val="green"/>
        </w:rPr>
        <w:t>the opposite</w:t>
      </w:r>
      <w:r w:rsidRPr="00153EE7">
        <w:rPr>
          <w:rFonts w:asciiTheme="majorHAnsi" w:hAnsiTheme="majorHAnsi" w:cstheme="majorHAnsi"/>
        </w:rPr>
        <w:t xml:space="preserve"> of pleasure— that is </w:t>
      </w:r>
      <w:r w:rsidRPr="00153EE7">
        <w:rPr>
          <w:rFonts w:asciiTheme="majorHAnsi" w:hAnsiTheme="majorHAnsi" w:cstheme="majorHAnsi"/>
          <w:u w:val="single"/>
        </w:rPr>
        <w:t>disgust and fear</w:t>
      </w:r>
      <w:r w:rsidRPr="00153EE7">
        <w:rPr>
          <w:rFonts w:asciiTheme="majorHAnsi" w:hAnsiTheme="majorHAnsi" w:cstheme="majorHAnsi"/>
        </w:rPr>
        <w:t xml:space="preserve"> [39]. </w:t>
      </w:r>
      <w:r w:rsidRPr="00153EE7">
        <w:rPr>
          <w:rFonts w:asciiTheme="majorHAnsi" w:hAnsiTheme="majorHAnsi" w:cstheme="majorHAnsi"/>
          <w:u w:val="single"/>
        </w:rPr>
        <w:t>One</w:t>
      </w:r>
      <w:r w:rsidRPr="00153EE7">
        <w:rPr>
          <w:rFonts w:asciiTheme="majorHAnsi" w:hAnsiTheme="majorHAnsi" w:cstheme="majorHAnsi"/>
        </w:rPr>
        <w:t xml:space="preserve"> specific </w:t>
      </w:r>
      <w:r w:rsidRPr="00153EE7">
        <w:rPr>
          <w:rFonts w:asciiTheme="majorHAnsi" w:hAnsiTheme="majorHAnsi" w:cstheme="majorHAnsi"/>
          <w:u w:val="single"/>
        </w:rPr>
        <w:t>region</w:t>
      </w:r>
      <w:r w:rsidRPr="00153EE7">
        <w:rPr>
          <w:rFonts w:asciiTheme="majorHAnsi" w:hAnsiTheme="majorHAnsi" w:cstheme="majorHAnsi"/>
        </w:rPr>
        <w:t xml:space="preserve"> of the nucleus </w:t>
      </w:r>
      <w:proofErr w:type="spellStart"/>
      <w:r w:rsidRPr="00153EE7">
        <w:rPr>
          <w:rFonts w:asciiTheme="majorHAnsi" w:hAnsiTheme="majorHAnsi" w:cstheme="majorHAnsi"/>
        </w:rPr>
        <w:t>accumbens</w:t>
      </w:r>
      <w:proofErr w:type="spellEnd"/>
      <w:r w:rsidRPr="00153EE7">
        <w:rPr>
          <w:rFonts w:asciiTheme="majorHAnsi" w:hAnsiTheme="majorHAnsi" w:cstheme="majorHAnsi"/>
        </w:rPr>
        <w:t xml:space="preserve"> </w:t>
      </w:r>
      <w:r w:rsidRPr="00153EE7">
        <w:rPr>
          <w:rFonts w:asciiTheme="majorHAnsi" w:hAnsiTheme="majorHAnsi" w:cstheme="majorHAnsi"/>
          <w:u w:val="single"/>
        </w:rPr>
        <w:t>is organized like a computer keyboard, with particular stimulus triggers in rows</w:t>
      </w:r>
      <w:r w:rsidRPr="00153EE7">
        <w:rPr>
          <w:rFonts w:asciiTheme="majorHAnsi" w:hAnsiTheme="majorHAnsi" w:cstheme="majorHAnsi"/>
        </w:rPr>
        <w:t xml:space="preserve">— producing an increase and decrease of pleasure and disgust. Moreover, </w:t>
      </w:r>
      <w:r w:rsidRPr="00153EE7">
        <w:rPr>
          <w:rFonts w:asciiTheme="majorHAnsi" w:hAnsiTheme="majorHAnsi" w:cstheme="majorHAnsi"/>
          <w:u w:val="single"/>
        </w:rPr>
        <w:t>the cortex has unique roles in the cognitive evaluation of our feelings of pleasure</w:t>
      </w:r>
      <w:r w:rsidRPr="00153EE7">
        <w:rPr>
          <w:rFonts w:asciiTheme="majorHAnsi" w:hAnsiTheme="majorHAnsi" w:cstheme="majorHAnsi"/>
        </w:rPr>
        <w:t xml:space="preserve"> [40]. Importantly, the interplay of these multiple triggers and the higher brain centers in the prefrontal cortex are very intricate and are just being uncovered. </w:t>
      </w:r>
    </w:p>
    <w:p w14:paraId="6C4AA1B0"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Desire and reward centers </w:t>
      </w:r>
    </w:p>
    <w:p w14:paraId="0629D666"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It is surprising that many different sources of pleasure activate the same circuits between the </w:t>
      </w:r>
      <w:proofErr w:type="spellStart"/>
      <w:r w:rsidRPr="00153EE7">
        <w:rPr>
          <w:rFonts w:asciiTheme="majorHAnsi" w:hAnsiTheme="majorHAnsi" w:cstheme="majorHAnsi"/>
        </w:rPr>
        <w:t>mesocorticolimbic</w:t>
      </w:r>
      <w:proofErr w:type="spellEnd"/>
      <w:r w:rsidRPr="00153EE7">
        <w:rPr>
          <w:rFonts w:asciiTheme="majorHAnsi" w:hAnsiTheme="majorHAnsi" w:cstheme="majorHAnsi"/>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E12CB78"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In simplest terms, the well-established mesolimbic system is a dopamine circuit for reward. It starts in the ventral tegmental area (VTA) of the midbrain and travels to the nucleus </w:t>
      </w:r>
      <w:proofErr w:type="spellStart"/>
      <w:r w:rsidRPr="00153EE7">
        <w:rPr>
          <w:rFonts w:asciiTheme="majorHAnsi" w:hAnsiTheme="majorHAnsi" w:cstheme="majorHAnsi"/>
        </w:rPr>
        <w:t>accumbens</w:t>
      </w:r>
      <w:proofErr w:type="spellEnd"/>
      <w:r w:rsidRPr="00153EE7">
        <w:rPr>
          <w:rFonts w:asciiTheme="majorHAnsi" w:hAnsiTheme="majorHAnsi" w:cstheme="majorHAnsi"/>
        </w:rPr>
        <w:t xml:space="preserve"> (Figure 2). It is the cornerstone target to all addictions. The VTA is encompassed with neurons using glutamate, GABA, and dopamine. The nucleus </w:t>
      </w:r>
      <w:proofErr w:type="spellStart"/>
      <w:r w:rsidRPr="00153EE7">
        <w:rPr>
          <w:rFonts w:asciiTheme="majorHAnsi" w:hAnsiTheme="majorHAnsi" w:cstheme="majorHAnsi"/>
        </w:rPr>
        <w:t>accumbens</w:t>
      </w:r>
      <w:proofErr w:type="spellEnd"/>
      <w:r w:rsidRPr="00153EE7">
        <w:rPr>
          <w:rFonts w:asciiTheme="majorHAnsi" w:hAnsiTheme="majorHAnsi" w:cstheme="majorHAnsi"/>
        </w:rPr>
        <w:t xml:space="preserve"> (</w:t>
      </w:r>
      <w:proofErr w:type="spellStart"/>
      <w:r w:rsidRPr="00153EE7">
        <w:rPr>
          <w:rFonts w:asciiTheme="majorHAnsi" w:hAnsiTheme="majorHAnsi" w:cstheme="majorHAnsi"/>
        </w:rPr>
        <w:t>NAc</w:t>
      </w:r>
      <w:proofErr w:type="spellEnd"/>
      <w:r w:rsidRPr="00153EE7">
        <w:rPr>
          <w:rFonts w:asciiTheme="majorHAnsi" w:hAnsiTheme="majorHAnsi" w:cstheme="majorHAnsi"/>
        </w:rPr>
        <w:t xml:space="preserve">) is located within the ventral striatum and is divided into two sub-regions—the motor and limbic regions associated with its core and shell, respectively. The </w:t>
      </w:r>
      <w:proofErr w:type="spellStart"/>
      <w:r w:rsidRPr="00153EE7">
        <w:rPr>
          <w:rFonts w:asciiTheme="majorHAnsi" w:hAnsiTheme="majorHAnsi" w:cstheme="majorHAnsi"/>
        </w:rPr>
        <w:t>NAc</w:t>
      </w:r>
      <w:proofErr w:type="spellEnd"/>
      <w:r w:rsidRPr="00153EE7">
        <w:rPr>
          <w:rFonts w:asciiTheme="majorHAnsi" w:hAnsiTheme="majorHAnsi" w:cstheme="majorHAnsi"/>
        </w:rPr>
        <w:t xml:space="preserve"> has spiny neurons that receive dopamine from the VTA and glutamate (a dopamine driver) from the hippocampus, amygdala and medial prefrontal cortex. Subsequently, the </w:t>
      </w:r>
      <w:proofErr w:type="spellStart"/>
      <w:r w:rsidRPr="00153EE7">
        <w:rPr>
          <w:rFonts w:asciiTheme="majorHAnsi" w:hAnsiTheme="majorHAnsi" w:cstheme="majorHAnsi"/>
        </w:rPr>
        <w:t>NAc</w:t>
      </w:r>
      <w:proofErr w:type="spellEnd"/>
      <w:r w:rsidRPr="00153EE7">
        <w:rPr>
          <w:rFonts w:asciiTheme="majorHAnsi" w:hAnsiTheme="majorHAnsi" w:cstheme="majorHAnsi"/>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53EE7">
        <w:rPr>
          <w:rFonts w:asciiTheme="majorHAnsi" w:hAnsiTheme="majorHAnsi" w:cstheme="majorHAnsi"/>
        </w:rPr>
        <w:t>hypodopaminergia</w:t>
      </w:r>
      <w:proofErr w:type="spellEnd"/>
      <w:r w:rsidRPr="00153EE7">
        <w:rPr>
          <w:rFonts w:asciiTheme="majorHAnsi" w:hAnsiTheme="majorHAnsi" w:cstheme="majorHAnsi"/>
        </w:rPr>
        <w:t xml:space="preserve"> in the “Brain Reward Cascade” that contribute to addiction and compulsive behaviors [3,6,41]. </w:t>
      </w:r>
    </w:p>
    <w:p w14:paraId="021467DB"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Furthermore, ordinary </w:t>
      </w:r>
      <w:r w:rsidRPr="00153EE7">
        <w:rPr>
          <w:rStyle w:val="Emphasis"/>
          <w:rFonts w:asciiTheme="majorHAnsi" w:hAnsiTheme="majorHAnsi" w:cstheme="majorHAnsi"/>
        </w:rPr>
        <w:t>“</w:t>
      </w:r>
      <w:r w:rsidRPr="00153EE7">
        <w:rPr>
          <w:rStyle w:val="Emphasis"/>
          <w:rFonts w:asciiTheme="majorHAnsi" w:hAnsiTheme="majorHAnsi" w:cstheme="majorHAnsi"/>
          <w:highlight w:val="green"/>
        </w:rPr>
        <w:t>liking</w:t>
      </w:r>
      <w:r w:rsidRPr="00153EE7">
        <w:rPr>
          <w:rStyle w:val="Emphasis"/>
          <w:rFonts w:asciiTheme="majorHAnsi" w:hAnsiTheme="majorHAnsi" w:cstheme="majorHAnsi"/>
        </w:rPr>
        <w:t xml:space="preserve">” of </w:t>
      </w:r>
      <w:r w:rsidRPr="00153EE7">
        <w:rPr>
          <w:rStyle w:val="Emphasis"/>
          <w:rFonts w:asciiTheme="majorHAnsi" w:hAnsiTheme="majorHAnsi" w:cstheme="majorHAnsi"/>
          <w:highlight w:val="green"/>
        </w:rPr>
        <w:t>something</w:t>
      </w:r>
      <w:r w:rsidRPr="00153EE7">
        <w:rPr>
          <w:rStyle w:val="Emphasis"/>
          <w:rFonts w:asciiTheme="majorHAnsi" w:hAnsiTheme="majorHAnsi" w:cstheme="majorHAnsi"/>
        </w:rPr>
        <w:t xml:space="preserve">, or pure pleasure, is </w:t>
      </w:r>
      <w:r w:rsidRPr="00153EE7">
        <w:rPr>
          <w:rStyle w:val="Emphasis"/>
          <w:rFonts w:asciiTheme="majorHAnsi" w:hAnsiTheme="majorHAnsi" w:cstheme="majorHAnsi"/>
          <w:highlight w:val="green"/>
        </w:rPr>
        <w:t>represented by</w:t>
      </w:r>
      <w:r w:rsidRPr="00153EE7">
        <w:rPr>
          <w:rStyle w:val="Emphasis"/>
          <w:rFonts w:asciiTheme="majorHAnsi" w:hAnsiTheme="majorHAnsi" w:cstheme="majorHAnsi"/>
        </w:rPr>
        <w:t xml:space="preserve"> small </w:t>
      </w:r>
      <w:r w:rsidRPr="00153EE7">
        <w:rPr>
          <w:rStyle w:val="Emphasis"/>
          <w:rFonts w:asciiTheme="majorHAnsi" w:hAnsiTheme="majorHAnsi" w:cstheme="majorHAnsi"/>
          <w:highlight w:val="green"/>
        </w:rPr>
        <w:t>regions</w:t>
      </w:r>
      <w:r w:rsidRPr="00153EE7">
        <w:rPr>
          <w:rStyle w:val="Emphasis"/>
          <w:rFonts w:asciiTheme="majorHAnsi" w:hAnsiTheme="majorHAnsi" w:cstheme="majorHAnsi"/>
        </w:rPr>
        <w:t xml:space="preserve"> mainly </w:t>
      </w:r>
      <w:r w:rsidRPr="00153EE7">
        <w:rPr>
          <w:rStyle w:val="Emphasis"/>
          <w:rFonts w:asciiTheme="majorHAnsi" w:hAnsiTheme="majorHAnsi" w:cstheme="majorHAnsi"/>
          <w:highlight w:val="green"/>
        </w:rPr>
        <w:t>in the limbic system</w:t>
      </w:r>
      <w:r w:rsidRPr="00153EE7">
        <w:rPr>
          <w:rFonts w:asciiTheme="majorHAnsi" w:hAnsiTheme="majorHAnsi" w:cstheme="majorHAnsi"/>
        </w:rPr>
        <w:t xml:space="preserve"> (old reptilian part of the brain). These may be </w:t>
      </w:r>
      <w:r w:rsidRPr="00153EE7">
        <w:rPr>
          <w:rFonts w:asciiTheme="majorHAnsi" w:hAnsiTheme="majorHAnsi" w:cstheme="majorHAnsi"/>
          <w:u w:val="single"/>
        </w:rPr>
        <w:t>part of larger neural circuits.</w:t>
      </w:r>
      <w:r w:rsidRPr="00153EE7">
        <w:rPr>
          <w:rFonts w:asciiTheme="majorHAnsi" w:hAnsiTheme="majorHAnsi" w:cstheme="majorHAnsi"/>
        </w:rPr>
        <w:t xml:space="preserve"> In Latin, </w:t>
      </w:r>
      <w:proofErr w:type="spellStart"/>
      <w:r w:rsidRPr="00153EE7">
        <w:rPr>
          <w:rFonts w:asciiTheme="majorHAnsi" w:hAnsiTheme="majorHAnsi" w:cstheme="majorHAnsi"/>
        </w:rPr>
        <w:t>hedus</w:t>
      </w:r>
      <w:proofErr w:type="spellEnd"/>
      <w:r w:rsidRPr="00153EE7">
        <w:rPr>
          <w:rFonts w:asciiTheme="majorHAnsi" w:hAnsiTheme="majorHAnsi" w:cstheme="majorHAnsi"/>
        </w:rPr>
        <w:t xml:space="preserve"> is the term for “sweet”; and in Greek, </w:t>
      </w:r>
      <w:proofErr w:type="spellStart"/>
      <w:r w:rsidRPr="00153EE7">
        <w:rPr>
          <w:rFonts w:asciiTheme="majorHAnsi" w:hAnsiTheme="majorHAnsi" w:cstheme="majorHAnsi"/>
        </w:rPr>
        <w:t>hodone</w:t>
      </w:r>
      <w:proofErr w:type="spellEnd"/>
      <w:r w:rsidRPr="00153EE7">
        <w:rPr>
          <w:rFonts w:asciiTheme="majorHAnsi" w:hAnsiTheme="majorHAnsi" w:cstheme="majorHAnsi"/>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3E0E4F1"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5BBEE15"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5A98820"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lastRenderedPageBreak/>
        <w:t xml:space="preserve">Addictive substances are voluntarily self-administered, and they enhance (directly or indirectly) dopaminergic synaptic function in the </w:t>
      </w:r>
      <w:proofErr w:type="spellStart"/>
      <w:r w:rsidRPr="00153EE7">
        <w:rPr>
          <w:rFonts w:asciiTheme="majorHAnsi" w:hAnsiTheme="majorHAnsi" w:cstheme="majorHAnsi"/>
        </w:rPr>
        <w:t>NAc</w:t>
      </w:r>
      <w:proofErr w:type="spellEnd"/>
      <w:r w:rsidRPr="00153EE7">
        <w:rPr>
          <w:rFonts w:asciiTheme="majorHAnsi" w:hAnsiTheme="majorHAnsi" w:cstheme="majorHAnsi"/>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153EE7">
        <w:rPr>
          <w:rFonts w:asciiTheme="majorHAnsi" w:hAnsiTheme="majorHAnsi" w:cstheme="majorHAnsi"/>
        </w:rPr>
        <w:t>Vanyukov</w:t>
      </w:r>
      <w:proofErr w:type="spellEnd"/>
      <w:r w:rsidRPr="00153EE7">
        <w:rPr>
          <w:rFonts w:asciiTheme="majorHAnsi" w:hAnsiTheme="majorHAnsi" w:cstheme="majorHAnsi"/>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3D80E10"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2A05EDD"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In essence, although nonhuman primate brains are similar to our own, the disparity between other primates and those of human cognitive abilities tells us that surface similarity is not the whole story. </w:t>
      </w:r>
      <w:r w:rsidRPr="00153EE7">
        <w:rPr>
          <w:rFonts w:asciiTheme="majorHAnsi" w:hAnsiTheme="majorHAnsi" w:cstheme="majorHAnsi"/>
          <w:u w:val="single"/>
        </w:rPr>
        <w:t>Sousa et al.</w:t>
      </w:r>
      <w:r w:rsidRPr="00153EE7">
        <w:rPr>
          <w:rFonts w:asciiTheme="majorHAnsi" w:hAnsiTheme="majorHAnsi" w:cstheme="majorHAnsi"/>
        </w:rPr>
        <w:t xml:space="preserve"> [50] small case </w:t>
      </w:r>
      <w:r w:rsidRPr="00153EE7">
        <w:rPr>
          <w:rFonts w:asciiTheme="majorHAnsi" w:hAnsiTheme="majorHAnsi" w:cstheme="majorHAnsi"/>
          <w:u w:val="single"/>
        </w:rPr>
        <w:t>found various differentially expressed genes, to associate with pleasure related systems.</w:t>
      </w:r>
      <w:r w:rsidRPr="00153EE7">
        <w:rPr>
          <w:rFonts w:asciiTheme="majorHAnsi" w:hAnsiTheme="majorHAnsi" w:cstheme="majorHAnsi"/>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0D644970"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In simpler terms, the system controls the production of dopamine, a chemical messenger that plays a significant role in pleasure and rewards. The senior author, Dr. </w:t>
      </w:r>
      <w:proofErr w:type="spellStart"/>
      <w:r w:rsidRPr="00153EE7">
        <w:rPr>
          <w:rFonts w:asciiTheme="majorHAnsi" w:hAnsiTheme="majorHAnsi" w:cstheme="majorHAnsi"/>
        </w:rPr>
        <w:t>Nenad</w:t>
      </w:r>
      <w:proofErr w:type="spellEnd"/>
      <w:r w:rsidRPr="00153EE7">
        <w:rPr>
          <w:rFonts w:asciiTheme="majorHAnsi" w:hAnsiTheme="majorHAnsi" w:cstheme="majorHAnsi"/>
        </w:rPr>
        <w:t xml:space="preserve"> </w:t>
      </w:r>
      <w:proofErr w:type="spellStart"/>
      <w:r w:rsidRPr="00153EE7">
        <w:rPr>
          <w:rFonts w:asciiTheme="majorHAnsi" w:hAnsiTheme="majorHAnsi" w:cstheme="majorHAnsi"/>
        </w:rPr>
        <w:t>Sestan</w:t>
      </w:r>
      <w:proofErr w:type="spellEnd"/>
      <w:r w:rsidRPr="00153EE7">
        <w:rPr>
          <w:rFonts w:asciiTheme="majorHAnsi" w:hAnsiTheme="majorHAnsi" w:cstheme="majorHAnsi"/>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53EE7">
        <w:rPr>
          <w:rFonts w:asciiTheme="majorHAnsi" w:hAnsiTheme="majorHAnsi" w:cstheme="majorHAnsi"/>
        </w:rPr>
        <w:t>Sestan</w:t>
      </w:r>
      <w:proofErr w:type="spellEnd"/>
      <w:r w:rsidRPr="00153EE7">
        <w:rPr>
          <w:rFonts w:asciiTheme="majorHAnsi" w:hAnsiTheme="majorHAnsi" w:cstheme="majorHAnsi"/>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53EE7">
        <w:rPr>
          <w:rStyle w:val="Emphasis"/>
          <w:rFonts w:asciiTheme="majorHAnsi" w:hAnsiTheme="majorHAnsi" w:cstheme="majorHAnsi"/>
          <w:highlight w:val="green"/>
        </w:rPr>
        <w:t>researchers examined</w:t>
      </w:r>
      <w:r w:rsidRPr="00153EE7">
        <w:rPr>
          <w:rStyle w:val="Emphasis"/>
          <w:rFonts w:asciiTheme="majorHAnsi" w:hAnsiTheme="majorHAnsi" w:cstheme="majorHAnsi"/>
        </w:rPr>
        <w:t xml:space="preserve"> 247 specimens of </w:t>
      </w:r>
      <w:r w:rsidRPr="00153EE7">
        <w:rPr>
          <w:rStyle w:val="Emphasis"/>
          <w:rFonts w:asciiTheme="majorHAnsi" w:hAnsiTheme="majorHAnsi" w:cstheme="majorHAnsi"/>
          <w:highlight w:val="green"/>
        </w:rPr>
        <w:t>neural tissue</w:t>
      </w:r>
      <w:r w:rsidRPr="00153EE7">
        <w:rPr>
          <w:rStyle w:val="Emphasis"/>
          <w:rFonts w:asciiTheme="majorHAnsi" w:hAnsiTheme="majorHAnsi" w:cstheme="majorHAnsi"/>
        </w:rPr>
        <w:t xml:space="preserve"> from six humans, five chimpanzees, and five macaque monkeys. Moreover, these investigators analyzed which genes were turned on or off in 16 regions of the brain. While the differences among species were subtle, </w:t>
      </w:r>
      <w:r w:rsidRPr="00153EE7">
        <w:rPr>
          <w:rStyle w:val="Emphasis"/>
          <w:rFonts w:asciiTheme="majorHAnsi" w:hAnsiTheme="majorHAnsi" w:cstheme="majorHAnsi"/>
          <w:highlight w:val="green"/>
        </w:rPr>
        <w:t>there was</w:t>
      </w:r>
      <w:r w:rsidRPr="00153EE7">
        <w:rPr>
          <w:rStyle w:val="Emphasis"/>
          <w:rFonts w:asciiTheme="majorHAnsi" w:hAnsiTheme="majorHAnsi" w:cstheme="majorHAnsi"/>
        </w:rPr>
        <w:t xml:space="preserve"> a </w:t>
      </w:r>
      <w:r w:rsidRPr="00153EE7">
        <w:rPr>
          <w:rStyle w:val="Emphasis"/>
          <w:rFonts w:asciiTheme="majorHAnsi" w:hAnsiTheme="majorHAnsi" w:cstheme="majorHAnsi"/>
          <w:highlight w:val="green"/>
        </w:rPr>
        <w:t>remarkable contrast in</w:t>
      </w:r>
      <w:r w:rsidRPr="00153EE7">
        <w:rPr>
          <w:rStyle w:val="Emphasis"/>
          <w:rFonts w:asciiTheme="majorHAnsi" w:hAnsiTheme="majorHAnsi" w:cstheme="majorHAnsi"/>
        </w:rPr>
        <w:t xml:space="preserve"> the </w:t>
      </w:r>
      <w:r w:rsidRPr="00153EE7">
        <w:rPr>
          <w:rStyle w:val="Emphasis"/>
          <w:rFonts w:asciiTheme="majorHAnsi" w:hAnsiTheme="majorHAnsi" w:cstheme="majorHAnsi"/>
          <w:highlight w:val="green"/>
        </w:rPr>
        <w:t>neocortices</w:t>
      </w:r>
      <w:r w:rsidRPr="00153EE7">
        <w:rPr>
          <w:rStyle w:val="Emphasis"/>
          <w:rFonts w:asciiTheme="majorHAnsi" w:hAnsiTheme="majorHAnsi" w:cstheme="majorHAnsi"/>
        </w:rPr>
        <w:t xml:space="preserve">, specifically in an </w:t>
      </w:r>
      <w:r w:rsidRPr="00153EE7">
        <w:rPr>
          <w:rStyle w:val="Emphasis"/>
          <w:rFonts w:asciiTheme="majorHAnsi" w:hAnsiTheme="majorHAnsi" w:cstheme="majorHAnsi"/>
          <w:highlight w:val="green"/>
        </w:rPr>
        <w:t>area of the brain</w:t>
      </w:r>
      <w:r w:rsidRPr="00153EE7">
        <w:rPr>
          <w:rStyle w:val="Emphasis"/>
          <w:rFonts w:asciiTheme="majorHAnsi" w:hAnsiTheme="majorHAnsi" w:cstheme="majorHAnsi"/>
        </w:rPr>
        <w:t xml:space="preserve"> that is much </w:t>
      </w:r>
      <w:r w:rsidRPr="00153EE7">
        <w:rPr>
          <w:rStyle w:val="Emphasis"/>
          <w:rFonts w:asciiTheme="majorHAnsi" w:hAnsiTheme="majorHAnsi" w:cstheme="majorHAnsi"/>
          <w:highlight w:val="green"/>
        </w:rPr>
        <w:t>more developed in humans</w:t>
      </w:r>
      <w:r w:rsidRPr="00153EE7">
        <w:rPr>
          <w:rFonts w:asciiTheme="majorHAnsi" w:hAnsiTheme="majorHAnsi" w:cstheme="majorHAnsi"/>
          <w:u w:val="single"/>
        </w:rPr>
        <w:t xml:space="preserve"> than in chimpanzees.</w:t>
      </w:r>
      <w:r w:rsidRPr="00153EE7">
        <w:rPr>
          <w:rFonts w:asciiTheme="majorHAnsi" w:hAnsiTheme="majorHAnsi" w:cstheme="majorHAnsi"/>
        </w:rPr>
        <w:t xml:space="preserve"> In fact, these researchers found that a gene called </w:t>
      </w:r>
      <w:r w:rsidRPr="00153EE7">
        <w:rPr>
          <w:rFonts w:asciiTheme="majorHAnsi" w:hAnsiTheme="majorHAnsi" w:cstheme="majorHAnsi"/>
          <w:u w:val="single"/>
        </w:rPr>
        <w:t>tyrosine hydroxylase (TH) for the enzyme, responsible for the production of dopamine</w:t>
      </w:r>
      <w:r w:rsidRPr="00153EE7">
        <w:rPr>
          <w:rFonts w:asciiTheme="majorHAnsi" w:hAnsiTheme="majorHAnsi" w:cstheme="majorHAnsi"/>
        </w:rPr>
        <w:t xml:space="preserve">, was </w:t>
      </w:r>
      <w:r w:rsidRPr="00153EE7">
        <w:rPr>
          <w:rFonts w:asciiTheme="majorHAnsi" w:hAnsiTheme="majorHAnsi" w:cstheme="majorHAnsi"/>
          <w:u w:val="single"/>
        </w:rPr>
        <w:t>expressed in the neocortex of humans, but not chimpanzees.</w:t>
      </w:r>
      <w:r w:rsidRPr="00153EE7">
        <w:rPr>
          <w:rFonts w:asciiTheme="majorHAnsi" w:hAnsiTheme="majorHAnsi" w:cstheme="majorHAnsi"/>
        </w:rPr>
        <w:t xml:space="preserve"> As discussed earlier, </w:t>
      </w:r>
      <w:r w:rsidRPr="00153EE7">
        <w:rPr>
          <w:rFonts w:asciiTheme="majorHAnsi" w:hAnsiTheme="majorHAnsi" w:cstheme="majorHAnsi"/>
          <w:u w:val="single"/>
        </w:rPr>
        <w:t>dopamine is</w:t>
      </w:r>
      <w:r w:rsidRPr="00153EE7">
        <w:rPr>
          <w:rFonts w:asciiTheme="majorHAnsi" w:hAnsiTheme="majorHAnsi" w:cstheme="majorHAnsi"/>
        </w:rPr>
        <w:t xml:space="preserve"> best </w:t>
      </w:r>
      <w:r w:rsidRPr="00153EE7">
        <w:rPr>
          <w:rFonts w:asciiTheme="majorHAnsi" w:hAnsiTheme="majorHAnsi" w:cstheme="majorHAnsi"/>
          <w:u w:val="single"/>
        </w:rPr>
        <w:t>known for its</w:t>
      </w:r>
      <w:r w:rsidRPr="00153EE7">
        <w:rPr>
          <w:rFonts w:asciiTheme="majorHAnsi" w:hAnsiTheme="majorHAnsi" w:cstheme="majorHAnsi"/>
        </w:rPr>
        <w:t xml:space="preserve"> essential </w:t>
      </w:r>
      <w:r w:rsidRPr="00153EE7">
        <w:rPr>
          <w:rFonts w:asciiTheme="majorHAnsi" w:hAnsiTheme="majorHAnsi" w:cstheme="majorHAnsi"/>
          <w:u w:val="single"/>
        </w:rPr>
        <w:t>role within the brain’s reward system; the</w:t>
      </w:r>
      <w:r w:rsidRPr="00153EE7">
        <w:rPr>
          <w:rFonts w:asciiTheme="majorHAnsi" w:hAnsiTheme="majorHAnsi" w:cstheme="majorHAnsi"/>
        </w:rPr>
        <w:t xml:space="preserve"> very </w:t>
      </w:r>
      <w:r w:rsidRPr="00153EE7">
        <w:rPr>
          <w:rFonts w:asciiTheme="majorHAnsi" w:hAnsiTheme="majorHAnsi" w:cstheme="majorHAnsi"/>
          <w:u w:val="single"/>
        </w:rPr>
        <w:t>system that responds to everything from sex, to gambling, to food, and to addictive drugs.</w:t>
      </w:r>
      <w:r w:rsidRPr="00153EE7">
        <w:rPr>
          <w:rFonts w:asciiTheme="majorHAnsi" w:hAnsiTheme="majorHAnsi" w:cstheme="majorHAnsi"/>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B61F89F" w14:textId="77777777" w:rsidR="00931C61" w:rsidRPr="00153EE7" w:rsidRDefault="00931C61" w:rsidP="00931C61">
      <w:pPr>
        <w:rPr>
          <w:rFonts w:asciiTheme="majorHAnsi" w:hAnsiTheme="majorHAnsi" w:cstheme="majorHAnsi"/>
        </w:rPr>
      </w:pPr>
      <w:r w:rsidRPr="00153EE7">
        <w:rPr>
          <w:rFonts w:asciiTheme="majorHAnsi" w:hAnsiTheme="majorHAnsi" w:cstheme="majorHAnsi"/>
        </w:rPr>
        <w:t xml:space="preserve">Nora Volkow, the director of NIDA, pointed out that one alluring possibility is that the neurotransmitter </w:t>
      </w:r>
      <w:r w:rsidRPr="00153EE7">
        <w:rPr>
          <w:rStyle w:val="Emphasis"/>
          <w:rFonts w:asciiTheme="majorHAnsi" w:hAnsiTheme="majorHAnsi" w:cstheme="majorHAnsi"/>
          <w:highlight w:val="green"/>
        </w:rPr>
        <w:t>dopamine plays</w:t>
      </w:r>
      <w:r w:rsidRPr="00153EE7">
        <w:rPr>
          <w:rStyle w:val="Emphasis"/>
          <w:rFonts w:asciiTheme="majorHAnsi" w:hAnsiTheme="majorHAnsi" w:cstheme="majorHAnsi"/>
        </w:rPr>
        <w:t xml:space="preserve"> a substantial </w:t>
      </w:r>
      <w:r w:rsidRPr="00153EE7">
        <w:rPr>
          <w:rStyle w:val="Emphasis"/>
          <w:rFonts w:asciiTheme="majorHAnsi" w:hAnsiTheme="majorHAnsi" w:cstheme="majorHAnsi"/>
          <w:highlight w:val="green"/>
        </w:rPr>
        <w:t>role in</w:t>
      </w:r>
      <w:r w:rsidRPr="00153EE7">
        <w:rPr>
          <w:rStyle w:val="Emphasis"/>
          <w:rFonts w:asciiTheme="majorHAnsi" w:hAnsiTheme="majorHAnsi" w:cstheme="majorHAnsi"/>
        </w:rPr>
        <w:t xml:space="preserve"> humans’ </w:t>
      </w:r>
      <w:r w:rsidRPr="00153EE7">
        <w:rPr>
          <w:rStyle w:val="Emphasis"/>
          <w:rFonts w:asciiTheme="majorHAnsi" w:hAnsiTheme="majorHAnsi" w:cstheme="majorHAnsi"/>
          <w:highlight w:val="green"/>
        </w:rPr>
        <w:t>ability to pursue</w:t>
      </w:r>
      <w:r w:rsidRPr="00153EE7">
        <w:rPr>
          <w:rStyle w:val="Emphasis"/>
          <w:rFonts w:asciiTheme="majorHAnsi" w:hAnsiTheme="majorHAnsi" w:cstheme="majorHAnsi"/>
        </w:rPr>
        <w:t xml:space="preserve"> various </w:t>
      </w:r>
      <w:r w:rsidRPr="00153EE7">
        <w:rPr>
          <w:rStyle w:val="Emphasis"/>
          <w:rFonts w:asciiTheme="majorHAnsi" w:hAnsiTheme="majorHAnsi" w:cstheme="majorHAnsi"/>
          <w:highlight w:val="green"/>
        </w:rPr>
        <w:t>rewards that are</w:t>
      </w:r>
      <w:r w:rsidRPr="00153EE7">
        <w:rPr>
          <w:rStyle w:val="Emphasis"/>
          <w:rFonts w:asciiTheme="majorHAnsi" w:hAnsiTheme="majorHAnsi" w:cstheme="majorHAnsi"/>
        </w:rPr>
        <w:t xml:space="preserve"> perhaps months or even </w:t>
      </w:r>
      <w:r w:rsidRPr="00153EE7">
        <w:rPr>
          <w:rStyle w:val="Emphasis"/>
          <w:rFonts w:asciiTheme="majorHAnsi" w:hAnsiTheme="majorHAnsi" w:cstheme="majorHAnsi"/>
          <w:highlight w:val="green"/>
        </w:rPr>
        <w:t>years away</w:t>
      </w:r>
      <w:r w:rsidRPr="00153EE7">
        <w:rPr>
          <w:rFonts w:asciiTheme="majorHAnsi" w:hAnsiTheme="majorHAnsi" w:cstheme="maj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53EE7">
        <w:rPr>
          <w:rFonts w:asciiTheme="majorHAnsi" w:hAnsiTheme="majorHAnsi" w:cstheme="majorHAnsi"/>
        </w:rPr>
        <w:t>alterlife</w:t>
      </w:r>
      <w:proofErr w:type="spellEnd"/>
      <w:r w:rsidRPr="00153EE7">
        <w:rPr>
          <w:rFonts w:asciiTheme="majorHAnsi" w:hAnsiTheme="majorHAnsi" w:cstheme="majorHAnsi"/>
        </w:rPr>
        <w:t xml:space="preserve">. </w:t>
      </w:r>
      <w:r w:rsidRPr="00153EE7">
        <w:rPr>
          <w:rFonts w:asciiTheme="majorHAnsi" w:hAnsiTheme="majorHAnsi" w:cstheme="majorHAnsi"/>
          <w:u w:val="single"/>
        </w:rPr>
        <w:t>This may explain what often motivates people to work for things that have no apparent short-term benefit</w:t>
      </w:r>
      <w:r w:rsidRPr="00153EE7">
        <w:rPr>
          <w:rFonts w:asciiTheme="majorHAnsi" w:hAnsiTheme="majorHAnsi" w:cstheme="majorHAnsi"/>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53EE7">
        <w:rPr>
          <w:rFonts w:asciiTheme="majorHAnsi" w:hAnsiTheme="majorHAnsi" w:cstheme="majorHAnsi"/>
        </w:rPr>
        <w:t>shilting</w:t>
      </w:r>
      <w:proofErr w:type="spellEnd"/>
      <w:r w:rsidRPr="00153EE7">
        <w:rPr>
          <w:rFonts w:asciiTheme="majorHAnsi" w:hAnsiTheme="majorHAnsi" w:cstheme="majorHAnsi"/>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88BC8AC" w14:textId="2855C2CF" w:rsidR="00931C61" w:rsidRPr="00153EE7" w:rsidRDefault="0050020F" w:rsidP="00931C61">
      <w:pPr>
        <w:pStyle w:val="Heading4"/>
        <w:rPr>
          <w:rFonts w:asciiTheme="majorHAnsi" w:hAnsiTheme="majorHAnsi" w:cstheme="majorHAnsi"/>
        </w:rPr>
      </w:pPr>
      <w:r>
        <w:rPr>
          <w:rFonts w:asciiTheme="majorHAnsi" w:hAnsiTheme="majorHAnsi" w:cstheme="majorHAnsi"/>
        </w:rPr>
        <w:lastRenderedPageBreak/>
        <w:t>4</w:t>
      </w:r>
      <w:r w:rsidR="00931C61" w:rsidRPr="00153EE7">
        <w:rPr>
          <w:rFonts w:asciiTheme="majorHAnsi" w:hAnsiTheme="majorHAnsi" w:cstheme="majorHAnsi"/>
        </w:rPr>
        <w:t xml:space="preserve">] Extinction is a distinct phenomenon that requires prior consideration </w:t>
      </w:r>
    </w:p>
    <w:p w14:paraId="059E5152" w14:textId="77777777" w:rsidR="00931C61" w:rsidRPr="00153EE7" w:rsidRDefault="00931C61" w:rsidP="00931C61">
      <w:pPr>
        <w:rPr>
          <w:rFonts w:asciiTheme="majorHAnsi" w:hAnsiTheme="majorHAnsi" w:cstheme="majorHAnsi"/>
        </w:rPr>
      </w:pPr>
      <w:r w:rsidRPr="00153EE7">
        <w:rPr>
          <w:rFonts w:asciiTheme="majorHAnsi" w:hAnsiTheme="majorHAnsi" w:cstheme="majorHAnsi"/>
          <w:b/>
          <w:bCs/>
          <w:sz w:val="26"/>
        </w:rPr>
        <w:t>Burke et al 16</w:t>
      </w:r>
      <w:r w:rsidRPr="00153EE7">
        <w:rPr>
          <w:rFonts w:asciiTheme="majorHAnsi" w:hAnsiTheme="majorHAnsi" w:cstheme="majorHAnsi"/>
        </w:rPr>
        <w:t xml:space="preserve"> Associate Professor of International and Political Studies @ UNSW, Australia, 2016 (Anthony, Stefanie </w:t>
      </w:r>
      <w:proofErr w:type="spellStart"/>
      <w:r w:rsidRPr="00153EE7">
        <w:rPr>
          <w:rFonts w:asciiTheme="majorHAnsi" w:hAnsiTheme="majorHAnsi" w:cstheme="majorHAnsi"/>
        </w:rPr>
        <w:t>Fishel</w:t>
      </w:r>
      <w:proofErr w:type="spellEnd"/>
      <w:r w:rsidRPr="00153EE7">
        <w:rPr>
          <w:rFonts w:asciiTheme="majorHAnsi" w:hAnsiTheme="majorHAnsi" w:cstheme="majorHAnsi"/>
        </w:rPr>
        <w:t xml:space="preserve"> is Assistant Professor, Department of Gender and Race Studies at the University of Alabama, Audra Mitchell is CIGI Chair in Global Governance and Ethics at the </w:t>
      </w:r>
      <w:proofErr w:type="spellStart"/>
      <w:r w:rsidRPr="00153EE7">
        <w:rPr>
          <w:rFonts w:asciiTheme="majorHAnsi" w:hAnsiTheme="majorHAnsi" w:cstheme="majorHAnsi"/>
        </w:rPr>
        <w:t>Balsillie</w:t>
      </w:r>
      <w:proofErr w:type="spellEnd"/>
      <w:r w:rsidRPr="00153EE7">
        <w:rPr>
          <w:rFonts w:asciiTheme="majorHAnsi" w:hAnsiTheme="majorHAnsi" w:cstheme="majorHAnsi"/>
        </w:rPr>
        <w:t xml:space="preserve"> School of International Affairs, Simon Dalby is CIGI Chair in the Political Economy of Climate Change at the </w:t>
      </w:r>
      <w:proofErr w:type="spellStart"/>
      <w:r w:rsidRPr="00153EE7">
        <w:rPr>
          <w:rFonts w:asciiTheme="majorHAnsi" w:hAnsiTheme="majorHAnsi" w:cstheme="majorHAnsi"/>
        </w:rPr>
        <w:t>Balsillie</w:t>
      </w:r>
      <w:proofErr w:type="spellEnd"/>
      <w:r w:rsidRPr="00153EE7">
        <w:rPr>
          <w:rFonts w:asciiTheme="majorHAnsi" w:hAnsiTheme="majorHAnsi" w:cstheme="majorHAnsi"/>
        </w:rPr>
        <w:t xml:space="preserve"> School of International Affairs, and, Daniel J. Levine is Assistant Professor of Political Science at the University of Alabama, “Planet Politics: Manifesto from the End of IR,” Millennium: Journal of International Studies 1–25) </w:t>
      </w:r>
    </w:p>
    <w:p w14:paraId="25A25A4F" w14:textId="77777777" w:rsidR="00931C61" w:rsidRPr="00153EE7" w:rsidRDefault="00931C61" w:rsidP="00931C61">
      <w:pPr>
        <w:rPr>
          <w:rFonts w:asciiTheme="majorHAnsi" w:hAnsiTheme="majorHAnsi" w:cstheme="majorHAnsi"/>
          <w:sz w:val="26"/>
          <w:szCs w:val="26"/>
          <w:u w:val="single"/>
        </w:rPr>
      </w:pPr>
      <w:r w:rsidRPr="00153EE7">
        <w:rPr>
          <w:rFonts w:asciiTheme="majorHAnsi" w:hAnsiTheme="majorHAnsi" w:cstheme="majorHAnsi"/>
          <w:szCs w:val="26"/>
        </w:rPr>
        <w:t xml:space="preserve">8. </w:t>
      </w:r>
      <w:r w:rsidRPr="00153EE7">
        <w:rPr>
          <w:rFonts w:asciiTheme="majorHAnsi" w:hAnsiTheme="majorHAnsi" w:cstheme="majorHAnsi"/>
          <w:sz w:val="26"/>
          <w:szCs w:val="26"/>
          <w:u w:val="single"/>
        </w:rPr>
        <w:t>Global ethics must respond to mass extinction</w:t>
      </w:r>
      <w:r w:rsidRPr="00153EE7">
        <w:rPr>
          <w:rFonts w:asciiTheme="majorHAnsi" w:hAnsiTheme="majorHAnsi" w:cstheme="majorHAnsi"/>
          <w:szCs w:val="26"/>
        </w:rPr>
        <w:t xml:space="preserve">. In late 2014, the Worldwide Fund for Nature reported a startling statistic: according to their global study, 52% of species had gone extinct between 1970 and 2010.60 This is not news: </w:t>
      </w:r>
      <w:r w:rsidRPr="00153EE7">
        <w:rPr>
          <w:rFonts w:asciiTheme="majorHAnsi" w:hAnsiTheme="majorHAnsi" w:cstheme="majorHAnsi"/>
          <w:sz w:val="26"/>
          <w:szCs w:val="26"/>
          <w:u w:val="single"/>
        </w:rPr>
        <w:t>for three decades, conservation biologists have been warning of a ‘sixth mass extinction’, which, by definition, could eliminate more than three quarters of currently existing life forms in just a few centuries</w:t>
      </w:r>
      <w:r w:rsidRPr="00153EE7">
        <w:rPr>
          <w:rFonts w:asciiTheme="majorHAnsi" w:hAnsiTheme="majorHAnsi" w:cstheme="majorHAnsi"/>
          <w:szCs w:val="26"/>
        </w:rPr>
        <w:t xml:space="preserve">.61 In other words, </w:t>
      </w:r>
      <w:r w:rsidRPr="00153EE7">
        <w:rPr>
          <w:rFonts w:asciiTheme="majorHAnsi" w:hAnsiTheme="majorHAnsi" w:cstheme="majorHAnsi"/>
          <w:sz w:val="26"/>
          <w:szCs w:val="26"/>
          <w:u w:val="single"/>
        </w:rPr>
        <w:t xml:space="preserve">it could threaten the practical possibility of the survival of earthly life. </w:t>
      </w:r>
      <w:r w:rsidRPr="00153EE7">
        <w:rPr>
          <w:rFonts w:asciiTheme="majorHAnsi" w:hAnsiTheme="majorHAnsi" w:cstheme="majorHAnsi"/>
          <w:sz w:val="26"/>
          <w:szCs w:val="26"/>
          <w:highlight w:val="green"/>
          <w:u w:val="single"/>
        </w:rPr>
        <w:t>Mass extinction</w:t>
      </w:r>
      <w:r w:rsidRPr="00153EE7">
        <w:rPr>
          <w:rFonts w:asciiTheme="majorHAnsi" w:hAnsiTheme="majorHAnsi" w:cstheme="majorHAnsi"/>
          <w:sz w:val="26"/>
          <w:szCs w:val="26"/>
          <w:u w:val="single"/>
        </w:rPr>
        <w:t xml:space="preserve"> is not simply extinction (or death) writ large</w:t>
      </w:r>
      <w:r w:rsidRPr="00153EE7">
        <w:rPr>
          <w:rFonts w:asciiTheme="majorHAnsi" w:hAnsiTheme="majorHAnsi" w:cstheme="majorHAnsi"/>
          <w:szCs w:val="26"/>
        </w:rPr>
        <w:t xml:space="preserve">: </w:t>
      </w:r>
      <w:r w:rsidRPr="00153EE7">
        <w:rPr>
          <w:rFonts w:asciiTheme="majorHAnsi" w:hAnsiTheme="majorHAnsi" w:cstheme="majorHAnsi"/>
          <w:b/>
          <w:iCs/>
          <w:sz w:val="26"/>
          <w:szCs w:val="26"/>
          <w:u w:val="single"/>
          <w:bdr w:val="single" w:sz="8" w:space="0" w:color="auto"/>
        </w:rPr>
        <w:t xml:space="preserve">it </w:t>
      </w:r>
      <w:r w:rsidRPr="00153EE7">
        <w:rPr>
          <w:rFonts w:asciiTheme="majorHAnsi" w:hAnsiTheme="majorHAnsi" w:cstheme="majorHAnsi"/>
          <w:b/>
          <w:iCs/>
          <w:sz w:val="26"/>
          <w:szCs w:val="26"/>
          <w:highlight w:val="green"/>
          <w:u w:val="single"/>
          <w:bdr w:val="single" w:sz="8" w:space="0" w:color="auto"/>
        </w:rPr>
        <w:t>is a qualitatively different</w:t>
      </w:r>
      <w:r w:rsidRPr="00153EE7">
        <w:rPr>
          <w:rFonts w:asciiTheme="majorHAnsi" w:hAnsiTheme="majorHAnsi" w:cstheme="majorHAnsi"/>
          <w:b/>
          <w:iCs/>
          <w:sz w:val="26"/>
          <w:szCs w:val="26"/>
          <w:u w:val="single"/>
          <w:bdr w:val="single" w:sz="8" w:space="0" w:color="auto"/>
        </w:rPr>
        <w:t xml:space="preserve"> </w:t>
      </w:r>
      <w:r w:rsidRPr="00153EE7">
        <w:rPr>
          <w:rFonts w:asciiTheme="majorHAnsi" w:hAnsiTheme="majorHAnsi" w:cstheme="majorHAnsi"/>
          <w:b/>
          <w:iCs/>
          <w:sz w:val="26"/>
          <w:szCs w:val="26"/>
          <w:highlight w:val="green"/>
          <w:u w:val="single"/>
          <w:bdr w:val="single" w:sz="8" w:space="0" w:color="auto"/>
        </w:rPr>
        <w:t>phenomena that demands its own ethical categories</w:t>
      </w:r>
      <w:r w:rsidRPr="00153EE7">
        <w:rPr>
          <w:rFonts w:asciiTheme="majorHAnsi" w:hAnsiTheme="majorHAnsi" w:cstheme="majorHAnsi"/>
          <w:b/>
          <w:iCs/>
          <w:sz w:val="26"/>
          <w:szCs w:val="26"/>
          <w:u w:val="single"/>
          <w:bdr w:val="single" w:sz="8" w:space="0" w:color="auto"/>
        </w:rPr>
        <w:t>.</w:t>
      </w:r>
      <w:r w:rsidRPr="00153EE7">
        <w:rPr>
          <w:rFonts w:asciiTheme="majorHAnsi" w:hAnsiTheme="majorHAnsi" w:cstheme="majorHAnsi"/>
          <w:szCs w:val="26"/>
        </w:rPr>
        <w:t xml:space="preserve"> </w:t>
      </w:r>
      <w:r w:rsidRPr="00153EE7">
        <w:rPr>
          <w:rFonts w:asciiTheme="majorHAnsi" w:hAnsiTheme="majorHAnsi" w:cstheme="majorHAnsi"/>
          <w:sz w:val="26"/>
          <w:szCs w:val="26"/>
          <w:u w:val="single"/>
        </w:rPr>
        <w:t>It cannot be grasped by aggregating species extinctions,</w:t>
      </w:r>
      <w:r w:rsidRPr="00153EE7">
        <w:rPr>
          <w:rFonts w:asciiTheme="majorHAnsi" w:hAnsiTheme="majorHAnsi" w:cstheme="majorHAnsi"/>
          <w:szCs w:val="26"/>
        </w:rPr>
        <w:t xml:space="preserve"> let alone the deaths of individual organisms. </w:t>
      </w:r>
      <w:r w:rsidRPr="00153EE7">
        <w:rPr>
          <w:rFonts w:asciiTheme="majorHAnsi" w:hAnsiTheme="majorHAnsi" w:cstheme="majorHAnsi"/>
          <w:sz w:val="26"/>
          <w:szCs w:val="26"/>
          <w:highlight w:val="green"/>
          <w:u w:val="single"/>
        </w:rPr>
        <w:t>Not only does it erase</w:t>
      </w:r>
      <w:r w:rsidRPr="00153EE7">
        <w:rPr>
          <w:rFonts w:asciiTheme="majorHAnsi" w:hAnsiTheme="majorHAnsi" w:cstheme="majorHAnsi"/>
          <w:sz w:val="26"/>
          <w:szCs w:val="26"/>
          <w:u w:val="single"/>
        </w:rPr>
        <w:t xml:space="preserve"> diverse, irreplaceable </w:t>
      </w:r>
      <w:r w:rsidRPr="00153EE7">
        <w:rPr>
          <w:rFonts w:asciiTheme="majorHAnsi" w:hAnsiTheme="majorHAnsi" w:cstheme="majorHAnsi"/>
          <w:sz w:val="26"/>
          <w:szCs w:val="26"/>
          <w:highlight w:val="green"/>
          <w:u w:val="single"/>
        </w:rPr>
        <w:t>life</w:t>
      </w:r>
      <w:r w:rsidRPr="00153EE7">
        <w:rPr>
          <w:rFonts w:asciiTheme="majorHAnsi" w:hAnsiTheme="majorHAnsi" w:cstheme="majorHAnsi"/>
          <w:sz w:val="26"/>
          <w:szCs w:val="26"/>
          <w:u w:val="single"/>
        </w:rPr>
        <w:t xml:space="preserve"> forms</w:t>
      </w:r>
      <w:r w:rsidRPr="00153EE7">
        <w:rPr>
          <w:rFonts w:asciiTheme="majorHAnsi" w:hAnsiTheme="majorHAnsi" w:cstheme="majorHAnsi"/>
          <w:szCs w:val="26"/>
        </w:rPr>
        <w:t xml:space="preserve">, </w:t>
      </w:r>
      <w:r w:rsidRPr="00153EE7">
        <w:rPr>
          <w:rFonts w:asciiTheme="majorHAnsi" w:hAnsiTheme="majorHAnsi" w:cstheme="majorHAnsi"/>
          <w:sz w:val="26"/>
          <w:szCs w:val="26"/>
          <w:highlight w:val="green"/>
          <w:u w:val="single"/>
        </w:rPr>
        <w:t>their</w:t>
      </w:r>
      <w:r w:rsidRPr="00153EE7">
        <w:rPr>
          <w:rFonts w:asciiTheme="majorHAnsi" w:hAnsiTheme="majorHAnsi" w:cstheme="majorHAnsi"/>
          <w:sz w:val="26"/>
          <w:szCs w:val="26"/>
          <w:u w:val="single"/>
        </w:rPr>
        <w:t xml:space="preserve"> </w:t>
      </w:r>
      <w:r w:rsidRPr="00153EE7">
        <w:rPr>
          <w:rFonts w:asciiTheme="majorHAnsi" w:hAnsiTheme="majorHAnsi" w:cstheme="majorHAnsi"/>
          <w:b/>
          <w:iCs/>
          <w:sz w:val="26"/>
          <w:szCs w:val="26"/>
          <w:u w:val="single"/>
          <w:bdr w:val="single" w:sz="8" w:space="0" w:color="auto"/>
        </w:rPr>
        <w:t xml:space="preserve">unique </w:t>
      </w:r>
      <w:r w:rsidRPr="00153EE7">
        <w:rPr>
          <w:rFonts w:asciiTheme="majorHAnsi" w:hAnsiTheme="majorHAnsi" w:cstheme="majorHAnsi"/>
          <w:b/>
          <w:iCs/>
          <w:sz w:val="26"/>
          <w:szCs w:val="26"/>
          <w:highlight w:val="green"/>
          <w:u w:val="single"/>
          <w:bdr w:val="single" w:sz="8" w:space="0" w:color="auto"/>
        </w:rPr>
        <w:t>histories</w:t>
      </w:r>
      <w:r w:rsidRPr="00153EE7">
        <w:rPr>
          <w:rFonts w:asciiTheme="majorHAnsi" w:hAnsiTheme="majorHAnsi" w:cstheme="majorHAnsi"/>
          <w:sz w:val="26"/>
          <w:szCs w:val="26"/>
          <w:highlight w:val="green"/>
          <w:u w:val="single"/>
        </w:rPr>
        <w:t xml:space="preserve"> and</w:t>
      </w:r>
      <w:r w:rsidRPr="00153EE7">
        <w:rPr>
          <w:rFonts w:asciiTheme="majorHAnsi" w:hAnsiTheme="majorHAnsi" w:cstheme="majorHAnsi"/>
          <w:sz w:val="26"/>
          <w:szCs w:val="26"/>
          <w:u w:val="single"/>
        </w:rPr>
        <w:t xml:space="preserve"> </w:t>
      </w:r>
      <w:r w:rsidRPr="00153EE7">
        <w:rPr>
          <w:rFonts w:asciiTheme="majorHAnsi" w:hAnsiTheme="majorHAnsi" w:cstheme="majorHAnsi"/>
          <w:b/>
          <w:iCs/>
          <w:sz w:val="26"/>
          <w:szCs w:val="26"/>
          <w:u w:val="single"/>
          <w:bdr w:val="single" w:sz="8" w:space="0" w:color="auto"/>
        </w:rPr>
        <w:t xml:space="preserve">open-ended </w:t>
      </w:r>
      <w:r w:rsidRPr="00153EE7">
        <w:rPr>
          <w:rFonts w:asciiTheme="majorHAnsi" w:hAnsiTheme="majorHAnsi" w:cstheme="majorHAnsi"/>
          <w:b/>
          <w:iCs/>
          <w:sz w:val="26"/>
          <w:szCs w:val="26"/>
          <w:highlight w:val="green"/>
          <w:u w:val="single"/>
          <w:bdr w:val="single" w:sz="8" w:space="0" w:color="auto"/>
        </w:rPr>
        <w:t>possibilities</w:t>
      </w:r>
      <w:r w:rsidRPr="00153EE7">
        <w:rPr>
          <w:rFonts w:asciiTheme="majorHAnsi" w:hAnsiTheme="majorHAnsi" w:cstheme="majorHAnsi"/>
          <w:sz w:val="26"/>
          <w:szCs w:val="26"/>
          <w:highlight w:val="green"/>
          <w:u w:val="single"/>
        </w:rPr>
        <w:t xml:space="preserve">, but it </w:t>
      </w:r>
      <w:r w:rsidRPr="00153EE7">
        <w:rPr>
          <w:rFonts w:asciiTheme="majorHAnsi" w:hAnsiTheme="majorHAnsi" w:cstheme="majorHAnsi"/>
          <w:b/>
          <w:iCs/>
          <w:sz w:val="26"/>
          <w:szCs w:val="26"/>
          <w:highlight w:val="green"/>
          <w:u w:val="single"/>
          <w:bdr w:val="single" w:sz="8" w:space="0" w:color="auto"/>
        </w:rPr>
        <w:t>threatens the ontological conditions of</w:t>
      </w:r>
      <w:r w:rsidRPr="00153EE7">
        <w:rPr>
          <w:rFonts w:asciiTheme="majorHAnsi" w:hAnsiTheme="majorHAnsi" w:cstheme="majorHAnsi"/>
          <w:b/>
          <w:iCs/>
          <w:sz w:val="26"/>
          <w:szCs w:val="26"/>
          <w:u w:val="single"/>
          <w:bdr w:val="single" w:sz="8" w:space="0" w:color="auto"/>
        </w:rPr>
        <w:t xml:space="preserve"> Earthly </w:t>
      </w:r>
      <w:r w:rsidRPr="00153EE7">
        <w:rPr>
          <w:rFonts w:asciiTheme="majorHAnsi" w:hAnsiTheme="majorHAnsi" w:cstheme="majorHAnsi"/>
          <w:b/>
          <w:iCs/>
          <w:sz w:val="26"/>
          <w:szCs w:val="26"/>
          <w:highlight w:val="green"/>
          <w:u w:val="single"/>
          <w:bdr w:val="single" w:sz="8" w:space="0" w:color="auto"/>
        </w:rPr>
        <w:t>life</w:t>
      </w:r>
      <w:r w:rsidRPr="00153EE7">
        <w:rPr>
          <w:rFonts w:asciiTheme="majorHAnsi" w:hAnsiTheme="majorHAnsi" w:cstheme="majorHAnsi"/>
          <w:sz w:val="26"/>
          <w:szCs w:val="26"/>
          <w:u w:val="single"/>
        </w:rPr>
        <w:t>.</w:t>
      </w:r>
    </w:p>
    <w:p w14:paraId="606F3FEB" w14:textId="77777777" w:rsidR="00931C61" w:rsidRPr="00153EE7" w:rsidRDefault="00931C61" w:rsidP="00931C61">
      <w:pPr>
        <w:rPr>
          <w:rFonts w:asciiTheme="majorHAnsi" w:hAnsiTheme="majorHAnsi" w:cstheme="majorHAnsi"/>
          <w:sz w:val="26"/>
          <w:szCs w:val="26"/>
          <w:u w:val="single"/>
        </w:rPr>
      </w:pPr>
      <w:r w:rsidRPr="00153EE7">
        <w:rPr>
          <w:rFonts w:asciiTheme="majorHAnsi" w:hAnsiTheme="majorHAnsi" w:cstheme="majorHAns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153EE7">
        <w:rPr>
          <w:rFonts w:asciiTheme="majorHAnsi" w:hAnsiTheme="majorHAnsi" w:cstheme="majorHAnsi"/>
          <w:sz w:val="26"/>
          <w:szCs w:val="26"/>
          <w:u w:val="single"/>
        </w:rPr>
        <w:t>Cold-War era concepts such as ‘nuclear winter’ and ‘omnicide’ gesture towards harms massive in their scale and moral horror</w:t>
      </w:r>
      <w:r w:rsidRPr="00153EE7">
        <w:rPr>
          <w:rFonts w:asciiTheme="majorHAnsi" w:hAnsiTheme="majorHAnsi" w:cstheme="majorHAnsi"/>
          <w:szCs w:val="26"/>
        </w:rPr>
        <w:t xml:space="preserve">. However, </w:t>
      </w:r>
      <w:r w:rsidRPr="00153EE7">
        <w:rPr>
          <w:rFonts w:asciiTheme="majorHAnsi" w:hAnsiTheme="majorHAnsi" w:cstheme="majorHAnsi"/>
          <w:sz w:val="26"/>
          <w:szCs w:val="26"/>
          <w:u w:val="single"/>
        </w:rPr>
        <w:t xml:space="preserve">they are asymptotic: </w:t>
      </w:r>
      <w:r w:rsidRPr="00153EE7">
        <w:rPr>
          <w:rFonts w:asciiTheme="majorHAnsi" w:hAnsiTheme="majorHAnsi" w:cstheme="majorHAnsi"/>
          <w:sz w:val="26"/>
          <w:szCs w:val="26"/>
          <w:highlight w:val="green"/>
          <w:u w:val="single"/>
        </w:rPr>
        <w:t>they imagine</w:t>
      </w:r>
      <w:r w:rsidRPr="00153EE7">
        <w:rPr>
          <w:rFonts w:asciiTheme="majorHAnsi" w:hAnsiTheme="majorHAnsi" w:cstheme="majorHAnsi"/>
          <w:sz w:val="26"/>
          <w:szCs w:val="26"/>
          <w:u w:val="single"/>
        </w:rPr>
        <w:t xml:space="preserve"> nightmares of </w:t>
      </w:r>
      <w:r w:rsidRPr="00153EE7">
        <w:rPr>
          <w:rFonts w:asciiTheme="majorHAnsi" w:hAnsiTheme="majorHAnsi" w:cstheme="majorHAnsi"/>
          <w:sz w:val="26"/>
          <w:szCs w:val="26"/>
          <w:highlight w:val="green"/>
          <w:u w:val="single"/>
        </w:rPr>
        <w:t>a</w:t>
      </w:r>
      <w:r w:rsidRPr="00153EE7">
        <w:rPr>
          <w:rFonts w:asciiTheme="majorHAnsi" w:hAnsiTheme="majorHAnsi" w:cstheme="majorHAnsi"/>
          <w:sz w:val="26"/>
          <w:szCs w:val="26"/>
          <w:u w:val="single"/>
        </w:rPr>
        <w:t xml:space="preserve"> severely </w:t>
      </w:r>
      <w:r w:rsidRPr="00153EE7">
        <w:rPr>
          <w:rFonts w:asciiTheme="majorHAnsi" w:hAnsiTheme="majorHAnsi" w:cstheme="majorHAnsi"/>
          <w:sz w:val="26"/>
          <w:szCs w:val="26"/>
          <w:highlight w:val="green"/>
          <w:u w:val="single"/>
        </w:rPr>
        <w:t>denuded planet</w:t>
      </w:r>
      <w:r w:rsidRPr="00153EE7">
        <w:rPr>
          <w:rFonts w:asciiTheme="majorHAnsi" w:hAnsiTheme="majorHAnsi" w:cstheme="majorHAnsi"/>
          <w:sz w:val="26"/>
          <w:szCs w:val="26"/>
          <w:u w:val="single"/>
        </w:rPr>
        <w:t xml:space="preserve">, yet they do </w:t>
      </w:r>
      <w:r w:rsidRPr="00153EE7">
        <w:rPr>
          <w:rFonts w:asciiTheme="majorHAnsi" w:hAnsiTheme="majorHAnsi" w:cstheme="majorHAnsi"/>
          <w:sz w:val="26"/>
          <w:szCs w:val="26"/>
          <w:highlight w:val="green"/>
          <w:u w:val="single"/>
        </w:rPr>
        <w:t>not</w:t>
      </w:r>
      <w:r w:rsidRPr="00153EE7">
        <w:rPr>
          <w:rFonts w:asciiTheme="majorHAnsi" w:hAnsiTheme="majorHAnsi" w:cstheme="majorHAnsi"/>
          <w:sz w:val="26"/>
          <w:szCs w:val="26"/>
          <w:u w:val="single"/>
        </w:rPr>
        <w:t xml:space="preserve"> contemplate </w:t>
      </w:r>
      <w:r w:rsidRPr="00153EE7">
        <w:rPr>
          <w:rFonts w:asciiTheme="majorHAnsi" w:hAnsiTheme="majorHAnsi" w:cstheme="majorHAnsi"/>
          <w:sz w:val="26"/>
          <w:szCs w:val="26"/>
          <w:highlight w:val="green"/>
          <w:u w:val="single"/>
        </w:rPr>
        <w:t xml:space="preserve">the </w:t>
      </w:r>
      <w:r w:rsidRPr="00153EE7">
        <w:rPr>
          <w:rFonts w:asciiTheme="majorHAnsi" w:hAnsiTheme="majorHAnsi" w:cstheme="majorHAnsi"/>
          <w:b/>
          <w:iCs/>
          <w:sz w:val="26"/>
          <w:szCs w:val="26"/>
          <w:highlight w:val="green"/>
          <w:u w:val="single"/>
          <w:bdr w:val="single" w:sz="8" w:space="0" w:color="auto"/>
        </w:rPr>
        <w:t>comprehensive negation</w:t>
      </w:r>
      <w:r w:rsidRPr="00153EE7">
        <w:rPr>
          <w:rFonts w:asciiTheme="majorHAnsi" w:hAnsiTheme="majorHAnsi" w:cstheme="majorHAnsi"/>
          <w:sz w:val="26"/>
          <w:szCs w:val="26"/>
          <w:u w:val="single"/>
        </w:rPr>
        <w:t xml:space="preserve"> that a </w:t>
      </w:r>
      <w:r w:rsidRPr="00153EE7">
        <w:rPr>
          <w:rFonts w:asciiTheme="majorHAnsi" w:hAnsiTheme="majorHAnsi" w:cstheme="majorHAnsi"/>
          <w:sz w:val="26"/>
          <w:szCs w:val="26"/>
          <w:highlight w:val="green"/>
          <w:u w:val="single"/>
        </w:rPr>
        <w:t>mass extinction</w:t>
      </w:r>
      <w:r w:rsidRPr="00153EE7">
        <w:rPr>
          <w:rFonts w:asciiTheme="majorHAnsi" w:hAnsiTheme="majorHAnsi" w:cstheme="majorHAnsi"/>
          <w:sz w:val="26"/>
          <w:szCs w:val="26"/>
          <w:u w:val="single"/>
        </w:rPr>
        <w:t xml:space="preserve"> event </w:t>
      </w:r>
      <w:proofErr w:type="gramStart"/>
      <w:r w:rsidRPr="00153EE7">
        <w:rPr>
          <w:rFonts w:asciiTheme="majorHAnsi" w:hAnsiTheme="majorHAnsi" w:cstheme="majorHAnsi"/>
          <w:sz w:val="26"/>
          <w:szCs w:val="26"/>
          <w:highlight w:val="green"/>
          <w:u w:val="single"/>
        </w:rPr>
        <w:t>entails</w:t>
      </w:r>
      <w:proofErr w:type="gramEnd"/>
      <w:r w:rsidRPr="00153EE7">
        <w:rPr>
          <w:rFonts w:asciiTheme="majorHAnsi" w:hAnsiTheme="majorHAnsi" w:cstheme="majorHAnsi"/>
          <w:sz w:val="26"/>
          <w:szCs w:val="26"/>
          <w:u w:val="single"/>
        </w:rPr>
        <w:t>.</w:t>
      </w:r>
      <w:r w:rsidRPr="00153EE7">
        <w:rPr>
          <w:rFonts w:asciiTheme="majorHAnsi" w:hAnsiTheme="majorHAnsi" w:cstheme="majorHAnsi"/>
          <w:szCs w:val="26"/>
        </w:rPr>
        <w:t xml:space="preserve"> In contemporary IR discourses, where it appears at all, extinction is treated as a problem of scientific management and biopolitical control aimed at securing existing human lifestyles.63 Once again, </w:t>
      </w:r>
      <w:r w:rsidRPr="00153EE7">
        <w:rPr>
          <w:rFonts w:asciiTheme="majorHAnsi" w:hAnsiTheme="majorHAnsi" w:cstheme="majorHAnsi"/>
          <w:sz w:val="26"/>
          <w:szCs w:val="26"/>
          <w:highlight w:val="green"/>
          <w:u w:val="single"/>
        </w:rPr>
        <w:t>this</w:t>
      </w:r>
      <w:r w:rsidRPr="00153EE7">
        <w:rPr>
          <w:rFonts w:asciiTheme="majorHAnsi" w:hAnsiTheme="majorHAnsi" w:cstheme="majorHAnsi"/>
          <w:sz w:val="26"/>
          <w:szCs w:val="26"/>
          <w:u w:val="single"/>
        </w:rPr>
        <w:t xml:space="preserve"> approach </w:t>
      </w:r>
      <w:r w:rsidRPr="00153EE7">
        <w:rPr>
          <w:rFonts w:asciiTheme="majorHAnsi" w:hAnsiTheme="majorHAnsi" w:cstheme="majorHAnsi"/>
          <w:sz w:val="26"/>
          <w:szCs w:val="26"/>
          <w:highlight w:val="green"/>
          <w:u w:val="single"/>
        </w:rPr>
        <w:t xml:space="preserve">fails to </w:t>
      </w:r>
      <w:proofErr w:type="spellStart"/>
      <w:r w:rsidRPr="00153EE7">
        <w:rPr>
          <w:rFonts w:asciiTheme="majorHAnsi" w:hAnsiTheme="majorHAnsi" w:cstheme="majorHAnsi"/>
          <w:sz w:val="26"/>
          <w:szCs w:val="26"/>
          <w:highlight w:val="green"/>
          <w:u w:val="single"/>
        </w:rPr>
        <w:t>recognise</w:t>
      </w:r>
      <w:proofErr w:type="spellEnd"/>
      <w:r w:rsidRPr="00153EE7">
        <w:rPr>
          <w:rFonts w:asciiTheme="majorHAnsi" w:hAnsiTheme="majorHAnsi" w:cstheme="majorHAnsi"/>
          <w:sz w:val="26"/>
          <w:szCs w:val="26"/>
          <w:highlight w:val="green"/>
          <w:u w:val="single"/>
        </w:rPr>
        <w:t xml:space="preserve"> the reality</w:t>
      </w:r>
      <w:r w:rsidRPr="00153EE7">
        <w:rPr>
          <w:rFonts w:asciiTheme="majorHAnsi" w:hAnsiTheme="majorHAnsi" w:cstheme="majorHAnsi"/>
          <w:sz w:val="26"/>
          <w:szCs w:val="26"/>
          <w:u w:val="single"/>
        </w:rPr>
        <w:t xml:space="preserve"> of extinction, </w:t>
      </w:r>
      <w:r w:rsidRPr="00153EE7">
        <w:rPr>
          <w:rFonts w:asciiTheme="majorHAnsi" w:hAnsiTheme="majorHAnsi" w:cstheme="majorHAnsi"/>
          <w:sz w:val="26"/>
          <w:szCs w:val="26"/>
          <w:highlight w:val="green"/>
          <w:u w:val="single"/>
        </w:rPr>
        <w:t xml:space="preserve">which is a </w:t>
      </w:r>
      <w:r w:rsidRPr="00153EE7">
        <w:rPr>
          <w:rFonts w:asciiTheme="majorHAnsi" w:hAnsiTheme="majorHAnsi" w:cstheme="majorHAnsi"/>
          <w:b/>
          <w:iCs/>
          <w:sz w:val="26"/>
          <w:szCs w:val="26"/>
          <w:highlight w:val="green"/>
          <w:u w:val="single"/>
          <w:bdr w:val="single" w:sz="8" w:space="0" w:color="auto"/>
        </w:rPr>
        <w:t>matter of being and nonbeing</w:t>
      </w:r>
      <w:r w:rsidRPr="00153EE7">
        <w:rPr>
          <w:rFonts w:asciiTheme="majorHAnsi" w:hAnsiTheme="majorHAnsi" w:cstheme="majorHAnsi"/>
          <w:sz w:val="26"/>
          <w:szCs w:val="26"/>
          <w:highlight w:val="green"/>
          <w:u w:val="single"/>
        </w:rPr>
        <w:t>, not one of life and death</w:t>
      </w:r>
      <w:r w:rsidRPr="00153EE7">
        <w:rPr>
          <w:rFonts w:asciiTheme="majorHAnsi" w:hAnsiTheme="majorHAnsi" w:cstheme="majorHAnsi"/>
          <w:sz w:val="26"/>
          <w:szCs w:val="26"/>
          <w:u w:val="single"/>
        </w:rPr>
        <w:t xml:space="preserve"> processes.</w:t>
      </w:r>
    </w:p>
    <w:p w14:paraId="26F4158E" w14:textId="77777777" w:rsidR="00931C61" w:rsidRPr="00153EE7" w:rsidRDefault="00931C61" w:rsidP="00931C61">
      <w:pPr>
        <w:rPr>
          <w:rFonts w:asciiTheme="majorHAnsi" w:hAnsiTheme="majorHAnsi" w:cstheme="majorHAnsi"/>
        </w:rPr>
      </w:pPr>
      <w:r w:rsidRPr="00153EE7">
        <w:rPr>
          <w:rFonts w:asciiTheme="majorHAnsi" w:hAnsiTheme="majorHAnsi" w:cstheme="majorHAnsi"/>
          <w:u w:val="single"/>
        </w:rPr>
        <w:t>Confronting the enormity of a possible mass extinction event requires a total overhaul of human perceptions of what is at stake in the disruption of the conditions of Earthly life. The question of what is ‘lost’ in extinction has</w:t>
      </w:r>
      <w:r w:rsidRPr="00153EE7">
        <w:rPr>
          <w:rFonts w:asciiTheme="majorHAnsi" w:hAnsiTheme="majorHAnsi" w:cstheme="majorHAnsi"/>
        </w:rPr>
        <w:t xml:space="preserve">, since the inception of the concept of ‘conservation’, </w:t>
      </w:r>
      <w:r w:rsidRPr="00153EE7">
        <w:rPr>
          <w:rFonts w:asciiTheme="majorHAnsi" w:hAnsiTheme="majorHAnsi" w:cstheme="majorHAnsi"/>
          <w:u w:val="single"/>
        </w:rPr>
        <w:t>been addressed in terms of financial cost</w:t>
      </w:r>
      <w:r w:rsidRPr="00153EE7">
        <w:rPr>
          <w:rFonts w:asciiTheme="majorHAnsi" w:hAnsiTheme="majorHAnsi" w:cstheme="majorHAnsi"/>
        </w:rPr>
        <w:t xml:space="preserve"> and economic liabilities.64 Beyond reducing life to forms to capital, currencies and financial instruments, the dominant neoliberal political economy of conservation imposes a </w:t>
      </w:r>
      <w:proofErr w:type="spellStart"/>
      <w:r w:rsidRPr="00153EE7">
        <w:rPr>
          <w:rFonts w:asciiTheme="majorHAnsi" w:hAnsiTheme="majorHAnsi" w:cstheme="majorHAnsi"/>
        </w:rPr>
        <w:t>homogenising</w:t>
      </w:r>
      <w:proofErr w:type="spellEnd"/>
      <w:r w:rsidRPr="00153EE7">
        <w:rPr>
          <w:rFonts w:asciiTheme="majorHAnsi" w:hAnsiTheme="majorHAnsi" w:cstheme="majorHAnsi"/>
        </w:rPr>
        <w:t xml:space="preserve">, Western secular worldview on a planetary phenomenon. </w:t>
      </w:r>
      <w:r w:rsidRPr="00153EE7">
        <w:rPr>
          <w:rFonts w:asciiTheme="majorHAnsi" w:hAnsiTheme="majorHAnsi" w:cstheme="majorHAnsi"/>
          <w:u w:val="single"/>
        </w:rPr>
        <w:t xml:space="preserve">Yet the </w:t>
      </w:r>
      <w:r w:rsidRPr="00153EE7">
        <w:rPr>
          <w:rFonts w:asciiTheme="majorHAnsi" w:hAnsiTheme="majorHAnsi" w:cstheme="majorHAnsi"/>
          <w:b/>
          <w:iCs/>
          <w:u w:val="single"/>
          <w:bdr w:val="single" w:sz="8" w:space="0" w:color="auto"/>
        </w:rPr>
        <w:t>enormity, complexity, and scale</w:t>
      </w:r>
      <w:r w:rsidRPr="00153EE7">
        <w:rPr>
          <w:rFonts w:asciiTheme="majorHAnsi" w:hAnsiTheme="majorHAnsi" w:cstheme="majorHAnsi"/>
          <w:u w:val="single"/>
        </w:rPr>
        <w:t xml:space="preserve"> of mass extinction is so huge that humans need to </w:t>
      </w:r>
      <w:r w:rsidRPr="00153EE7">
        <w:rPr>
          <w:rFonts w:asciiTheme="majorHAnsi" w:hAnsiTheme="majorHAnsi" w:cstheme="majorHAnsi"/>
          <w:b/>
          <w:iCs/>
          <w:u w:val="single"/>
          <w:bdr w:val="single" w:sz="8" w:space="0" w:color="auto"/>
        </w:rPr>
        <w:t>draw on every possible resource in order to find ways of responding</w:t>
      </w:r>
      <w:r w:rsidRPr="00153EE7">
        <w:rPr>
          <w:rFonts w:asciiTheme="majorHAnsi" w:hAnsiTheme="majorHAnsi" w:cstheme="majorHAnsi"/>
          <w:u w:val="single"/>
        </w:rPr>
        <w:t>.</w:t>
      </w:r>
      <w:r w:rsidRPr="00153EE7">
        <w:rPr>
          <w:rFonts w:asciiTheme="majorHAnsi" w:hAnsiTheme="majorHAnsi" w:cstheme="majorHAnsi"/>
        </w:rPr>
        <w:t xml:space="preserve"> This means that they need to </w:t>
      </w:r>
      <w:proofErr w:type="spellStart"/>
      <w:r w:rsidRPr="00153EE7">
        <w:rPr>
          <w:rFonts w:asciiTheme="majorHAnsi" w:hAnsiTheme="majorHAnsi" w:cstheme="majorHAnsi"/>
        </w:rPr>
        <w:t>mobilise</w:t>
      </w:r>
      <w:proofErr w:type="spellEnd"/>
      <w:r w:rsidRPr="00153EE7">
        <w:rPr>
          <w:rFonts w:asciiTheme="majorHAnsi" w:hAnsiTheme="majorHAnsi" w:cstheme="majorHAnsi"/>
        </w:rPr>
        <w:t xml:space="preserve"> multiple worldviews and lifeways – including those emerging from indigenous and </w:t>
      </w:r>
      <w:proofErr w:type="spellStart"/>
      <w:r w:rsidRPr="00153EE7">
        <w:rPr>
          <w:rFonts w:asciiTheme="majorHAnsi" w:hAnsiTheme="majorHAnsi" w:cstheme="majorHAnsi"/>
        </w:rPr>
        <w:t>marginalised</w:t>
      </w:r>
      <w:proofErr w:type="spellEnd"/>
      <w:r w:rsidRPr="00153EE7">
        <w:rPr>
          <w:rFonts w:asciiTheme="majorHAnsi" w:hAnsiTheme="majorHAnsi" w:cstheme="majorHAnsi"/>
        </w:rPr>
        <w:t xml:space="preserve"> cosmologies. Above all, </w:t>
      </w:r>
      <w:r w:rsidRPr="00153EE7">
        <w:rPr>
          <w:rFonts w:asciiTheme="majorHAnsi" w:hAnsiTheme="majorHAnsi" w:cstheme="majorHAnsi"/>
          <w:u w:val="single"/>
        </w:rPr>
        <w:t xml:space="preserve">it is crucial and urgent to </w:t>
      </w:r>
      <w:proofErr w:type="spellStart"/>
      <w:r w:rsidRPr="00153EE7">
        <w:rPr>
          <w:rFonts w:asciiTheme="majorHAnsi" w:hAnsiTheme="majorHAnsi" w:cstheme="majorHAnsi"/>
          <w:u w:val="single"/>
        </w:rPr>
        <w:t>realise</w:t>
      </w:r>
      <w:proofErr w:type="spellEnd"/>
      <w:r w:rsidRPr="00153EE7">
        <w:rPr>
          <w:rFonts w:asciiTheme="majorHAnsi" w:hAnsiTheme="majorHAnsi" w:cstheme="majorHAnsi"/>
          <w:u w:val="single"/>
        </w:rPr>
        <w:t xml:space="preserve"> that extinction is a </w:t>
      </w:r>
      <w:r w:rsidRPr="00153EE7">
        <w:rPr>
          <w:rFonts w:asciiTheme="majorHAnsi" w:hAnsiTheme="majorHAnsi" w:cstheme="majorHAnsi"/>
          <w:b/>
          <w:iCs/>
          <w:u w:val="single"/>
          <w:bdr w:val="single" w:sz="8" w:space="0" w:color="auto"/>
        </w:rPr>
        <w:t>matter of global ethics</w:t>
      </w:r>
      <w:r w:rsidRPr="00153EE7">
        <w:rPr>
          <w:rFonts w:asciiTheme="majorHAnsi" w:hAnsiTheme="majorHAnsi" w:cstheme="majorHAnsi"/>
        </w:rPr>
        <w:t xml:space="preserve">. </w:t>
      </w:r>
      <w:r w:rsidRPr="00153EE7">
        <w:rPr>
          <w:rFonts w:asciiTheme="majorHAnsi" w:hAnsiTheme="majorHAnsi" w:cstheme="majorHAnsi"/>
          <w:u w:val="single"/>
        </w:rPr>
        <w:t>It is not simply an issue of management or security, or even of particular visions of the good life</w:t>
      </w:r>
      <w:r w:rsidRPr="00153EE7">
        <w:rPr>
          <w:rFonts w:asciiTheme="majorHAnsi" w:hAnsiTheme="majorHAnsi" w:cstheme="majorHAnsi"/>
        </w:rPr>
        <w:t xml:space="preserve">. </w:t>
      </w:r>
      <w:r w:rsidRPr="00153EE7">
        <w:rPr>
          <w:rFonts w:asciiTheme="majorHAnsi" w:hAnsiTheme="majorHAnsi" w:cstheme="majorHAnsi"/>
          <w:u w:val="single"/>
        </w:rPr>
        <w:t>Instead, it is about staking a claim as to the goodness of life itself. If it does not fit within the existing parameters of global ethics, then it is these boundaries that need to change</w:t>
      </w:r>
      <w:r w:rsidRPr="00153EE7">
        <w:rPr>
          <w:rFonts w:asciiTheme="majorHAnsi" w:hAnsiTheme="majorHAnsi" w:cstheme="majorHAnsi"/>
        </w:rPr>
        <w:t>.</w:t>
      </w:r>
    </w:p>
    <w:p w14:paraId="7CEBB3BC" w14:textId="77777777" w:rsidR="00931C61" w:rsidRPr="00153EE7" w:rsidRDefault="00931C61" w:rsidP="00931C61">
      <w:pPr>
        <w:rPr>
          <w:rFonts w:asciiTheme="majorHAnsi" w:hAnsiTheme="majorHAnsi" w:cstheme="majorHAnsi"/>
          <w:szCs w:val="16"/>
        </w:rPr>
      </w:pPr>
      <w:r w:rsidRPr="00153EE7">
        <w:rPr>
          <w:rFonts w:asciiTheme="majorHAnsi" w:hAnsiTheme="majorHAnsi" w:cstheme="majorHAnsi"/>
          <w:szCs w:val="16"/>
        </w:rPr>
        <w:t xml:space="preserve">9. An Earth-worldly politics. Humans are worldly – that is, we are fundamentally </w:t>
      </w:r>
      <w:proofErr w:type="spellStart"/>
      <w:r w:rsidRPr="00153EE7">
        <w:rPr>
          <w:rFonts w:asciiTheme="majorHAnsi" w:hAnsiTheme="majorHAnsi" w:cstheme="majorHAnsi"/>
          <w:szCs w:val="16"/>
        </w:rPr>
        <w:t>worldforming</w:t>
      </w:r>
      <w:proofErr w:type="spellEnd"/>
      <w:r w:rsidRPr="00153EE7">
        <w:rPr>
          <w:rFonts w:asciiTheme="majorHAnsi" w:hAnsiTheme="majorHAnsi" w:cstheme="majorHAnsi"/>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153EE7">
        <w:rPr>
          <w:rFonts w:asciiTheme="majorHAnsi" w:hAnsiTheme="majorHAnsi" w:cstheme="majorHAnsi"/>
          <w:szCs w:val="16"/>
        </w:rPr>
        <w:t>instrumentalised</w:t>
      </w:r>
      <w:proofErr w:type="spellEnd"/>
      <w:r w:rsidRPr="00153EE7">
        <w:rPr>
          <w:rFonts w:asciiTheme="majorHAnsi" w:hAnsiTheme="majorHAnsi" w:cstheme="majorHAnsi"/>
          <w:szCs w:val="16"/>
        </w:rPr>
        <w:t xml:space="preserve"> and englobed.65 Rather, it is a complex of worlds that we share, co-constitute, create, destroy and inhabit with countless other life forms and beings.</w:t>
      </w:r>
    </w:p>
    <w:p w14:paraId="795B3A9D" w14:textId="77777777" w:rsidR="00931C61" w:rsidRPr="00153EE7" w:rsidRDefault="00931C61" w:rsidP="00931C61">
      <w:pPr>
        <w:rPr>
          <w:rFonts w:asciiTheme="majorHAnsi" w:hAnsiTheme="majorHAnsi" w:cstheme="majorHAnsi"/>
          <w:u w:val="single"/>
        </w:rPr>
      </w:pPr>
      <w:r w:rsidRPr="00153EE7">
        <w:rPr>
          <w:rFonts w:asciiTheme="majorHAnsi" w:hAnsiTheme="majorHAnsi" w:cstheme="majorHAnsi"/>
        </w:rPr>
        <w:t xml:space="preserve">The formation of the Anthropocene reflects a particular type of </w:t>
      </w:r>
      <w:proofErr w:type="spellStart"/>
      <w:r w:rsidRPr="00153EE7">
        <w:rPr>
          <w:rFonts w:asciiTheme="majorHAnsi" w:hAnsiTheme="majorHAnsi" w:cstheme="majorHAnsi"/>
        </w:rPr>
        <w:t>worlding</w:t>
      </w:r>
      <w:proofErr w:type="spellEnd"/>
      <w:r w:rsidRPr="00153EE7">
        <w:rPr>
          <w:rFonts w:asciiTheme="majorHAnsi" w:hAnsiTheme="majorHAnsi" w:cstheme="majorHAnsi"/>
        </w:rPr>
        <w:t xml:space="preserve">, one in which the Earth is treated as raw material for the creation of a world tailored to human needs. Heidegger famously framed ‘earth’ and ‘world’ as two countervailing, conflicting forces </w:t>
      </w:r>
      <w:r w:rsidRPr="00153EE7">
        <w:rPr>
          <w:rFonts w:asciiTheme="majorHAnsi" w:hAnsiTheme="majorHAnsi" w:cstheme="majorHAnsi"/>
        </w:rPr>
        <w:lastRenderedPageBreak/>
        <w:t xml:space="preserve">that constrain and shape one another. We contend that existing political, economic and social conditions have pushed human </w:t>
      </w:r>
      <w:proofErr w:type="spellStart"/>
      <w:r w:rsidRPr="00153EE7">
        <w:rPr>
          <w:rFonts w:asciiTheme="majorHAnsi" w:hAnsiTheme="majorHAnsi" w:cstheme="majorHAnsi"/>
        </w:rPr>
        <w:t>worlding</w:t>
      </w:r>
      <w:proofErr w:type="spellEnd"/>
      <w:r w:rsidRPr="00153EE7">
        <w:rPr>
          <w:rFonts w:asciiTheme="majorHAnsi" w:hAnsiTheme="majorHAnsi" w:cstheme="majorHAnsi"/>
        </w:rPr>
        <w:t xml:space="preserve"> so far to one extreme that it has become almost entirely detached from the conditions of the Earth. Planet Politics calls, instead, for a mode of </w:t>
      </w:r>
      <w:proofErr w:type="spellStart"/>
      <w:r w:rsidRPr="00153EE7">
        <w:rPr>
          <w:rFonts w:asciiTheme="majorHAnsi" w:hAnsiTheme="majorHAnsi" w:cstheme="majorHAnsi"/>
        </w:rPr>
        <w:t>worlding</w:t>
      </w:r>
      <w:proofErr w:type="spellEnd"/>
      <w:r w:rsidRPr="00153EE7">
        <w:rPr>
          <w:rFonts w:asciiTheme="majorHAnsi" w:hAnsiTheme="majorHAnsi" w:cstheme="majorHAnsi"/>
        </w:rPr>
        <w:t xml:space="preserve">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153EE7">
        <w:rPr>
          <w:rFonts w:asciiTheme="majorHAnsi" w:hAnsiTheme="majorHAnsi" w:cstheme="majorHAnsi"/>
          <w:u w:val="single"/>
        </w:rPr>
        <w:t>we can and should reframe it as authors like Karen Barad</w:t>
      </w:r>
      <w:r w:rsidRPr="00153EE7">
        <w:rPr>
          <w:rFonts w:asciiTheme="majorHAnsi" w:hAnsiTheme="majorHAnsi" w:cstheme="majorHAnsi"/>
        </w:rPr>
        <w:t xml:space="preserve">67 and Donna Haraway68 have done. To them and many others, </w:t>
      </w:r>
      <w:r w:rsidRPr="00153EE7">
        <w:rPr>
          <w:rFonts w:asciiTheme="majorHAnsi" w:hAnsiTheme="majorHAnsi" w:cstheme="majorHAnsi"/>
          <w:u w:val="single"/>
        </w:rPr>
        <w:t>‘entanglement’ is a radical, indeed fundamental condition of being-with,</w:t>
      </w:r>
      <w:r w:rsidRPr="00153EE7">
        <w:rPr>
          <w:rFonts w:asciiTheme="majorHAnsi" w:hAnsiTheme="majorHAnsi" w:cstheme="majorHAnsi"/>
        </w:rPr>
        <w:t xml:space="preserve"> or, as Jean-Luc Nancy puts it, ‘being singular plural’.69 </w:t>
      </w:r>
      <w:r w:rsidRPr="00153EE7">
        <w:rPr>
          <w:rFonts w:asciiTheme="majorHAnsi" w:hAnsiTheme="majorHAnsi" w:cstheme="majorHAnsi"/>
          <w:u w:val="single"/>
        </w:rPr>
        <w:t xml:space="preserve">This means that no being is truly autonomous or separate, whether at the scale of international politics or of quantum physics. </w:t>
      </w:r>
      <w:r w:rsidRPr="00153EE7">
        <w:rPr>
          <w:rFonts w:asciiTheme="majorHAnsi" w:hAnsiTheme="majorHAnsi" w:cstheme="majorHAnsi"/>
        </w:rPr>
        <w:t xml:space="preserve">World itself is singular plural: what humans tend to refer to as ‘the’ world is actually a multiplicity of worlds at various scales that intersect, overlap, conflict, emerge as they surge across the Earth. </w:t>
      </w:r>
      <w:r w:rsidRPr="00153EE7">
        <w:rPr>
          <w:rFonts w:asciiTheme="majorHAnsi" w:hAnsiTheme="majorHAnsi" w:cstheme="majorHAnsi"/>
          <w:u w:val="single"/>
        </w:rPr>
        <w:t>World emerges from the poetics of existence, the collision of energy and matter, the tumult of agencies, the fusion and diffusion of bonds.</w:t>
      </w:r>
    </w:p>
    <w:p w14:paraId="3BE49B09" w14:textId="77777777" w:rsidR="00931C61" w:rsidRPr="00153EE7" w:rsidRDefault="00931C61" w:rsidP="00931C61">
      <w:pPr>
        <w:rPr>
          <w:rFonts w:asciiTheme="majorHAnsi" w:hAnsiTheme="majorHAnsi" w:cstheme="majorHAnsi"/>
          <w:b/>
          <w:iCs/>
          <w:sz w:val="26"/>
          <w:szCs w:val="26"/>
          <w:u w:val="single"/>
          <w:bdr w:val="single" w:sz="8" w:space="0" w:color="auto"/>
        </w:rPr>
      </w:pPr>
      <w:r w:rsidRPr="00153EE7">
        <w:rPr>
          <w:rFonts w:asciiTheme="majorHAnsi" w:hAnsiTheme="majorHAnsi" w:cstheme="majorHAnsi"/>
          <w:sz w:val="26"/>
          <w:szCs w:val="26"/>
          <w:highlight w:val="green"/>
          <w:u w:val="single"/>
        </w:rPr>
        <w:t>Worlds erupt from</w:t>
      </w:r>
      <w:r w:rsidRPr="00153EE7">
        <w:rPr>
          <w:rFonts w:asciiTheme="majorHAnsi" w:hAnsiTheme="majorHAnsi" w:cstheme="majorHAnsi"/>
          <w:sz w:val="26"/>
          <w:szCs w:val="26"/>
          <w:u w:val="single"/>
        </w:rPr>
        <w:t xml:space="preserve">, and consist in, </w:t>
      </w:r>
      <w:r w:rsidRPr="00153EE7">
        <w:rPr>
          <w:rFonts w:asciiTheme="majorHAnsi" w:hAnsiTheme="majorHAnsi" w:cstheme="majorHAnsi"/>
          <w:sz w:val="26"/>
          <w:szCs w:val="26"/>
          <w:highlight w:val="green"/>
          <w:u w:val="single"/>
        </w:rPr>
        <w:t xml:space="preserve">the intersection of </w:t>
      </w:r>
      <w:r w:rsidRPr="00153EE7">
        <w:rPr>
          <w:rFonts w:asciiTheme="majorHAnsi" w:hAnsiTheme="majorHAnsi" w:cstheme="majorHAnsi"/>
          <w:b/>
          <w:iCs/>
          <w:sz w:val="26"/>
          <w:szCs w:val="26"/>
          <w:highlight w:val="green"/>
          <w:u w:val="single"/>
          <w:bdr w:val="single" w:sz="8" w:space="0" w:color="auto"/>
        </w:rPr>
        <w:t>diverse forms of being</w:t>
      </w:r>
      <w:r w:rsidRPr="00153EE7">
        <w:rPr>
          <w:rFonts w:asciiTheme="majorHAnsi" w:hAnsiTheme="majorHAnsi" w:cstheme="majorHAnsi"/>
          <w:szCs w:val="26"/>
        </w:rPr>
        <w:t xml:space="preserve"> – material and intangible, organic and inorganic, ‘living’ and ‘nonliving’. </w:t>
      </w:r>
      <w:r w:rsidRPr="00153EE7">
        <w:rPr>
          <w:rFonts w:asciiTheme="majorHAnsi" w:hAnsiTheme="majorHAnsi" w:cstheme="majorHAnsi"/>
          <w:sz w:val="26"/>
          <w:szCs w:val="26"/>
          <w:u w:val="single"/>
        </w:rPr>
        <w:t xml:space="preserve">Because of the tumultuousness of the Earth with which </w:t>
      </w:r>
      <w:r w:rsidRPr="00153EE7">
        <w:rPr>
          <w:rFonts w:asciiTheme="majorHAnsi" w:hAnsiTheme="majorHAnsi" w:cstheme="majorHAnsi"/>
          <w:sz w:val="26"/>
          <w:szCs w:val="26"/>
          <w:highlight w:val="green"/>
          <w:u w:val="single"/>
        </w:rPr>
        <w:t>they are entangled</w:t>
      </w:r>
      <w:r w:rsidRPr="00153EE7">
        <w:rPr>
          <w:rFonts w:asciiTheme="majorHAnsi" w:hAnsiTheme="majorHAnsi" w:cstheme="majorHAnsi"/>
          <w:sz w:val="26"/>
          <w:szCs w:val="26"/>
          <w:u w:val="single"/>
        </w:rPr>
        <w:t>,</w:t>
      </w:r>
      <w:r w:rsidRPr="00153EE7">
        <w:rPr>
          <w:rFonts w:asciiTheme="majorHAnsi" w:hAnsiTheme="majorHAnsi" w:cstheme="majorHAnsi"/>
          <w:szCs w:val="26"/>
        </w:rPr>
        <w:t xml:space="preserve"> ‘</w:t>
      </w:r>
      <w:r w:rsidRPr="00153EE7">
        <w:rPr>
          <w:rFonts w:asciiTheme="majorHAnsi" w:hAnsiTheme="majorHAnsi" w:cstheme="majorHAnsi"/>
          <w:b/>
          <w:iCs/>
          <w:sz w:val="26"/>
          <w:szCs w:val="26"/>
          <w:u w:val="single"/>
          <w:bdr w:val="single" w:sz="8" w:space="0" w:color="auto"/>
        </w:rPr>
        <w:t xml:space="preserve">worlds’ are </w:t>
      </w:r>
      <w:r w:rsidRPr="00153EE7">
        <w:rPr>
          <w:rFonts w:asciiTheme="majorHAnsi" w:hAnsiTheme="majorHAnsi" w:cstheme="majorHAnsi"/>
          <w:b/>
          <w:iCs/>
          <w:sz w:val="26"/>
          <w:szCs w:val="26"/>
          <w:highlight w:val="green"/>
          <w:u w:val="single"/>
          <w:bdr w:val="single" w:sz="8" w:space="0" w:color="auto"/>
        </w:rPr>
        <w:t>not static,</w:t>
      </w:r>
      <w:r w:rsidRPr="00153EE7">
        <w:rPr>
          <w:rFonts w:asciiTheme="majorHAnsi" w:hAnsiTheme="majorHAnsi" w:cstheme="majorHAnsi"/>
          <w:b/>
          <w:iCs/>
          <w:sz w:val="26"/>
          <w:szCs w:val="26"/>
          <w:u w:val="single"/>
          <w:bdr w:val="single" w:sz="8" w:space="0" w:color="auto"/>
        </w:rPr>
        <w:t xml:space="preserve"> rigid </w:t>
      </w:r>
      <w:r w:rsidRPr="00153EE7">
        <w:rPr>
          <w:rFonts w:asciiTheme="majorHAnsi" w:hAnsiTheme="majorHAnsi" w:cstheme="majorHAnsi"/>
          <w:b/>
          <w:iCs/>
          <w:sz w:val="26"/>
          <w:szCs w:val="26"/>
          <w:highlight w:val="green"/>
          <w:u w:val="single"/>
          <w:bdr w:val="single" w:sz="8" w:space="0" w:color="auto"/>
        </w:rPr>
        <w:t>or permanent. They are permeable and fluid</w:t>
      </w:r>
      <w:r w:rsidRPr="00153EE7">
        <w:rPr>
          <w:rFonts w:asciiTheme="majorHAnsi" w:hAnsiTheme="majorHAnsi" w:cstheme="majorHAnsi"/>
          <w:szCs w:val="26"/>
        </w:rPr>
        <w:t xml:space="preserve">. </w:t>
      </w:r>
      <w:r w:rsidRPr="00153EE7">
        <w:rPr>
          <w:rFonts w:asciiTheme="majorHAnsi" w:hAnsiTheme="majorHAnsi" w:cstheme="majorHAnsi"/>
          <w:sz w:val="26"/>
          <w:szCs w:val="26"/>
          <w:u w:val="single"/>
        </w:rPr>
        <w:t xml:space="preserve">They can be </w:t>
      </w:r>
      <w:r w:rsidRPr="00153EE7">
        <w:rPr>
          <w:rFonts w:asciiTheme="majorHAnsi" w:hAnsiTheme="majorHAnsi" w:cstheme="majorHAnsi"/>
          <w:b/>
          <w:iCs/>
          <w:sz w:val="26"/>
          <w:szCs w:val="26"/>
          <w:u w:val="single"/>
          <w:bdr w:val="single" w:sz="8" w:space="0" w:color="auto"/>
        </w:rPr>
        <w:t>created</w:t>
      </w:r>
      <w:r w:rsidRPr="00153EE7">
        <w:rPr>
          <w:rFonts w:asciiTheme="majorHAnsi" w:hAnsiTheme="majorHAnsi" w:cstheme="majorHAnsi"/>
          <w:sz w:val="26"/>
          <w:szCs w:val="26"/>
          <w:u w:val="single"/>
        </w:rPr>
        <w:t xml:space="preserve">, </w:t>
      </w:r>
      <w:r w:rsidRPr="00153EE7">
        <w:rPr>
          <w:rFonts w:asciiTheme="majorHAnsi" w:hAnsiTheme="majorHAnsi" w:cstheme="majorHAnsi"/>
          <w:b/>
          <w:iCs/>
          <w:sz w:val="26"/>
          <w:szCs w:val="26"/>
          <w:u w:val="single"/>
          <w:bdr w:val="single" w:sz="8" w:space="0" w:color="auto"/>
        </w:rPr>
        <w:t>modified</w:t>
      </w:r>
      <w:r w:rsidRPr="00153EE7">
        <w:rPr>
          <w:rFonts w:asciiTheme="majorHAnsi" w:hAnsiTheme="majorHAnsi" w:cstheme="majorHAnsi"/>
          <w:szCs w:val="26"/>
        </w:rPr>
        <w:t xml:space="preserve"> </w:t>
      </w:r>
      <w:r w:rsidRPr="00153EE7">
        <w:rPr>
          <w:rFonts w:asciiTheme="majorHAnsi" w:hAnsiTheme="majorHAnsi" w:cstheme="majorHAnsi"/>
          <w:sz w:val="26"/>
          <w:szCs w:val="26"/>
          <w:u w:val="single"/>
        </w:rPr>
        <w:t xml:space="preserve">– and, of course, destroyed. </w:t>
      </w:r>
      <w:r w:rsidRPr="00153EE7">
        <w:rPr>
          <w:rFonts w:asciiTheme="majorHAnsi" w:hAnsiTheme="majorHAnsi" w:cstheme="majorHAnsi"/>
          <w:sz w:val="26"/>
          <w:szCs w:val="26"/>
          <w:highlight w:val="green"/>
          <w:u w:val="single"/>
        </w:rPr>
        <w:t>Concepts of violence</w:t>
      </w:r>
      <w:r w:rsidRPr="00153EE7">
        <w:rPr>
          <w:rFonts w:asciiTheme="majorHAnsi" w:hAnsiTheme="majorHAnsi" w:cstheme="majorHAnsi"/>
          <w:sz w:val="26"/>
          <w:szCs w:val="26"/>
          <w:u w:val="single"/>
        </w:rPr>
        <w:t xml:space="preserve">, harm and (in)security </w:t>
      </w:r>
      <w:r w:rsidRPr="00153EE7">
        <w:rPr>
          <w:rFonts w:asciiTheme="majorHAnsi" w:hAnsiTheme="majorHAnsi" w:cstheme="majorHAnsi"/>
          <w:sz w:val="26"/>
          <w:szCs w:val="26"/>
          <w:highlight w:val="green"/>
          <w:u w:val="single"/>
        </w:rPr>
        <w:t>that focus only on humans ignore</w:t>
      </w:r>
      <w:r w:rsidRPr="00153EE7">
        <w:rPr>
          <w:rFonts w:asciiTheme="majorHAnsi" w:hAnsiTheme="majorHAnsi" w:cstheme="majorHAnsi"/>
          <w:sz w:val="26"/>
          <w:szCs w:val="26"/>
          <w:u w:val="single"/>
        </w:rPr>
        <w:t xml:space="preserve"> at their peril </w:t>
      </w:r>
      <w:r w:rsidRPr="00153EE7">
        <w:rPr>
          <w:rFonts w:asciiTheme="majorHAnsi" w:hAnsiTheme="majorHAnsi" w:cstheme="majorHAnsi"/>
          <w:sz w:val="26"/>
          <w:szCs w:val="26"/>
          <w:highlight w:val="green"/>
          <w:u w:val="single"/>
        </w:rPr>
        <w:t>the destruction</w:t>
      </w:r>
      <w:r w:rsidRPr="00153EE7">
        <w:rPr>
          <w:rFonts w:asciiTheme="majorHAnsi" w:hAnsiTheme="majorHAnsi" w:cstheme="majorHAnsi"/>
          <w:sz w:val="26"/>
          <w:szCs w:val="26"/>
          <w:u w:val="single"/>
        </w:rPr>
        <w:t xml:space="preserve"> and severance of worlds,</w:t>
      </w:r>
      <w:r w:rsidRPr="00153EE7">
        <w:rPr>
          <w:rFonts w:asciiTheme="majorHAnsi" w:hAnsiTheme="majorHAnsi" w:cstheme="majorHAnsi"/>
          <w:szCs w:val="26"/>
        </w:rPr>
        <w:t xml:space="preserve">70 </w:t>
      </w:r>
      <w:r w:rsidRPr="00153EE7">
        <w:rPr>
          <w:rFonts w:asciiTheme="majorHAnsi" w:hAnsiTheme="majorHAnsi" w:cstheme="majorHAnsi"/>
          <w:b/>
          <w:iCs/>
          <w:sz w:val="26"/>
          <w:szCs w:val="26"/>
          <w:highlight w:val="green"/>
          <w:u w:val="single"/>
          <w:bdr w:val="single" w:sz="8" w:space="0" w:color="auto"/>
        </w:rPr>
        <w:t>which undermines the conditions of plurality that enables life</w:t>
      </w:r>
      <w:r w:rsidRPr="00153EE7">
        <w:rPr>
          <w:rFonts w:asciiTheme="majorHAnsi" w:hAnsiTheme="majorHAnsi" w:cstheme="majorHAnsi"/>
          <w:b/>
          <w:iCs/>
          <w:sz w:val="26"/>
          <w:szCs w:val="26"/>
          <w:u w:val="single"/>
          <w:bdr w:val="single" w:sz="8" w:space="0" w:color="auto"/>
        </w:rPr>
        <w:t xml:space="preserve"> on Earth </w:t>
      </w:r>
      <w:r w:rsidRPr="00153EE7">
        <w:rPr>
          <w:rFonts w:asciiTheme="majorHAnsi" w:hAnsiTheme="majorHAnsi" w:cstheme="majorHAnsi"/>
          <w:b/>
          <w:iCs/>
          <w:sz w:val="26"/>
          <w:szCs w:val="26"/>
          <w:highlight w:val="green"/>
          <w:u w:val="single"/>
          <w:bdr w:val="single" w:sz="8" w:space="0" w:color="auto"/>
        </w:rPr>
        <w:t>to thrive</w:t>
      </w:r>
      <w:r w:rsidRPr="00153EE7">
        <w:rPr>
          <w:rFonts w:asciiTheme="majorHAnsi" w:hAnsiTheme="majorHAnsi" w:cstheme="majorHAnsi"/>
          <w:b/>
          <w:iCs/>
          <w:sz w:val="26"/>
          <w:szCs w:val="26"/>
          <w:u w:val="single"/>
          <w:bdr w:val="single" w:sz="8" w:space="0" w:color="auto"/>
        </w:rPr>
        <w:t>.</w:t>
      </w:r>
    </w:p>
    <w:p w14:paraId="58B31665" w14:textId="77777777" w:rsidR="00931C61" w:rsidRPr="00931C61" w:rsidRDefault="00931C61" w:rsidP="00931C61"/>
    <w:p w14:paraId="2948709B" w14:textId="385E8A34" w:rsidR="00C53296" w:rsidRPr="00F24057" w:rsidRDefault="00C53296" w:rsidP="00C53296">
      <w:pPr>
        <w:pStyle w:val="Heading2"/>
      </w:pPr>
      <w:r>
        <w:lastRenderedPageBreak/>
        <w:t>Case</w:t>
      </w:r>
    </w:p>
    <w:p w14:paraId="58E7B558" w14:textId="13A755FB" w:rsidR="00F24057" w:rsidRPr="00F24057" w:rsidRDefault="008C218B" w:rsidP="008C218B">
      <w:pPr>
        <w:pStyle w:val="Heading3"/>
      </w:pPr>
      <w:r>
        <w:lastRenderedPageBreak/>
        <w:t>UV</w:t>
      </w:r>
    </w:p>
    <w:p w14:paraId="3BCD0122" w14:textId="385E7F82" w:rsidR="00F24057" w:rsidRPr="00F24057" w:rsidRDefault="008C218B" w:rsidP="00F24057">
      <w:pPr>
        <w:rPr>
          <w:b/>
          <w:sz w:val="26"/>
          <w:szCs w:val="26"/>
        </w:rPr>
      </w:pPr>
      <w:r>
        <w:rPr>
          <w:b/>
          <w:sz w:val="26"/>
          <w:szCs w:val="26"/>
        </w:rPr>
        <w:t xml:space="preserve">1] the neg can read multiple off case positions – binding us to 1 </w:t>
      </w:r>
      <w:proofErr w:type="spellStart"/>
      <w:r>
        <w:rPr>
          <w:b/>
          <w:sz w:val="26"/>
          <w:szCs w:val="26"/>
        </w:rPr>
        <w:t>uncondo</w:t>
      </w:r>
      <w:proofErr w:type="spellEnd"/>
      <w:r>
        <w:rPr>
          <w:b/>
          <w:sz w:val="26"/>
          <w:szCs w:val="26"/>
        </w:rPr>
        <w:t xml:space="preserve"> is a bad model of debate </w:t>
      </w:r>
      <w:proofErr w:type="spellStart"/>
      <w:r>
        <w:rPr>
          <w:b/>
          <w:sz w:val="26"/>
          <w:szCs w:val="26"/>
        </w:rPr>
        <w:t>bc</w:t>
      </w:r>
      <w:proofErr w:type="spellEnd"/>
      <w:r>
        <w:rPr>
          <w:b/>
          <w:sz w:val="26"/>
          <w:szCs w:val="26"/>
        </w:rPr>
        <w:t xml:space="preserve"> it disincentivizes argument innovation and creates stale debates </w:t>
      </w:r>
      <w:proofErr w:type="spellStart"/>
      <w:r>
        <w:rPr>
          <w:b/>
          <w:sz w:val="26"/>
          <w:szCs w:val="26"/>
        </w:rPr>
        <w:t>bc</w:t>
      </w:r>
      <w:proofErr w:type="spellEnd"/>
      <w:r>
        <w:rPr>
          <w:b/>
          <w:sz w:val="26"/>
          <w:szCs w:val="26"/>
        </w:rPr>
        <w:t xml:space="preserve"> the same things are read every round and the </w:t>
      </w:r>
      <w:proofErr w:type="spellStart"/>
      <w:r>
        <w:rPr>
          <w:b/>
          <w:sz w:val="26"/>
          <w:szCs w:val="26"/>
        </w:rPr>
        <w:t>aff</w:t>
      </w:r>
      <w:proofErr w:type="spellEnd"/>
      <w:r>
        <w:rPr>
          <w:b/>
          <w:sz w:val="26"/>
          <w:szCs w:val="26"/>
        </w:rPr>
        <w:t xml:space="preserve"> can’t be tested from multiple angles</w:t>
      </w:r>
    </w:p>
    <w:p w14:paraId="24609D32" w14:textId="6B4EA2A8" w:rsidR="00F24057" w:rsidRDefault="00DC04EE" w:rsidP="00F24057">
      <w:pPr>
        <w:rPr>
          <w:b/>
          <w:sz w:val="26"/>
          <w:szCs w:val="26"/>
        </w:rPr>
      </w:pPr>
      <w:r>
        <w:rPr>
          <w:b/>
          <w:sz w:val="26"/>
          <w:szCs w:val="26"/>
        </w:rPr>
        <w:t>2] extinction first doesn’t freeze action – creates action to prevent death</w:t>
      </w:r>
    </w:p>
    <w:p w14:paraId="18E28EE4" w14:textId="5B2F14EA" w:rsidR="00DC04EE" w:rsidRDefault="00DC04EE" w:rsidP="00F24057">
      <w:pPr>
        <w:rPr>
          <w:b/>
          <w:sz w:val="26"/>
          <w:szCs w:val="26"/>
        </w:rPr>
      </w:pPr>
      <w:r>
        <w:rPr>
          <w:b/>
          <w:sz w:val="26"/>
          <w:szCs w:val="26"/>
        </w:rPr>
        <w:t xml:space="preserve">3] even if death is </w:t>
      </w:r>
      <w:proofErr w:type="spellStart"/>
      <w:proofErr w:type="gramStart"/>
      <w:r>
        <w:rPr>
          <w:b/>
          <w:sz w:val="26"/>
          <w:szCs w:val="26"/>
        </w:rPr>
        <w:t>non</w:t>
      </w:r>
      <w:proofErr w:type="spellEnd"/>
      <w:r>
        <w:rPr>
          <w:b/>
          <w:sz w:val="26"/>
          <w:szCs w:val="26"/>
        </w:rPr>
        <w:t xml:space="preserve"> unique</w:t>
      </w:r>
      <w:proofErr w:type="gramEnd"/>
      <w:r>
        <w:rPr>
          <w:b/>
          <w:sz w:val="26"/>
          <w:szCs w:val="26"/>
        </w:rPr>
        <w:t xml:space="preserve"> </w:t>
      </w:r>
      <w:proofErr w:type="spellStart"/>
      <w:r>
        <w:rPr>
          <w:b/>
          <w:sz w:val="26"/>
          <w:szCs w:val="26"/>
        </w:rPr>
        <w:t>doensnt</w:t>
      </w:r>
      <w:proofErr w:type="spellEnd"/>
      <w:r>
        <w:rPr>
          <w:b/>
          <w:sz w:val="26"/>
          <w:szCs w:val="26"/>
        </w:rPr>
        <w:t>’ mean we should not stop it</w:t>
      </w:r>
    </w:p>
    <w:p w14:paraId="38423358" w14:textId="77777777" w:rsidR="00DC04EE" w:rsidRPr="00F24057" w:rsidRDefault="00DC04EE" w:rsidP="00F24057">
      <w:pPr>
        <w:rPr>
          <w:b/>
          <w:sz w:val="26"/>
          <w:szCs w:val="26"/>
        </w:rPr>
      </w:pPr>
    </w:p>
    <w:p w14:paraId="54E2E46C" w14:textId="49E8CEA5" w:rsidR="008C218B" w:rsidRPr="000C04AD" w:rsidRDefault="008C218B" w:rsidP="008C218B">
      <w:pPr>
        <w:pStyle w:val="Heading4"/>
        <w:rPr>
          <w:rFonts w:asciiTheme="minorHAnsi" w:hAnsiTheme="minorHAnsi" w:cstheme="minorHAnsi"/>
        </w:rPr>
      </w:pPr>
      <w:r w:rsidRPr="000C04AD">
        <w:rPr>
          <w:rFonts w:asciiTheme="minorHAnsi" w:hAnsiTheme="minorHAnsi" w:cstheme="minorHAnsi"/>
        </w:rPr>
        <w:t xml:space="preserve">The role of the ballot is to </w:t>
      </w:r>
      <w:r w:rsidR="00725BEC">
        <w:rPr>
          <w:rFonts w:asciiTheme="minorHAnsi" w:hAnsiTheme="minorHAnsi" w:cstheme="minorHAnsi"/>
        </w:rPr>
        <w:t>vote for the better debater</w:t>
      </w:r>
      <w:r w:rsidRPr="000C04AD">
        <w:rPr>
          <w:rFonts w:asciiTheme="minorHAnsi" w:hAnsiTheme="minorHAnsi" w:cstheme="minorHAnsi"/>
        </w:rPr>
        <w:t xml:space="preserve"> — anything else is arbitrary, self-serving, and begs the question of the rest of the debate.</w:t>
      </w:r>
    </w:p>
    <w:p w14:paraId="7879CC41" w14:textId="739DD458" w:rsidR="00F24057" w:rsidRPr="00F24057" w:rsidRDefault="00F24057" w:rsidP="00F24057">
      <w:pPr>
        <w:rPr>
          <w:b/>
          <w:sz w:val="26"/>
          <w:szCs w:val="26"/>
        </w:rPr>
      </w:pPr>
    </w:p>
    <w:p w14:paraId="08E82231" w14:textId="4C746CC5" w:rsidR="00F24057" w:rsidRPr="00F24057" w:rsidRDefault="00F24057" w:rsidP="00F24057">
      <w:pPr>
        <w:rPr>
          <w:b/>
          <w:sz w:val="26"/>
          <w:szCs w:val="26"/>
        </w:rPr>
      </w:pPr>
    </w:p>
    <w:p w14:paraId="297D9989" w14:textId="01D31688" w:rsidR="00F24057" w:rsidRPr="00F24057" w:rsidRDefault="00641A5F" w:rsidP="00F24057">
      <w:pPr>
        <w:rPr>
          <w:b/>
          <w:sz w:val="26"/>
          <w:szCs w:val="26"/>
        </w:rPr>
      </w:pPr>
      <w:r>
        <w:rPr>
          <w:b/>
          <w:sz w:val="26"/>
          <w:szCs w:val="26"/>
        </w:rPr>
        <w:t xml:space="preserve">Alt ways to reduce info overload – </w:t>
      </w:r>
      <w:proofErr w:type="spellStart"/>
      <w:r>
        <w:rPr>
          <w:b/>
          <w:sz w:val="26"/>
          <w:szCs w:val="26"/>
        </w:rPr>
        <w:t>aff</w:t>
      </w:r>
      <w:proofErr w:type="spellEnd"/>
      <w:r>
        <w:rPr>
          <w:b/>
          <w:sz w:val="26"/>
          <w:szCs w:val="26"/>
        </w:rPr>
        <w:t xml:space="preserve"> is NQ</w:t>
      </w:r>
    </w:p>
    <w:p w14:paraId="6DB15CB1" w14:textId="77777777" w:rsidR="006F7355" w:rsidRPr="00F24057" w:rsidRDefault="006F7355" w:rsidP="00F24057">
      <w:pPr>
        <w:rPr>
          <w:b/>
          <w:sz w:val="26"/>
          <w:szCs w:val="26"/>
        </w:rPr>
      </w:pPr>
    </w:p>
    <w:p w14:paraId="5B857C8E" w14:textId="77777777" w:rsidR="006F7355" w:rsidRPr="00225E83" w:rsidRDefault="006F7355" w:rsidP="006F7355">
      <w:pPr>
        <w:pStyle w:val="Heading4"/>
        <w:rPr>
          <w:rFonts w:asciiTheme="majorHAnsi" w:hAnsiTheme="majorHAnsi" w:cstheme="majorHAnsi"/>
        </w:rPr>
      </w:pPr>
      <w:bookmarkStart w:id="0" w:name="_GoBack"/>
      <w:bookmarkEnd w:id="0"/>
      <w:r w:rsidRPr="00225E83">
        <w:rPr>
          <w:rFonts w:asciiTheme="majorHAnsi" w:hAnsiTheme="majorHAnsi" w:cstheme="majorHAnsi"/>
        </w:rPr>
        <w:t>Capitalism is self-correcting and sustainable.</w:t>
      </w:r>
    </w:p>
    <w:p w14:paraId="2B083CB6" w14:textId="77777777" w:rsidR="006F7355" w:rsidRPr="00225E83" w:rsidRDefault="006F7355" w:rsidP="006F7355">
      <w:pPr>
        <w:rPr>
          <w:rFonts w:asciiTheme="majorHAnsi" w:eastAsia="Calibri" w:hAnsiTheme="majorHAnsi" w:cstheme="majorHAnsi"/>
        </w:rPr>
      </w:pPr>
      <w:proofErr w:type="spellStart"/>
      <w:r w:rsidRPr="00225E83">
        <w:rPr>
          <w:rStyle w:val="Style13ptBold"/>
          <w:rFonts w:asciiTheme="majorHAnsi" w:hAnsiTheme="majorHAnsi" w:cstheme="majorHAnsi"/>
        </w:rPr>
        <w:t>Kaletsky</w:t>
      </w:r>
      <w:proofErr w:type="spellEnd"/>
      <w:r w:rsidRPr="00225E83">
        <w:rPr>
          <w:rStyle w:val="Style13ptBold"/>
          <w:rFonts w:asciiTheme="majorHAnsi" w:hAnsiTheme="majorHAnsi" w:cstheme="majorHAnsi"/>
        </w:rPr>
        <w:t xml:space="preserve"> ’11</w:t>
      </w:r>
      <w:r w:rsidRPr="00225E83">
        <w:rPr>
          <w:rFonts w:asciiTheme="majorHAnsi" w:eastAsia="Calibri" w:hAnsiTheme="majorHAnsi" w:cstheme="majorHAnsi"/>
        </w:rPr>
        <w:t xml:space="preserve"> (Anatole, editor-at-large of </w:t>
      </w:r>
      <w:r w:rsidRPr="00225E83">
        <w:rPr>
          <w:rFonts w:asciiTheme="majorHAnsi" w:eastAsia="Calibri" w:hAnsiTheme="majorHAnsi" w:cstheme="majorHAnsi"/>
          <w:i/>
        </w:rPr>
        <w:t>The Times</w:t>
      </w:r>
      <w:r w:rsidRPr="00225E83">
        <w:rPr>
          <w:rFonts w:asciiTheme="majorHAnsi" w:eastAsia="Calibri" w:hAnsiTheme="majorHAnsi" w:cstheme="majorHAnsi"/>
        </w:rPr>
        <w:t xml:space="preserve"> of London, where he writes weekly columns on economics, politics, and international </w:t>
      </w:r>
      <w:proofErr w:type="spellStart"/>
      <w:r w:rsidRPr="00225E83">
        <w:rPr>
          <w:rFonts w:asciiTheme="majorHAnsi" w:eastAsia="Calibri" w:hAnsiTheme="majorHAnsi" w:cstheme="majorHAnsi"/>
        </w:rPr>
        <w:t>relationsand</w:t>
      </w:r>
      <w:proofErr w:type="spellEnd"/>
      <w:r w:rsidRPr="00225E83">
        <w:rPr>
          <w:rFonts w:asciiTheme="majorHAnsi" w:eastAsia="Calibri" w:hAnsiTheme="majorHAnsi" w:cstheme="majorHAnsi"/>
        </w:rPr>
        <w:t xml:space="preserve"> on the governing board of the New York-based Institute for New Economic Theory (INET), a nonprofit created after the 2007-2009 crisis to promote and finance academic resear</w:t>
      </w:r>
      <w:r w:rsidRPr="00225E83">
        <w:rPr>
          <w:rFonts w:asciiTheme="majorHAnsi" w:hAnsiTheme="majorHAnsi" w:cstheme="majorHAnsi"/>
        </w:rPr>
        <w:t>ch in economics, Capitalism 4.0: The Birth of a New Economy in the Aftermath of Crisis, p. 19-21)</w:t>
      </w:r>
    </w:p>
    <w:p w14:paraId="760DE5E2" w14:textId="0E919051" w:rsidR="006F7355" w:rsidRDefault="006F7355" w:rsidP="006F7355">
      <w:pPr>
        <w:rPr>
          <w:rFonts w:asciiTheme="majorHAnsi" w:hAnsiTheme="majorHAnsi" w:cstheme="majorHAnsi"/>
        </w:rPr>
      </w:pPr>
      <w:r w:rsidRPr="00225E83">
        <w:rPr>
          <w:rFonts w:asciiTheme="majorHAnsi" w:hAnsiTheme="majorHAnsi" w:cstheme="majorHAnsi"/>
        </w:rPr>
        <w:t xml:space="preserve">Democratic </w:t>
      </w:r>
      <w:r w:rsidRPr="00225E83">
        <w:rPr>
          <w:rStyle w:val="Emphasis"/>
          <w:rFonts w:asciiTheme="majorHAnsi" w:hAnsiTheme="majorHAnsi" w:cstheme="majorHAnsi"/>
          <w:highlight w:val="green"/>
        </w:rPr>
        <w:t>cap</w:t>
      </w:r>
      <w:r w:rsidRPr="00225E83">
        <w:rPr>
          <w:rStyle w:val="Emphasis"/>
          <w:rFonts w:asciiTheme="majorHAnsi" w:hAnsiTheme="majorHAnsi" w:cstheme="majorHAnsi"/>
        </w:rPr>
        <w:t xml:space="preserve">italism </w:t>
      </w:r>
      <w:r w:rsidRPr="00225E83">
        <w:rPr>
          <w:rStyle w:val="Emphasis"/>
          <w:rFonts w:asciiTheme="majorHAnsi" w:hAnsiTheme="majorHAnsi" w:cstheme="majorHAnsi"/>
          <w:highlight w:val="green"/>
        </w:rPr>
        <w:t>is</w:t>
      </w:r>
      <w:r w:rsidRPr="00225E83">
        <w:rPr>
          <w:rStyle w:val="Emphasis"/>
          <w:rFonts w:asciiTheme="majorHAnsi" w:hAnsiTheme="majorHAnsi" w:cstheme="majorHAnsi"/>
        </w:rPr>
        <w:t xml:space="preserve"> a system </w:t>
      </w:r>
      <w:r w:rsidRPr="00225E83">
        <w:rPr>
          <w:rStyle w:val="Emphasis"/>
          <w:rFonts w:asciiTheme="majorHAnsi" w:hAnsiTheme="majorHAnsi" w:cstheme="majorHAnsi"/>
          <w:highlight w:val="green"/>
        </w:rPr>
        <w:t>built for survival.</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It</w:t>
      </w:r>
      <w:r w:rsidRPr="00225E83">
        <w:rPr>
          <w:rStyle w:val="Emphasis"/>
          <w:rFonts w:asciiTheme="majorHAnsi" w:hAnsiTheme="majorHAnsi" w:cstheme="majorHAnsi"/>
        </w:rPr>
        <w:t xml:space="preserve"> has </w:t>
      </w:r>
      <w:r w:rsidRPr="00225E83">
        <w:rPr>
          <w:rStyle w:val="Emphasis"/>
          <w:rFonts w:asciiTheme="majorHAnsi" w:hAnsiTheme="majorHAnsi" w:cstheme="majorHAnsi"/>
          <w:highlight w:val="green"/>
        </w:rPr>
        <w:t>adapted successfully to shocks</w:t>
      </w:r>
      <w:r w:rsidRPr="00225E83">
        <w:rPr>
          <w:rStyle w:val="Emphasis"/>
          <w:rFonts w:asciiTheme="majorHAnsi" w:hAnsiTheme="majorHAnsi" w:cstheme="majorHAnsi"/>
        </w:rPr>
        <w:t xml:space="preserve"> of every kind, to </w:t>
      </w:r>
      <w:r w:rsidRPr="00225E83">
        <w:rPr>
          <w:rStyle w:val="Emphasis"/>
          <w:rFonts w:asciiTheme="majorHAnsi" w:hAnsiTheme="majorHAnsi" w:cstheme="majorHAnsi"/>
          <w:highlight w:val="green"/>
        </w:rPr>
        <w:t>upheavals in tec</w:t>
      </w:r>
      <w:r w:rsidRPr="00225E83">
        <w:rPr>
          <w:rStyle w:val="Emphasis"/>
          <w:rFonts w:asciiTheme="majorHAnsi" w:hAnsiTheme="majorHAnsi" w:cstheme="majorHAnsi"/>
        </w:rPr>
        <w:t xml:space="preserve">hnology </w:t>
      </w:r>
      <w:r w:rsidRPr="00225E83">
        <w:rPr>
          <w:rStyle w:val="Emphasis"/>
          <w:rFonts w:asciiTheme="majorHAnsi" w:hAnsiTheme="majorHAnsi" w:cstheme="majorHAnsi"/>
          <w:highlight w:val="green"/>
        </w:rPr>
        <w:t>and economics</w:t>
      </w:r>
      <w:r w:rsidRPr="00225E83">
        <w:rPr>
          <w:rStyle w:val="Emphasis"/>
          <w:rFonts w:asciiTheme="majorHAnsi" w:hAnsiTheme="majorHAnsi" w:cstheme="majorHAnsi"/>
        </w:rPr>
        <w:t xml:space="preserve">, to political revolutions and world wars. </w:t>
      </w:r>
      <w:r w:rsidRPr="00225E83">
        <w:rPr>
          <w:rStyle w:val="Emphasis"/>
          <w:rFonts w:asciiTheme="majorHAnsi" w:hAnsiTheme="majorHAnsi" w:cstheme="majorHAnsi"/>
          <w:highlight w:val="green"/>
        </w:rPr>
        <w:t>Cap</w:t>
      </w:r>
      <w:r w:rsidRPr="00225E83">
        <w:rPr>
          <w:rStyle w:val="Emphasis"/>
          <w:rFonts w:asciiTheme="majorHAnsi" w:hAnsiTheme="majorHAnsi" w:cstheme="majorHAnsi"/>
        </w:rPr>
        <w:t xml:space="preserve">italism </w:t>
      </w:r>
      <w:r w:rsidRPr="00225E83">
        <w:rPr>
          <w:rFonts w:asciiTheme="majorHAnsi" w:hAnsiTheme="majorHAnsi" w:cstheme="majorHAnsi"/>
        </w:rPr>
        <w:t xml:space="preserve">has been able to do this because, unlike communism or socialism or feudalism, it </w:t>
      </w:r>
      <w:r w:rsidRPr="00225E83">
        <w:rPr>
          <w:rStyle w:val="Emphasis"/>
          <w:rFonts w:asciiTheme="majorHAnsi" w:hAnsiTheme="majorHAnsi" w:cstheme="majorHAnsi"/>
        </w:rPr>
        <w:t>h</w:t>
      </w:r>
      <w:r w:rsidRPr="00225E83">
        <w:rPr>
          <w:rStyle w:val="Emphasis"/>
          <w:rFonts w:asciiTheme="majorHAnsi" w:hAnsiTheme="majorHAnsi" w:cstheme="majorHAnsi"/>
          <w:highlight w:val="green"/>
        </w:rPr>
        <w:t>as an inner dynamic akin to a living thing</w:t>
      </w:r>
      <w:r w:rsidRPr="00225E83">
        <w:rPr>
          <w:rStyle w:val="Emphasis"/>
          <w:rFonts w:asciiTheme="majorHAnsi" w:hAnsiTheme="majorHAnsi" w:cstheme="majorHAnsi"/>
        </w:rPr>
        <w:t>. It can adapt and refine itself in response to the changing environment.</w:t>
      </w:r>
      <w:r w:rsidRPr="00225E83">
        <w:rPr>
          <w:rFonts w:asciiTheme="majorHAnsi" w:hAnsiTheme="majorHAnsi" w:cstheme="majorHAnsi"/>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25E83">
        <w:rPr>
          <w:rStyle w:val="Emphasis"/>
          <w:rFonts w:asciiTheme="majorHAnsi" w:hAnsiTheme="majorHAnsi" w:cstheme="majorHAnsi"/>
          <w:highlight w:val="green"/>
        </w:rPr>
        <w:t>The self-correcting mechanisms</w:t>
      </w:r>
      <w:r w:rsidRPr="00225E83">
        <w:rPr>
          <w:rStyle w:val="Emphasis"/>
          <w:rFonts w:asciiTheme="majorHAnsi" w:hAnsiTheme="majorHAnsi" w:cstheme="majorHAnsi"/>
        </w:rPr>
        <w:t xml:space="preserve"> that market economies and democratic societies </w:t>
      </w:r>
      <w:r w:rsidRPr="00225E83">
        <w:rPr>
          <w:rStyle w:val="Emphasis"/>
          <w:rFonts w:asciiTheme="majorHAnsi" w:hAnsiTheme="majorHAnsi" w:cstheme="majorHAnsi"/>
          <w:highlight w:val="green"/>
        </w:rPr>
        <w:t>have evolved over several centuries</w:t>
      </w:r>
      <w:r w:rsidRPr="00225E83">
        <w:rPr>
          <w:rStyle w:val="Emphasis"/>
          <w:rFonts w:asciiTheme="majorHAnsi" w:hAnsiTheme="majorHAnsi" w:cstheme="majorHAnsi"/>
        </w:rPr>
        <w:t xml:space="preserve"> were either forgotten or assumed defunct.</w:t>
      </w:r>
      <w:r w:rsidRPr="00225E83">
        <w:rPr>
          <w:rFonts w:asciiTheme="majorHAnsi" w:hAnsiTheme="majorHAnsi" w:cstheme="majorHAnsi"/>
        </w:rPr>
        <w:t xml:space="preserve"> The language of biology has been applied to politics and economics, but rarely to the way they interact. </w:t>
      </w:r>
      <w:r w:rsidRPr="00225E83">
        <w:rPr>
          <w:rStyle w:val="Emphasis"/>
          <w:rFonts w:asciiTheme="majorHAnsi" w:hAnsiTheme="majorHAnsi" w:cstheme="majorHAnsi"/>
        </w:rPr>
        <w:t xml:space="preserve">Democratic </w:t>
      </w:r>
      <w:r w:rsidRPr="00225E83">
        <w:rPr>
          <w:rStyle w:val="Emphasis"/>
          <w:rFonts w:asciiTheme="majorHAnsi" w:hAnsiTheme="majorHAnsi" w:cstheme="majorHAnsi"/>
          <w:highlight w:val="green"/>
        </w:rPr>
        <w:t>capitalism’s</w:t>
      </w:r>
      <w:r w:rsidRPr="00225E83">
        <w:rPr>
          <w:rStyle w:val="Emphasis"/>
          <w:rFonts w:asciiTheme="majorHAnsi" w:hAnsiTheme="majorHAnsi" w:cstheme="majorHAnsi"/>
        </w:rPr>
        <w:t xml:space="preserve"> equivalent of the biological survival instinct is a </w:t>
      </w:r>
      <w:r w:rsidRPr="00225E83">
        <w:rPr>
          <w:rStyle w:val="Emphasis"/>
          <w:rFonts w:asciiTheme="majorHAnsi" w:hAnsiTheme="majorHAnsi" w:cstheme="majorHAnsi"/>
          <w:highlight w:val="green"/>
        </w:rPr>
        <w:t>built-in capacity for solving</w:t>
      </w:r>
      <w:r w:rsidRPr="00225E83">
        <w:rPr>
          <w:rStyle w:val="Emphasis"/>
          <w:rFonts w:asciiTheme="majorHAnsi" w:hAnsiTheme="majorHAnsi" w:cstheme="majorHAnsi"/>
        </w:rPr>
        <w:t xml:space="preserve"> social </w:t>
      </w:r>
      <w:r w:rsidRPr="00225E83">
        <w:rPr>
          <w:rStyle w:val="Emphasis"/>
          <w:rFonts w:asciiTheme="majorHAnsi" w:hAnsiTheme="majorHAnsi" w:cstheme="majorHAnsi"/>
          <w:highlight w:val="green"/>
        </w:rPr>
        <w:t>problem</w:t>
      </w:r>
      <w:r w:rsidRPr="00225E83">
        <w:rPr>
          <w:rStyle w:val="Emphasis"/>
          <w:rFonts w:asciiTheme="majorHAnsi" w:hAnsiTheme="majorHAnsi" w:cstheme="majorHAnsi"/>
        </w:rPr>
        <w:t xml:space="preserve">s and meeting material needs. This capacity </w:t>
      </w:r>
      <w:r w:rsidRPr="00225E83">
        <w:rPr>
          <w:rStyle w:val="Emphasis"/>
          <w:rFonts w:asciiTheme="majorHAnsi" w:hAnsiTheme="majorHAnsi" w:cstheme="majorHAnsi"/>
          <w:highlight w:val="green"/>
        </w:rPr>
        <w:t>stems from the principle of competition</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which drives</w:t>
      </w:r>
      <w:r w:rsidRPr="00225E83">
        <w:rPr>
          <w:rStyle w:val="Emphasis"/>
          <w:rFonts w:asciiTheme="majorHAnsi" w:hAnsiTheme="majorHAnsi" w:cstheme="majorHAnsi"/>
        </w:rPr>
        <w:t xml:space="preserve"> both democratic </w:t>
      </w:r>
      <w:r w:rsidRPr="00225E83">
        <w:rPr>
          <w:rStyle w:val="Emphasis"/>
          <w:rFonts w:asciiTheme="majorHAnsi" w:hAnsiTheme="majorHAnsi" w:cstheme="majorHAnsi"/>
          <w:highlight w:val="green"/>
        </w:rPr>
        <w:t>politics and</w:t>
      </w:r>
      <w:r w:rsidRPr="00225E83">
        <w:rPr>
          <w:rStyle w:val="Emphasis"/>
          <w:rFonts w:asciiTheme="majorHAnsi" w:hAnsiTheme="majorHAnsi" w:cstheme="majorHAnsi"/>
        </w:rPr>
        <w:t xml:space="preserve"> capitalist </w:t>
      </w:r>
      <w:r w:rsidRPr="00225E83">
        <w:rPr>
          <w:rStyle w:val="Emphasis"/>
          <w:rFonts w:asciiTheme="majorHAnsi" w:hAnsiTheme="majorHAnsi" w:cstheme="majorHAnsi"/>
          <w:highlight w:val="green"/>
        </w:rPr>
        <w:t>markets.</w:t>
      </w:r>
      <w:r w:rsidRPr="00225E83">
        <w:rPr>
          <w:rStyle w:val="Emphasis"/>
          <w:rFonts w:asciiTheme="majorHAnsi" w:hAnsiTheme="majorHAnsi" w:cstheme="majorHAnsi"/>
        </w:rPr>
        <w:t xml:space="preserve"> Because </w:t>
      </w:r>
      <w:r w:rsidRPr="00225E83">
        <w:rPr>
          <w:rStyle w:val="Emphasis"/>
          <w:rFonts w:asciiTheme="majorHAnsi" w:hAnsiTheme="majorHAnsi" w:cstheme="majorHAnsi"/>
          <w:highlight w:val="green"/>
        </w:rPr>
        <w:t>market forces generally reward</w:t>
      </w:r>
      <w:r w:rsidRPr="00225E83">
        <w:rPr>
          <w:rStyle w:val="Emphasis"/>
          <w:rFonts w:asciiTheme="majorHAnsi" w:hAnsiTheme="majorHAnsi" w:cstheme="majorHAnsi"/>
        </w:rPr>
        <w:t xml:space="preserve"> the creation of </w:t>
      </w:r>
      <w:r w:rsidRPr="00225E83">
        <w:rPr>
          <w:rStyle w:val="Emphasis"/>
          <w:rFonts w:asciiTheme="majorHAnsi" w:hAnsiTheme="majorHAnsi" w:cstheme="majorHAnsi"/>
          <w:highlight w:val="green"/>
        </w:rPr>
        <w:t>wealth</w:t>
      </w:r>
      <w:r w:rsidRPr="00225E83">
        <w:rPr>
          <w:rStyle w:val="Emphasis"/>
          <w:rFonts w:asciiTheme="majorHAnsi" w:hAnsiTheme="majorHAnsi" w:cstheme="majorHAnsi"/>
        </w:rPr>
        <w:t xml:space="preserve"> rather than its destruction, </w:t>
      </w:r>
      <w:r w:rsidRPr="00225E83">
        <w:rPr>
          <w:rStyle w:val="Emphasis"/>
          <w:rFonts w:asciiTheme="majorHAnsi" w:hAnsiTheme="majorHAnsi" w:cstheme="majorHAnsi"/>
          <w:highlight w:val="green"/>
        </w:rPr>
        <w:t>they direct the</w:t>
      </w:r>
      <w:r w:rsidRPr="00225E83">
        <w:rPr>
          <w:rStyle w:val="Emphasis"/>
          <w:rFonts w:asciiTheme="majorHAnsi" w:hAnsiTheme="majorHAnsi" w:cstheme="majorHAnsi"/>
        </w:rPr>
        <w:t xml:space="preserve"> independent </w:t>
      </w:r>
      <w:r w:rsidRPr="00225E83">
        <w:rPr>
          <w:rStyle w:val="Emphasis"/>
          <w:rFonts w:asciiTheme="majorHAnsi" w:hAnsiTheme="majorHAnsi" w:cstheme="majorHAnsi"/>
          <w:highlight w:val="green"/>
        </w:rPr>
        <w:t xml:space="preserve">efforts and ambitions of </w:t>
      </w:r>
      <w:r w:rsidRPr="00225E83">
        <w:rPr>
          <w:rStyle w:val="Emphasis"/>
          <w:rFonts w:asciiTheme="majorHAnsi" w:hAnsiTheme="majorHAnsi" w:cstheme="majorHAnsi"/>
          <w:highlight w:val="green"/>
        </w:rPr>
        <w:lastRenderedPageBreak/>
        <w:t>millions</w:t>
      </w:r>
      <w:r w:rsidRPr="00225E83">
        <w:rPr>
          <w:rStyle w:val="Emphasis"/>
          <w:rFonts w:asciiTheme="majorHAnsi" w:hAnsiTheme="majorHAnsi" w:cstheme="majorHAnsi"/>
        </w:rPr>
        <w:t xml:space="preserve"> of individuals </w:t>
      </w:r>
      <w:r w:rsidRPr="00225E83">
        <w:rPr>
          <w:rStyle w:val="Emphasis"/>
          <w:rFonts w:asciiTheme="majorHAnsi" w:hAnsiTheme="majorHAnsi" w:cstheme="majorHAnsi"/>
          <w:highlight w:val="green"/>
        </w:rPr>
        <w:t>toward</w:t>
      </w:r>
      <w:r w:rsidRPr="00225E83">
        <w:rPr>
          <w:rStyle w:val="Emphasis"/>
          <w:rFonts w:asciiTheme="majorHAnsi" w:hAnsiTheme="majorHAnsi" w:cstheme="majorHAnsi"/>
        </w:rPr>
        <w:t xml:space="preserve"> satisfying </w:t>
      </w:r>
      <w:r w:rsidRPr="00225E83">
        <w:rPr>
          <w:rStyle w:val="Emphasis"/>
          <w:rFonts w:asciiTheme="majorHAnsi" w:hAnsiTheme="majorHAnsi" w:cstheme="majorHAnsi"/>
          <w:highlight w:val="green"/>
        </w:rPr>
        <w:t>material demands</w:t>
      </w:r>
      <w:r w:rsidRPr="00225E83">
        <w:rPr>
          <w:rStyle w:val="Emphasis"/>
          <w:rFonts w:asciiTheme="majorHAnsi" w:hAnsiTheme="majorHAnsi" w:cstheme="majorHAnsi"/>
        </w:rPr>
        <w:t>, even if these demands sometimes create unwelcome by-products.</w:t>
      </w:r>
      <w:r w:rsidRPr="00225E83">
        <w:rPr>
          <w:rFonts w:asciiTheme="majorHAnsi" w:hAnsiTheme="majorHAnsi" w:cstheme="majorHAnsi"/>
        </w:rPr>
        <w:t xml:space="preserve"> Because voters generally reward politicians for making their lives better and safer, rather than worse and more dangerous, </w:t>
      </w:r>
      <w:r w:rsidRPr="00225E83">
        <w:rPr>
          <w:rStyle w:val="Emphasis"/>
          <w:rFonts w:asciiTheme="majorHAnsi" w:hAnsiTheme="majorHAnsi" w:cstheme="majorHAnsi"/>
        </w:rPr>
        <w:t xml:space="preserve">democratic </w:t>
      </w:r>
      <w:r w:rsidRPr="00225E83">
        <w:rPr>
          <w:rStyle w:val="Emphasis"/>
          <w:rFonts w:asciiTheme="majorHAnsi" w:hAnsiTheme="majorHAnsi" w:cstheme="majorHAnsi"/>
          <w:highlight w:val="green"/>
        </w:rPr>
        <w:t>competition directs</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political institutions toward solving</w:t>
      </w:r>
      <w:r w:rsidRPr="00225E83">
        <w:rPr>
          <w:rStyle w:val="Emphasis"/>
          <w:rFonts w:asciiTheme="majorHAnsi" w:hAnsiTheme="majorHAnsi" w:cstheme="majorHAnsi"/>
        </w:rPr>
        <w:t xml:space="preserve"> rather than aggravating society’s </w:t>
      </w:r>
      <w:r w:rsidRPr="00225E83">
        <w:rPr>
          <w:rStyle w:val="Emphasis"/>
          <w:rFonts w:asciiTheme="majorHAnsi" w:hAnsiTheme="majorHAnsi" w:cstheme="majorHAnsi"/>
          <w:highlight w:val="green"/>
        </w:rPr>
        <w:t>problems</w:t>
      </w:r>
      <w:r w:rsidRPr="00225E83">
        <w:rPr>
          <w:rFonts w:asciiTheme="majorHAnsi" w:hAnsiTheme="majorHAnsi" w:cstheme="majorHAnsi"/>
        </w:rPr>
        <w:t>, even if these solutions sometimes create new problems of their own</w:t>
      </w:r>
      <w:r w:rsidRPr="00225E83">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25E83">
        <w:rPr>
          <w:rFonts w:asciiTheme="majorHAnsi" w:hAnsiTheme="majorHAnsi" w:cstheme="majorHAnsi"/>
        </w:rPr>
        <w:t xml:space="preserve">But regardless of the difference in timescale, </w:t>
      </w:r>
      <w:r w:rsidRPr="00225E83">
        <w:rPr>
          <w:rStyle w:val="Emphasis"/>
          <w:rFonts w:asciiTheme="majorHAnsi" w:hAnsiTheme="majorHAnsi" w:cstheme="majorHAnsi"/>
          <w:highlight w:val="green"/>
        </w:rPr>
        <w:t>cap</w:t>
      </w:r>
      <w:r w:rsidRPr="00225E83">
        <w:rPr>
          <w:rStyle w:val="Emphasis"/>
          <w:rFonts w:asciiTheme="majorHAnsi" w:hAnsiTheme="majorHAnsi" w:cstheme="majorHAnsi"/>
        </w:rPr>
        <w:t>italism</w:t>
      </w:r>
      <w:r w:rsidRPr="00225E83">
        <w:rPr>
          <w:rFonts w:asciiTheme="majorHAnsi" w:hAnsiTheme="majorHAnsi" w:cstheme="majorHAnsi"/>
        </w:rPr>
        <w:t xml:space="preserve"> and democracy have one crucial feature in common: Both are mechanisms that </w:t>
      </w:r>
      <w:r w:rsidRPr="00225E83">
        <w:rPr>
          <w:rStyle w:val="Emphasis"/>
          <w:rFonts w:asciiTheme="majorHAnsi" w:hAnsiTheme="majorHAnsi" w:cstheme="majorHAnsi"/>
          <w:highlight w:val="green"/>
        </w:rPr>
        <w:t>encourage individuals to channel</w:t>
      </w:r>
      <w:r w:rsidRPr="00225E83">
        <w:rPr>
          <w:rStyle w:val="Emphasis"/>
          <w:rFonts w:asciiTheme="majorHAnsi" w:hAnsiTheme="majorHAnsi" w:cstheme="majorHAnsi"/>
        </w:rPr>
        <w:t xml:space="preserve"> their </w:t>
      </w:r>
      <w:r w:rsidRPr="00225E83">
        <w:rPr>
          <w:rStyle w:val="Emphasis"/>
          <w:rFonts w:asciiTheme="majorHAnsi" w:hAnsiTheme="majorHAnsi" w:cstheme="majorHAnsi"/>
          <w:highlight w:val="green"/>
        </w:rPr>
        <w:t>creativity, efforts, and</w:t>
      </w:r>
      <w:r w:rsidRPr="00225E83">
        <w:rPr>
          <w:rStyle w:val="Emphasis"/>
          <w:rFonts w:asciiTheme="majorHAnsi" w:hAnsiTheme="majorHAnsi" w:cstheme="majorHAnsi"/>
        </w:rPr>
        <w:t xml:space="preserve"> competitive </w:t>
      </w:r>
      <w:r w:rsidRPr="00225E83">
        <w:rPr>
          <w:rStyle w:val="Emphasis"/>
          <w:rFonts w:asciiTheme="majorHAnsi" w:hAnsiTheme="majorHAnsi" w:cstheme="majorHAnsi"/>
          <w:highlight w:val="green"/>
        </w:rPr>
        <w:t>spirit into finding solutions</w:t>
      </w:r>
      <w:r w:rsidRPr="00225E83">
        <w:rPr>
          <w:rStyle w:val="Emphasis"/>
          <w:rFonts w:asciiTheme="majorHAnsi" w:hAnsiTheme="majorHAnsi" w:cstheme="majorHAnsi"/>
        </w:rPr>
        <w:t xml:space="preserve"> for material and social problems.</w:t>
      </w:r>
      <w:r w:rsidRPr="00225E83">
        <w:rPr>
          <w:rFonts w:asciiTheme="majorHAnsi" w:hAnsiTheme="majorHAnsi" w:cstheme="majorHAnsi"/>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225E83">
        <w:rPr>
          <w:rFonts w:asciiTheme="majorHAnsi" w:hAnsiTheme="majorHAnsi" w:cstheme="majorHAnsi"/>
        </w:rPr>
        <w:t>d’etre</w:t>
      </w:r>
      <w:proofErr w:type="spellEnd"/>
      <w:r w:rsidRPr="00225E83">
        <w:rPr>
          <w:rFonts w:asciiTheme="majorHAnsi" w:hAnsiTheme="majorHAnsi" w:cstheme="majorHAnsi"/>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25E83">
        <w:rPr>
          <w:rStyle w:val="Emphasis"/>
          <w:rFonts w:asciiTheme="majorHAnsi" w:hAnsiTheme="majorHAnsi" w:cstheme="majorHAnsi"/>
        </w:rPr>
        <w:t>Once the self-healing nature of the capitalist system is recognized,</w:t>
      </w:r>
      <w:r w:rsidRPr="00225E83">
        <w:rPr>
          <w:rFonts w:asciiTheme="majorHAnsi" w:hAnsiTheme="majorHAnsi" w:cstheme="majorHAnsi"/>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015A20E9" w14:textId="77777777" w:rsidR="000C36A1" w:rsidRPr="00225E83" w:rsidRDefault="000C36A1" w:rsidP="006F7355">
      <w:pPr>
        <w:rPr>
          <w:rFonts w:asciiTheme="majorHAnsi" w:hAnsiTheme="majorHAnsi" w:cstheme="majorHAnsi"/>
        </w:rPr>
      </w:pPr>
    </w:p>
    <w:p w14:paraId="0E391228" w14:textId="77777777" w:rsidR="006F7355" w:rsidRPr="00225E83" w:rsidRDefault="006F7355" w:rsidP="006F7355">
      <w:pPr>
        <w:pStyle w:val="Heading4"/>
        <w:rPr>
          <w:rFonts w:asciiTheme="majorHAnsi" w:hAnsiTheme="majorHAnsi" w:cstheme="majorHAnsi"/>
        </w:rPr>
      </w:pPr>
      <w:r w:rsidRPr="00225E83">
        <w:rPr>
          <w:rFonts w:asciiTheme="majorHAnsi" w:hAnsiTheme="majorHAnsi" w:cstheme="majorHAnsi"/>
        </w:rPr>
        <w:t>Free market capitalism has drastically improved the world.</w:t>
      </w:r>
    </w:p>
    <w:p w14:paraId="3E7A302B" w14:textId="77777777" w:rsidR="006F7355" w:rsidRPr="00225E83" w:rsidRDefault="006F7355" w:rsidP="006F7355">
      <w:pPr>
        <w:rPr>
          <w:rFonts w:asciiTheme="majorHAnsi" w:hAnsiTheme="majorHAnsi" w:cstheme="majorHAnsi"/>
          <w:szCs w:val="16"/>
        </w:rPr>
      </w:pPr>
      <w:r w:rsidRPr="00225E83">
        <w:rPr>
          <w:rFonts w:asciiTheme="majorHAnsi" w:hAnsiTheme="majorHAnsi" w:cstheme="majorHAnsi"/>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7096BED4" w14:textId="77777777" w:rsidR="006F7355" w:rsidRPr="00225E83" w:rsidRDefault="006F7355" w:rsidP="006F7355">
      <w:pPr>
        <w:rPr>
          <w:rFonts w:asciiTheme="majorHAnsi" w:hAnsiTheme="majorHAnsi" w:cstheme="majorHAnsi"/>
        </w:rPr>
      </w:pPr>
      <w:proofErr w:type="spellStart"/>
      <w:r w:rsidRPr="00225E83">
        <w:rPr>
          <w:rStyle w:val="Style13ptBold"/>
          <w:rFonts w:asciiTheme="majorHAnsi" w:hAnsiTheme="majorHAnsi" w:cstheme="majorHAnsi"/>
        </w:rPr>
        <w:t>Feyman</w:t>
      </w:r>
      <w:proofErr w:type="spellEnd"/>
      <w:r w:rsidRPr="00225E83">
        <w:rPr>
          <w:rStyle w:val="Style13ptBold"/>
          <w:rFonts w:asciiTheme="majorHAnsi" w:hAnsiTheme="majorHAnsi" w:cstheme="majorHAnsi"/>
        </w:rPr>
        <w:t xml:space="preserve"> 14</w:t>
      </w:r>
      <w:r w:rsidRPr="00225E83">
        <w:rPr>
          <w:rFonts w:asciiTheme="majorHAnsi" w:hAnsiTheme="majorHAnsi" w:cstheme="majorHAnsi"/>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225E83">
        <w:rPr>
          <w:rFonts w:asciiTheme="majorHAnsi" w:hAnsiTheme="majorHAnsi" w:cstheme="majorHAnsi"/>
        </w:rPr>
        <w:t>Feyman</w:t>
      </w:r>
      <w:proofErr w:type="spellEnd"/>
      <w:r w:rsidRPr="00225E83">
        <w:rPr>
          <w:rFonts w:asciiTheme="majorHAnsi" w:hAnsiTheme="majorHAnsi" w:cstheme="majorHAnsi"/>
        </w:rPr>
        <w:t xml:space="preserve"> was previously the deputy director of health policy at the Manhattan Institute and is currently a research assistant in the department of health policy at the Harvard T.H. Chan School of Public Health] “The Golden Age Is Now” May 23, 2014. IB</w:t>
      </w:r>
    </w:p>
    <w:p w14:paraId="6223C9B8" w14:textId="77777777" w:rsidR="006F7355" w:rsidRPr="00225E83" w:rsidRDefault="006F7355" w:rsidP="006F7355">
      <w:pPr>
        <w:rPr>
          <w:rFonts w:asciiTheme="majorHAnsi" w:hAnsiTheme="majorHAnsi" w:cstheme="majorHAnsi"/>
        </w:rPr>
      </w:pPr>
      <w:r w:rsidRPr="00225E83">
        <w:rPr>
          <w:rFonts w:asciiTheme="majorHAnsi" w:hAnsiTheme="majorHAnsi" w:cstheme="majorHAnsi"/>
        </w:rPr>
        <w:t xml:space="preserve">In How Much Have Global Problems Cost the World? </w:t>
      </w:r>
      <w:r w:rsidRPr="00225E83">
        <w:rPr>
          <w:rStyle w:val="Emphasis"/>
          <w:rFonts w:asciiTheme="majorHAnsi" w:hAnsiTheme="majorHAnsi" w:cstheme="majorHAnsi"/>
        </w:rPr>
        <w:t xml:space="preserve">Lomborg and </w:t>
      </w:r>
      <w:r w:rsidRPr="00225E83">
        <w:rPr>
          <w:rStyle w:val="Emphasis"/>
          <w:rFonts w:asciiTheme="majorHAnsi" w:hAnsiTheme="majorHAnsi" w:cstheme="majorHAnsi"/>
          <w:highlight w:val="green"/>
        </w:rPr>
        <w:t>a group of economists conclude</w:t>
      </w:r>
      <w:r w:rsidRPr="00225E83">
        <w:rPr>
          <w:rStyle w:val="Emphasis"/>
          <w:rFonts w:asciiTheme="majorHAnsi" w:hAnsiTheme="majorHAnsi" w:cstheme="majorHAnsi"/>
        </w:rPr>
        <w:t xml:space="preserve"> that, with a few exceptions, </w:t>
      </w:r>
      <w:r w:rsidRPr="00225E83">
        <w:rPr>
          <w:rStyle w:val="Emphasis"/>
          <w:rFonts w:asciiTheme="majorHAnsi" w:hAnsiTheme="majorHAnsi" w:cstheme="majorHAnsi"/>
          <w:highlight w:val="green"/>
        </w:rPr>
        <w:t>the world is richer, freer, healthier, and smarter</w:t>
      </w:r>
      <w:r w:rsidRPr="00225E83">
        <w:rPr>
          <w:rStyle w:val="Emphasis"/>
          <w:rFonts w:asciiTheme="majorHAnsi" w:hAnsiTheme="majorHAnsi" w:cstheme="majorHAnsi"/>
        </w:rPr>
        <w:t xml:space="preserve"> than it’s ever been.</w:t>
      </w:r>
      <w:r w:rsidRPr="00225E83">
        <w:rPr>
          <w:rFonts w:asciiTheme="majorHAnsi" w:hAnsiTheme="majorHAnsi" w:cstheme="majorHAnsi"/>
        </w:rPr>
        <w:t xml:space="preserve"> These gains have coincided with the near-universal rejection of </w:t>
      </w:r>
      <w:proofErr w:type="spellStart"/>
      <w:r w:rsidRPr="00225E83">
        <w:rPr>
          <w:rFonts w:asciiTheme="majorHAnsi" w:hAnsiTheme="majorHAnsi" w:cstheme="majorHAnsi"/>
        </w:rPr>
        <w:t>statism</w:t>
      </w:r>
      <w:proofErr w:type="spellEnd"/>
      <w:r w:rsidRPr="00225E83">
        <w:rPr>
          <w:rFonts w:asciiTheme="majorHAnsi" w:hAnsiTheme="majorHAnsi" w:cstheme="majorHAnsi"/>
        </w:rPr>
        <w:t xml:space="preserve"> and the flourishing of capitalist principles. At a time when political figures such as New York City mayor Bill de Blasio and religious leaders such as Pope Francis frequently remind us about the evils of unfettered capitalism, this is a worthwhile message.</w:t>
      </w:r>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green"/>
        </w:rPr>
        <w:t>doubling of human life expectancy</w:t>
      </w:r>
      <w:r w:rsidRPr="00225E83">
        <w:rPr>
          <w:rStyle w:val="Emphasis"/>
          <w:rFonts w:asciiTheme="majorHAnsi" w:hAnsiTheme="majorHAnsi" w:cstheme="majorHAnsi"/>
        </w:rPr>
        <w:t xml:space="preserve"> is one of the most remarkable achievements of the past century. </w:t>
      </w:r>
      <w:r w:rsidRPr="00225E83">
        <w:rPr>
          <w:rFonts w:asciiTheme="majorHAnsi" w:hAnsiTheme="majorHAnsi" w:cstheme="majorHAnsi"/>
        </w:rPr>
        <w:t>Consider, Lomborg writes, that “</w:t>
      </w:r>
      <w:r w:rsidRPr="00225E83">
        <w:rPr>
          <w:rStyle w:val="Emphasis"/>
          <w:rFonts w:asciiTheme="majorHAnsi" w:hAnsiTheme="majorHAnsi" w:cstheme="majorHAnsi"/>
        </w:rPr>
        <w:t>the twentieth century saw life expectancy rise by about 3 months for every calendar year.</w:t>
      </w:r>
      <w:r w:rsidRPr="00225E83">
        <w:rPr>
          <w:rFonts w:asciiTheme="majorHAnsi" w:hAnsiTheme="majorHAnsi" w:cstheme="majorHAnsi"/>
        </w:rPr>
        <w:t xml:space="preserve">” </w:t>
      </w:r>
      <w:r w:rsidRPr="00225E83">
        <w:rPr>
          <w:rStyle w:val="Emphasis"/>
          <w:rFonts w:asciiTheme="majorHAnsi" w:hAnsiTheme="majorHAnsi" w:cstheme="majorHAnsi"/>
          <w:highlight w:val="green"/>
        </w:rPr>
        <w:t>The average child in 1900 could expect to live to</w:t>
      </w:r>
      <w:r w:rsidRPr="00225E83">
        <w:rPr>
          <w:rStyle w:val="Emphasis"/>
          <w:rFonts w:asciiTheme="majorHAnsi" w:hAnsiTheme="majorHAnsi" w:cstheme="majorHAnsi"/>
        </w:rPr>
        <w:t xml:space="preserve"> just </w:t>
      </w:r>
      <w:r w:rsidRPr="00225E83">
        <w:rPr>
          <w:rStyle w:val="Emphasis"/>
          <w:rFonts w:asciiTheme="majorHAnsi" w:hAnsiTheme="majorHAnsi" w:cstheme="majorHAnsi"/>
          <w:highlight w:val="green"/>
        </w:rPr>
        <w:t>32</w:t>
      </w:r>
      <w:r w:rsidRPr="00225E83">
        <w:rPr>
          <w:rStyle w:val="Emphasis"/>
          <w:rFonts w:asciiTheme="majorHAnsi" w:hAnsiTheme="majorHAnsi" w:cstheme="majorHAnsi"/>
        </w:rPr>
        <w:t xml:space="preserve"> years old; now </w:t>
      </w:r>
      <w:r w:rsidRPr="00225E83">
        <w:rPr>
          <w:rStyle w:val="Emphasis"/>
          <w:rFonts w:asciiTheme="majorHAnsi" w:hAnsiTheme="majorHAnsi" w:cstheme="majorHAnsi"/>
          <w:highlight w:val="green"/>
        </w:rPr>
        <w:t>that same child should make it to 70.</w:t>
      </w:r>
      <w:r w:rsidRPr="00225E83">
        <w:rPr>
          <w:rStyle w:val="Emphasis"/>
          <w:rFonts w:asciiTheme="majorHAnsi" w:hAnsiTheme="majorHAnsi" w:cstheme="majorHAnsi"/>
        </w:rPr>
        <w:t xml:space="preserve"> This increase came during a century when </w:t>
      </w:r>
      <w:r w:rsidRPr="00225E83">
        <w:rPr>
          <w:rStyle w:val="Emphasis"/>
          <w:rFonts w:asciiTheme="majorHAnsi" w:hAnsiTheme="majorHAnsi" w:cstheme="majorHAnsi"/>
          <w:highlight w:val="green"/>
        </w:rPr>
        <w:t>worldwide economic output</w:t>
      </w:r>
      <w:r w:rsidRPr="00225E83">
        <w:rPr>
          <w:rStyle w:val="Emphasis"/>
          <w:rFonts w:asciiTheme="majorHAnsi" w:hAnsiTheme="majorHAnsi" w:cstheme="majorHAnsi"/>
        </w:rPr>
        <w:t xml:space="preserve">, driven by the spread of </w:t>
      </w:r>
      <w:r w:rsidRPr="00225E83">
        <w:rPr>
          <w:rStyle w:val="Emphasis"/>
          <w:rFonts w:asciiTheme="majorHAnsi" w:hAnsiTheme="majorHAnsi" w:cstheme="majorHAnsi"/>
          <w:highlight w:val="green"/>
        </w:rPr>
        <w:t>capitalism and freedom</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grew by more than 4,000 percent</w:t>
      </w:r>
      <w:r w:rsidRPr="00225E83">
        <w:rPr>
          <w:rStyle w:val="Emphasis"/>
          <w:rFonts w:asciiTheme="majorHAnsi" w:hAnsiTheme="majorHAnsi" w:cstheme="majorHAnsi"/>
        </w:rPr>
        <w:t xml:space="preserve">. </w:t>
      </w:r>
      <w:r w:rsidRPr="00225E83">
        <w:rPr>
          <w:rFonts w:asciiTheme="majorHAnsi" w:hAnsiTheme="majorHAnsi" w:cstheme="majorHAnsi"/>
        </w:rPr>
        <w:t xml:space="preserve">These </w:t>
      </w:r>
      <w:r w:rsidRPr="00225E83">
        <w:rPr>
          <w:rFonts w:asciiTheme="majorHAnsi" w:hAnsiTheme="majorHAnsi" w:cstheme="majorHAnsi"/>
        </w:rPr>
        <w:lastRenderedPageBreak/>
        <w:t xml:space="preserve">gains occurred in developed and developing countries alike; among men and women; and even in a sense among children, as child mortality plummeted. </w:t>
      </w:r>
      <w:r w:rsidRPr="00225E83">
        <w:rPr>
          <w:rStyle w:val="Emphasis"/>
          <w:rFonts w:asciiTheme="majorHAnsi" w:hAnsiTheme="majorHAnsi" w:cstheme="majorHAnsi"/>
        </w:rPr>
        <w:t xml:space="preserve">Why are we living so much longer? Massive </w:t>
      </w:r>
      <w:r w:rsidRPr="00225E83">
        <w:rPr>
          <w:rStyle w:val="Emphasis"/>
          <w:rFonts w:asciiTheme="majorHAnsi" w:hAnsiTheme="majorHAnsi" w:cstheme="majorHAnsi"/>
          <w:highlight w:val="green"/>
        </w:rPr>
        <w:t>improvements in public health</w:t>
      </w:r>
      <w:r w:rsidRPr="00225E83">
        <w:rPr>
          <w:rStyle w:val="Emphasis"/>
          <w:rFonts w:asciiTheme="majorHAnsi" w:hAnsiTheme="majorHAnsi" w:cstheme="majorHAnsi"/>
        </w:rPr>
        <w:t xml:space="preserve"> certainly played an important role. The World Health Organization’s </w:t>
      </w:r>
      <w:r w:rsidRPr="00225E83">
        <w:rPr>
          <w:rStyle w:val="Emphasis"/>
          <w:rFonts w:asciiTheme="majorHAnsi" w:hAnsiTheme="majorHAnsi" w:cstheme="majorHAnsi"/>
          <w:highlight w:val="green"/>
        </w:rPr>
        <w:t>global vaccination efforts</w:t>
      </w:r>
      <w:r w:rsidRPr="00225E83">
        <w:rPr>
          <w:rStyle w:val="Emphasis"/>
          <w:rFonts w:asciiTheme="majorHAnsi" w:hAnsiTheme="majorHAnsi" w:cstheme="majorHAnsi"/>
        </w:rPr>
        <w:t xml:space="preserve"> essentially eradicated smallpox. But this would have been impossible without the </w:t>
      </w:r>
      <w:r w:rsidRPr="00225E83">
        <w:rPr>
          <w:rStyle w:val="Emphasis"/>
          <w:rFonts w:asciiTheme="majorHAnsi" w:hAnsiTheme="majorHAnsi" w:cstheme="majorHAnsi"/>
          <w:highlight w:val="green"/>
        </w:rPr>
        <w:t>innovative methods</w:t>
      </w:r>
      <w:r w:rsidRPr="00225E83">
        <w:rPr>
          <w:rStyle w:val="Emphasis"/>
          <w:rFonts w:asciiTheme="majorHAnsi" w:hAnsiTheme="majorHAnsi" w:cstheme="majorHAnsi"/>
        </w:rPr>
        <w:t xml:space="preserve"> of vaccine preservation </w:t>
      </w:r>
      <w:r w:rsidRPr="00225E83">
        <w:rPr>
          <w:rStyle w:val="Emphasis"/>
          <w:rFonts w:asciiTheme="majorHAnsi" w:hAnsiTheme="majorHAnsi" w:cstheme="majorHAnsi"/>
          <w:highlight w:val="green"/>
        </w:rPr>
        <w:t>developed in the private sector</w:t>
      </w:r>
      <w:r w:rsidRPr="00225E83">
        <w:rPr>
          <w:rFonts w:asciiTheme="majorHAnsi" w:hAnsiTheme="majorHAnsi" w:cstheme="majorHAnsi"/>
        </w:rPr>
        <w:t xml:space="preserve"> by British scientist Leslie Collier. </w:t>
      </w:r>
      <w:r w:rsidRPr="00225E83">
        <w:rPr>
          <w:rStyle w:val="Emphasis"/>
          <w:rFonts w:asciiTheme="majorHAnsi" w:hAnsiTheme="majorHAnsi" w:cstheme="majorHAnsi"/>
          <w:highlight w:val="green"/>
        </w:rPr>
        <w:t>Oral rehydration therapies</w:t>
      </w:r>
      <w:r w:rsidRPr="00225E83">
        <w:rPr>
          <w:rStyle w:val="Emphasis"/>
          <w:rFonts w:asciiTheme="majorHAnsi" w:hAnsiTheme="majorHAnsi" w:cstheme="majorHAnsi"/>
        </w:rPr>
        <w:t xml:space="preserve"> and </w:t>
      </w:r>
      <w:r w:rsidRPr="00225E83">
        <w:rPr>
          <w:rStyle w:val="Emphasis"/>
          <w:rFonts w:asciiTheme="majorHAnsi" w:hAnsiTheme="majorHAnsi" w:cstheme="majorHAnsi"/>
          <w:highlight w:val="green"/>
        </w:rPr>
        <w:t>antibiotics</w:t>
      </w:r>
      <w:r w:rsidRPr="00225E83">
        <w:rPr>
          <w:rStyle w:val="Emphasis"/>
          <w:rFonts w:asciiTheme="majorHAnsi" w:hAnsiTheme="majorHAnsi" w:cstheme="majorHAnsi"/>
        </w:rPr>
        <w:t xml:space="preserve"> have also been instrumental in reducing child mortality. Simply put, </w:t>
      </w:r>
      <w:r w:rsidRPr="00225E83">
        <w:rPr>
          <w:rStyle w:val="Emphasis"/>
          <w:rFonts w:asciiTheme="majorHAnsi" w:hAnsiTheme="majorHAnsi" w:cstheme="majorHAnsi"/>
          <w:highlight w:val="green"/>
        </w:rPr>
        <w:t>technological progress is the key</w:t>
      </w:r>
      <w:r w:rsidRPr="00225E83">
        <w:rPr>
          <w:rStyle w:val="Emphasis"/>
          <w:rFonts w:asciiTheme="majorHAnsi" w:hAnsiTheme="majorHAnsi" w:cstheme="majorHAnsi"/>
        </w:rPr>
        <w:t xml:space="preserve"> to these gains—and </w:t>
      </w:r>
      <w:r w:rsidRPr="00225E83">
        <w:rPr>
          <w:rStyle w:val="Emphasis"/>
          <w:rFonts w:asciiTheme="majorHAnsi" w:hAnsiTheme="majorHAnsi" w:cstheme="majorHAnsi"/>
          <w:highlight w:val="green"/>
        </w:rPr>
        <w:t>market economies have liberated</w:t>
      </w:r>
      <w:r w:rsidRPr="00225E83">
        <w:rPr>
          <w:rStyle w:val="Emphasis"/>
          <w:rFonts w:asciiTheme="majorHAnsi" w:hAnsiTheme="majorHAnsi" w:cstheme="majorHAnsi"/>
        </w:rPr>
        <w:t xml:space="preserve">, and rewarded, technological </w:t>
      </w:r>
      <w:r w:rsidRPr="00225E83">
        <w:rPr>
          <w:rStyle w:val="Emphasis"/>
          <w:rFonts w:asciiTheme="majorHAnsi" w:hAnsiTheme="majorHAnsi" w:cstheme="majorHAnsi"/>
          <w:highlight w:val="green"/>
        </w:rPr>
        <w:t>innovation</w:t>
      </w:r>
      <w:r w:rsidRPr="00225E83">
        <w:rPr>
          <w:rStyle w:val="Emphasis"/>
          <w:rFonts w:asciiTheme="majorHAnsi" w:hAnsiTheme="majorHAnsi" w:cstheme="majorHAnsi"/>
        </w:rPr>
        <w:t>.</w:t>
      </w:r>
      <w:r w:rsidRPr="00225E83">
        <w:rPr>
          <w:rFonts w:asciiTheme="majorHAnsi" w:hAnsiTheme="majorHAnsi" w:cstheme="majorHAnsi"/>
        </w:rPr>
        <w:t xml:space="preserve"> People are not just living longer, but better—sometimes with government’s help, and sometimes despite it. </w:t>
      </w:r>
      <w:r w:rsidRPr="00225E83">
        <w:rPr>
          <w:rStyle w:val="Emphasis"/>
          <w:rFonts w:asciiTheme="majorHAnsi" w:hAnsiTheme="majorHAnsi" w:cstheme="majorHAnsi"/>
        </w:rPr>
        <w:t xml:space="preserve">Even </w:t>
      </w:r>
      <w:r w:rsidRPr="00225E83">
        <w:rPr>
          <w:rStyle w:val="Emphasis"/>
          <w:rFonts w:asciiTheme="majorHAnsi" w:hAnsiTheme="majorHAnsi" w:cstheme="majorHAnsi"/>
          <w:highlight w:val="green"/>
        </w:rPr>
        <w:t>people in</w:t>
      </w:r>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green"/>
        </w:rPr>
        <w:t>developing countries</w:t>
      </w:r>
      <w:r w:rsidRPr="00225E83">
        <w:rPr>
          <w:rFonts w:asciiTheme="majorHAnsi" w:hAnsiTheme="majorHAnsi" w:cstheme="majorHAnsi"/>
        </w:rPr>
        <w:t xml:space="preserve"> of Africa and Latin America </w:t>
      </w:r>
      <w:r w:rsidRPr="00225E83">
        <w:rPr>
          <w:rStyle w:val="Emphasis"/>
          <w:rFonts w:asciiTheme="majorHAnsi" w:hAnsiTheme="majorHAnsi" w:cstheme="majorHAnsi"/>
        </w:rPr>
        <w:t>a</w:t>
      </w:r>
      <w:r w:rsidRPr="00225E83">
        <w:rPr>
          <w:rStyle w:val="Emphasis"/>
          <w:rFonts w:asciiTheme="majorHAnsi" w:hAnsiTheme="majorHAnsi" w:cstheme="majorHAnsi"/>
          <w:highlight w:val="green"/>
        </w:rPr>
        <w:t>re better educated and better fed than ever</w:t>
      </w:r>
      <w:r w:rsidRPr="00225E83">
        <w:rPr>
          <w:rStyle w:val="Emphasis"/>
          <w:rFonts w:asciiTheme="majorHAnsi" w:hAnsiTheme="majorHAnsi" w:cstheme="majorHAnsi"/>
        </w:rPr>
        <w:t xml:space="preserve"> before. Hundreds of thousands of children who would have died during previous eras due to malnutrition are alive today. Here, we can thank massive advancements in </w:t>
      </w:r>
      <w:r w:rsidRPr="00225E83">
        <w:rPr>
          <w:rStyle w:val="Emphasis"/>
          <w:rFonts w:asciiTheme="majorHAnsi" w:hAnsiTheme="majorHAnsi" w:cstheme="majorHAnsi"/>
          <w:highlight w:val="green"/>
        </w:rPr>
        <w:t>agricultural production unleashed by</w:t>
      </w:r>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green"/>
        </w:rPr>
        <w:t>free market</w:t>
      </w:r>
      <w:r w:rsidRPr="00225E83">
        <w:rPr>
          <w:rStyle w:val="Emphasis"/>
          <w:rFonts w:asciiTheme="majorHAnsi" w:hAnsiTheme="majorHAnsi" w:cstheme="majorHAnsi"/>
        </w:rPr>
        <w:t xml:space="preserve">. In the 1960s, privately funded agricultural researchers </w:t>
      </w:r>
      <w:r w:rsidRPr="00225E83">
        <w:rPr>
          <w:rStyle w:val="Emphasis"/>
          <w:rFonts w:asciiTheme="majorHAnsi" w:hAnsiTheme="majorHAnsi" w:cstheme="majorHAnsi"/>
          <w:highlight w:val="green"/>
        </w:rPr>
        <w:t>bred new, high-yield strains of corn, wheat</w:t>
      </w:r>
      <w:r w:rsidRPr="00225E83">
        <w:rPr>
          <w:rStyle w:val="Emphasis"/>
          <w:rFonts w:asciiTheme="majorHAnsi" w:hAnsiTheme="majorHAnsi" w:cstheme="majorHAnsi"/>
        </w:rPr>
        <w:t xml:space="preserve">, and various other crops thanks to </w:t>
      </w:r>
      <w:r w:rsidRPr="00225E83">
        <w:rPr>
          <w:rStyle w:val="Emphasis"/>
          <w:rFonts w:asciiTheme="majorHAnsi" w:hAnsiTheme="majorHAnsi" w:cstheme="majorHAnsi"/>
          <w:highlight w:val="green"/>
        </w:rPr>
        <w:t>advances in molecular genetics</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Globalization helped spread these technologies</w:t>
      </w:r>
      <w:r w:rsidRPr="00225E83">
        <w:rPr>
          <w:rStyle w:val="Emphasis"/>
          <w:rFonts w:asciiTheme="majorHAnsi" w:hAnsiTheme="majorHAnsi" w:cstheme="majorHAnsi"/>
        </w:rPr>
        <w:t xml:space="preserve"> to developing countries, which used them not only to feed their people, but also to become export powerhouses. This so-called “</w:t>
      </w:r>
      <w:r w:rsidRPr="00225E83">
        <w:rPr>
          <w:rStyle w:val="Emphasis"/>
          <w:rFonts w:asciiTheme="majorHAnsi" w:hAnsiTheme="majorHAnsi" w:cstheme="majorHAnsi"/>
          <w:highlight w:val="green"/>
        </w:rPr>
        <w:t>green revolution</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reinforced both</w:t>
      </w:r>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green"/>
        </w:rPr>
        <w:t>educational progress</w:t>
      </w:r>
      <w:r w:rsidRPr="00225E83">
        <w:rPr>
          <w:rStyle w:val="Emphasis"/>
          <w:rFonts w:asciiTheme="majorHAnsi" w:hAnsiTheme="majorHAnsi" w:cstheme="majorHAnsi"/>
        </w:rPr>
        <w:t xml:space="preserve"> (properly nourished children tend to learn more) </w:t>
      </w:r>
      <w:r w:rsidRPr="00225E83">
        <w:rPr>
          <w:rStyle w:val="Emphasis"/>
          <w:rFonts w:asciiTheme="majorHAnsi" w:hAnsiTheme="majorHAnsi" w:cstheme="majorHAnsi"/>
          <w:highlight w:val="green"/>
        </w:rPr>
        <w:t>and the life-expectancy gains</w:t>
      </w:r>
      <w:r w:rsidRPr="00225E83">
        <w:rPr>
          <w:rFonts w:asciiTheme="majorHAnsi" w:hAnsiTheme="majorHAnsi" w:cstheme="majorHAnsi"/>
        </w:rPr>
        <w:t xml:space="preserve"> (better nutrition leads to better health) of the twentieth century. </w:t>
      </w:r>
      <w:r w:rsidRPr="00225E83">
        <w:rPr>
          <w:rStyle w:val="Emphasis"/>
          <w:rFonts w:asciiTheme="majorHAnsi" w:hAnsiTheme="majorHAnsi" w:cstheme="majorHAnsi"/>
        </w:rPr>
        <w:t xml:space="preserve">These </w:t>
      </w:r>
      <w:r w:rsidRPr="00225E83">
        <w:rPr>
          <w:rStyle w:val="Emphasis"/>
          <w:rFonts w:asciiTheme="majorHAnsi" w:hAnsiTheme="majorHAnsi" w:cstheme="majorHAnsi"/>
          <w:highlight w:val="green"/>
        </w:rPr>
        <w:t>children live in a world with fewer armed conflicts</w:t>
      </w:r>
      <w:r w:rsidRPr="00225E83">
        <w:rPr>
          <w:rStyle w:val="Emphasis"/>
          <w:rFonts w:asciiTheme="majorHAnsi" w:hAnsiTheme="majorHAnsi" w:cstheme="majorHAnsi"/>
        </w:rPr>
        <w:t>, netting what the authors call a “peace dividend.” Globalization and trade liberalization have surely contributed to this more peaceful world (on aggregate).</w:t>
      </w:r>
      <w:r w:rsidRPr="00225E83">
        <w:rPr>
          <w:rFonts w:asciiTheme="majorHAnsi" w:hAnsiTheme="majorHAnsi" w:cstheme="majorHAnsi"/>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225E83">
        <w:rPr>
          <w:rStyle w:val="Emphasis"/>
          <w:rFonts w:asciiTheme="majorHAnsi" w:hAnsiTheme="majorHAnsi" w:cstheme="majorHAnsi"/>
        </w:rPr>
        <w:t xml:space="preserve">Thanks to the immense gains of the past century, </w:t>
      </w:r>
      <w:r w:rsidRPr="00225E83">
        <w:rPr>
          <w:rStyle w:val="Emphasis"/>
          <w:rFonts w:asciiTheme="majorHAnsi" w:hAnsiTheme="majorHAnsi" w:cstheme="majorHAnsi"/>
          <w:highlight w:val="green"/>
        </w:rPr>
        <w:t>there has never been a better time to be alive</w:t>
      </w:r>
      <w:r w:rsidRPr="00225E83">
        <w:rPr>
          <w:rFonts w:asciiTheme="majorHAnsi" w:hAnsiTheme="majorHAnsi" w:cstheme="majorHAnsi"/>
        </w:rPr>
        <w:t>.</w:t>
      </w:r>
    </w:p>
    <w:p w14:paraId="44B1FE61" w14:textId="7B78ABC5" w:rsidR="00F24057" w:rsidRPr="00F24057" w:rsidRDefault="00F24057" w:rsidP="00F24057">
      <w:pPr>
        <w:rPr>
          <w:b/>
          <w:sz w:val="26"/>
          <w:szCs w:val="26"/>
        </w:rPr>
      </w:pPr>
    </w:p>
    <w:p w14:paraId="6D6B0EA3" w14:textId="77777777" w:rsidR="00DC04EE" w:rsidRPr="00225E83" w:rsidRDefault="00DC04EE" w:rsidP="00DC04EE">
      <w:pPr>
        <w:pStyle w:val="Heading4"/>
        <w:rPr>
          <w:rFonts w:asciiTheme="majorHAnsi" w:hAnsiTheme="majorHAnsi" w:cstheme="majorHAnsi"/>
        </w:rPr>
      </w:pPr>
      <w:r w:rsidRPr="00225E83">
        <w:rPr>
          <w:rFonts w:asciiTheme="majorHAnsi" w:hAnsiTheme="majorHAnsi" w:cstheme="majorHAnsi"/>
        </w:rPr>
        <w:t xml:space="preserve">Empirics outweigh everything – they </w:t>
      </w:r>
      <w:proofErr w:type="gramStart"/>
      <w:r w:rsidRPr="00225E83">
        <w:rPr>
          <w:rFonts w:asciiTheme="majorHAnsi" w:hAnsiTheme="majorHAnsi" w:cstheme="majorHAnsi"/>
        </w:rPr>
        <w:t>take into account</w:t>
      </w:r>
      <w:proofErr w:type="gramEnd"/>
      <w:r w:rsidRPr="00225E83">
        <w:rPr>
          <w:rFonts w:asciiTheme="majorHAnsi" w:hAnsiTheme="majorHAnsi" w:cstheme="majorHAnsi"/>
        </w:rPr>
        <w:t xml:space="preserve"> every factor, which predictive evidence can’t. </w:t>
      </w:r>
    </w:p>
    <w:p w14:paraId="3F1D630C" w14:textId="77777777" w:rsidR="00DC04EE" w:rsidRPr="00225E83" w:rsidRDefault="00DC04EE" w:rsidP="00DC04EE">
      <w:pPr>
        <w:pStyle w:val="Heading4"/>
        <w:rPr>
          <w:rFonts w:asciiTheme="majorHAnsi" w:hAnsiTheme="majorHAnsi" w:cstheme="majorHAnsi"/>
        </w:rPr>
      </w:pPr>
      <w:r w:rsidRPr="00225E83">
        <w:rPr>
          <w:rFonts w:asciiTheme="majorHAnsi" w:hAnsiTheme="majorHAnsi" w:cstheme="majorHAnsi"/>
        </w:rPr>
        <w:t>Rejection of capitalism causes massive transition wars</w:t>
      </w:r>
    </w:p>
    <w:p w14:paraId="656DA97C" w14:textId="77777777" w:rsidR="00DC04EE" w:rsidRPr="00225E83" w:rsidRDefault="00DC04EE" w:rsidP="00DC04EE">
      <w:pPr>
        <w:rPr>
          <w:rFonts w:asciiTheme="majorHAnsi" w:hAnsiTheme="majorHAnsi" w:cstheme="majorHAnsi"/>
          <w:color w:val="000000"/>
          <w:sz w:val="12"/>
        </w:rPr>
      </w:pPr>
      <w:r w:rsidRPr="00225E83">
        <w:rPr>
          <w:rStyle w:val="Style13ptBold"/>
          <w:rFonts w:asciiTheme="majorHAnsi" w:eastAsiaTheme="majorEastAsia" w:hAnsiTheme="majorHAnsi" w:cstheme="majorHAnsi"/>
        </w:rPr>
        <w:t>Harris 03.</w:t>
      </w:r>
      <w:r w:rsidRPr="00225E83">
        <w:rPr>
          <w:rFonts w:asciiTheme="majorHAnsi" w:hAnsiTheme="majorHAnsi" w:cstheme="majorHAnsi"/>
        </w:rPr>
        <w:t xml:space="preserve"> Lee, Analyst – Hoover Institution and Author of The Suicide of Reason, “The Intellectual Origins of America-Bashing”, Policy Review, January, http://www.hoover.org/publications/policyreview/3458371.html</w:t>
      </w:r>
    </w:p>
    <w:p w14:paraId="3B0BE9FE" w14:textId="77777777" w:rsidR="00DC04EE" w:rsidRPr="00225E83" w:rsidRDefault="00DC04EE" w:rsidP="00DC04EE">
      <w:pPr>
        <w:rPr>
          <w:rFonts w:asciiTheme="majorHAnsi" w:hAnsiTheme="majorHAnsi" w:cstheme="majorHAnsi"/>
          <w:sz w:val="14"/>
        </w:rPr>
      </w:pPr>
      <w:r w:rsidRPr="00225E83">
        <w:rPr>
          <w:rFonts w:asciiTheme="majorHAnsi" w:hAnsiTheme="majorHAnsi" w:cstheme="majorHAnsi"/>
          <w:sz w:val="14"/>
        </w:rPr>
        <w:lastRenderedPageBreak/>
        <w:t xml:space="preserve">This is the </w:t>
      </w:r>
      <w:proofErr w:type="spellStart"/>
      <w:r w:rsidRPr="00225E83">
        <w:rPr>
          <w:rFonts w:asciiTheme="majorHAnsi" w:hAnsiTheme="majorHAnsi" w:cstheme="majorHAnsi"/>
          <w:sz w:val="14"/>
        </w:rPr>
        <w:t>immiserization</w:t>
      </w:r>
      <w:proofErr w:type="spellEnd"/>
      <w:r w:rsidRPr="00225E83">
        <w:rPr>
          <w:rFonts w:asciiTheme="majorHAnsi" w:hAnsiTheme="majorHAnsi" w:cstheme="majorHAnsi"/>
          <w:sz w:val="14"/>
        </w:rPr>
        <w:t xml:space="preserve">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225E83">
        <w:rPr>
          <w:rStyle w:val="StyleUnderline"/>
          <w:rFonts w:asciiTheme="majorHAnsi" w:hAnsiTheme="majorHAnsi" w:cstheme="majorHAnsi"/>
        </w:rPr>
        <w:t xml:space="preserve">the </w:t>
      </w:r>
      <w:r w:rsidRPr="00225E83">
        <w:rPr>
          <w:rStyle w:val="StyleUnderline"/>
          <w:rFonts w:asciiTheme="majorHAnsi" w:hAnsiTheme="majorHAnsi" w:cstheme="majorHAnsi"/>
          <w:highlight w:val="green"/>
        </w:rPr>
        <w:t>capitalist class</w:t>
      </w:r>
      <w:r w:rsidRPr="00225E83">
        <w:rPr>
          <w:rStyle w:val="StyleUnderline"/>
          <w:rFonts w:asciiTheme="majorHAnsi" w:hAnsiTheme="majorHAnsi" w:cstheme="majorHAnsi"/>
        </w:rPr>
        <w:t xml:space="preserve"> </w:t>
      </w:r>
      <w:r w:rsidRPr="00225E83">
        <w:rPr>
          <w:rStyle w:val="StyleUnderline"/>
          <w:rFonts w:asciiTheme="majorHAnsi" w:hAnsiTheme="majorHAnsi" w:cstheme="majorHAnsi"/>
          <w:highlight w:val="green"/>
        </w:rPr>
        <w:t>could not be</w:t>
      </w:r>
      <w:r w:rsidRPr="00225E83">
        <w:rPr>
          <w:rStyle w:val="StyleUnderline"/>
          <w:rFonts w:asciiTheme="majorHAnsi" w:hAnsiTheme="majorHAnsi" w:cstheme="majorHAnsi"/>
        </w:rPr>
        <w:t xml:space="preserve"> realistically </w:t>
      </w:r>
      <w:r w:rsidRPr="00225E83">
        <w:rPr>
          <w:rStyle w:val="StyleUnderline"/>
          <w:rFonts w:asciiTheme="majorHAnsi" w:hAnsiTheme="majorHAnsi" w:cstheme="majorHAnsi"/>
          <w:highlight w:val="green"/>
        </w:rPr>
        <w:t>expected</w:t>
      </w:r>
      <w:r w:rsidRPr="00225E83">
        <w:rPr>
          <w:rStyle w:val="StyleUnderline"/>
          <w:rFonts w:asciiTheme="majorHAnsi" w:hAnsiTheme="majorHAnsi" w:cstheme="majorHAnsi"/>
        </w:rPr>
        <w:t xml:space="preserve"> </w:t>
      </w:r>
      <w:r w:rsidRPr="00225E83">
        <w:rPr>
          <w:rStyle w:val="StyleUnderline"/>
          <w:rFonts w:asciiTheme="majorHAnsi" w:hAnsiTheme="majorHAnsi" w:cstheme="majorHAnsi"/>
          <w:highlight w:val="green"/>
        </w:rPr>
        <w:t>to relinquish</w:t>
      </w:r>
      <w:r w:rsidRPr="00225E83">
        <w:rPr>
          <w:rStyle w:val="StyleUnderline"/>
          <w:rFonts w:asciiTheme="majorHAnsi" w:hAnsiTheme="majorHAnsi" w:cstheme="majorHAnsi"/>
        </w:rPr>
        <w:t xml:space="preserve"> control of </w:t>
      </w:r>
      <w:r w:rsidRPr="00225E83">
        <w:rPr>
          <w:rStyle w:val="StyleUnderline"/>
          <w:rFonts w:asciiTheme="majorHAnsi" w:hAnsiTheme="majorHAnsi" w:cstheme="majorHAnsi"/>
          <w:highlight w:val="green"/>
        </w:rPr>
        <w:t>the state</w:t>
      </w:r>
      <w:r w:rsidRPr="00225E83">
        <w:rPr>
          <w:rStyle w:val="StyleUnderline"/>
          <w:rFonts w:asciiTheme="majorHAnsi" w:hAnsiTheme="majorHAnsi" w:cstheme="majorHAnsi"/>
        </w:rPr>
        <w:t xml:space="preserve"> </w:t>
      </w:r>
      <w:r w:rsidRPr="00225E83">
        <w:rPr>
          <w:rFonts w:asciiTheme="majorHAnsi" w:hAnsiTheme="majorHAnsi" w:cstheme="majorHAnsi"/>
          <w:sz w:val="14"/>
        </w:rPr>
        <w:t xml:space="preserve">apparatus </w:t>
      </w:r>
      <w:r w:rsidRPr="00225E83">
        <w:rPr>
          <w:rStyle w:val="StyleUnderline"/>
          <w:rFonts w:asciiTheme="majorHAnsi" w:hAnsiTheme="majorHAnsi" w:cstheme="majorHAnsi"/>
          <w:highlight w:val="green"/>
        </w:rPr>
        <w:t>and</w:t>
      </w:r>
      <w:r w:rsidRPr="00225E83">
        <w:rPr>
          <w:rFonts w:asciiTheme="majorHAnsi" w:hAnsiTheme="majorHAnsi" w:cstheme="majorHAnsi"/>
          <w:sz w:val="14"/>
        </w:rPr>
        <w:t xml:space="preserve">, with it, </w:t>
      </w:r>
      <w:r w:rsidRPr="00225E83">
        <w:rPr>
          <w:rStyle w:val="StyleUnderline"/>
          <w:rFonts w:asciiTheme="majorHAnsi" w:hAnsiTheme="majorHAnsi" w:cstheme="majorHAnsi"/>
        </w:rPr>
        <w:t xml:space="preserve">the monopoly of </w:t>
      </w:r>
      <w:r w:rsidRPr="00225E83">
        <w:rPr>
          <w:rStyle w:val="StyleUnderline"/>
          <w:rFonts w:asciiTheme="majorHAnsi" w:hAnsiTheme="majorHAnsi" w:cstheme="majorHAnsi"/>
          <w:highlight w:val="green"/>
        </w:rPr>
        <w:t>force</w:t>
      </w:r>
      <w:r w:rsidRPr="00225E83">
        <w:rPr>
          <w:rFonts w:asciiTheme="majorHAnsi" w:hAnsiTheme="majorHAnsi" w:cstheme="majorHAnsi"/>
          <w:sz w:val="14"/>
        </w:rPr>
        <w:t xml:space="preserve">. In this, Marx was absolutely correct. </w:t>
      </w:r>
      <w:r w:rsidRPr="00225E83">
        <w:rPr>
          <w:rStyle w:val="StyleUnderline"/>
          <w:rFonts w:asciiTheme="majorHAnsi" w:hAnsiTheme="majorHAnsi" w:cstheme="majorHAnsi"/>
          <w:highlight w:val="green"/>
        </w:rPr>
        <w:t>No</w:t>
      </w:r>
      <w:r w:rsidRPr="00225E83">
        <w:rPr>
          <w:rStyle w:val="StyleUnderline"/>
          <w:rFonts w:asciiTheme="majorHAnsi" w:hAnsiTheme="majorHAnsi" w:cstheme="majorHAnsi"/>
        </w:rPr>
        <w:t xml:space="preserve"> </w:t>
      </w:r>
      <w:r w:rsidRPr="00225E83">
        <w:rPr>
          <w:rStyle w:val="StyleUnderline"/>
          <w:rFonts w:asciiTheme="majorHAnsi" w:hAnsiTheme="majorHAnsi" w:cstheme="majorHAnsi"/>
          <w:highlight w:val="green"/>
        </w:rPr>
        <w:t>capitalist society</w:t>
      </w:r>
      <w:r w:rsidRPr="00225E83">
        <w:rPr>
          <w:rStyle w:val="StyleUnderline"/>
          <w:rFonts w:asciiTheme="majorHAnsi" w:hAnsiTheme="majorHAnsi" w:cstheme="majorHAnsi"/>
        </w:rPr>
        <w:t xml:space="preserve"> </w:t>
      </w:r>
      <w:r w:rsidRPr="00225E83">
        <w:rPr>
          <w:rStyle w:val="StyleUnderline"/>
          <w:rFonts w:asciiTheme="majorHAnsi" w:hAnsiTheme="majorHAnsi" w:cstheme="majorHAnsi"/>
          <w:highlight w:val="green"/>
        </w:rPr>
        <w:t>has</w:t>
      </w:r>
      <w:r w:rsidRPr="00225E83">
        <w:rPr>
          <w:rStyle w:val="StyleUnderline"/>
          <w:rFonts w:asciiTheme="majorHAnsi" w:hAnsiTheme="majorHAnsi" w:cstheme="majorHAnsi"/>
        </w:rPr>
        <w:t xml:space="preserve"> ever willingly </w:t>
      </w:r>
      <w:r w:rsidRPr="00225E83">
        <w:rPr>
          <w:rStyle w:val="StyleUnderline"/>
          <w:rFonts w:asciiTheme="majorHAnsi" w:hAnsiTheme="majorHAnsi" w:cstheme="majorHAnsi"/>
          <w:highlight w:val="green"/>
        </w:rPr>
        <w:t>liquidated</w:t>
      </w:r>
      <w:r w:rsidRPr="00225E83">
        <w:rPr>
          <w:rStyle w:val="StyleUnderline"/>
          <w:rFonts w:asciiTheme="majorHAnsi" w:hAnsiTheme="majorHAnsi" w:cstheme="majorHAnsi"/>
        </w:rPr>
        <w:t xml:space="preserve"> itself, </w:t>
      </w:r>
      <w:r w:rsidRPr="00225E83">
        <w:rPr>
          <w:rStyle w:val="StyleUnderline"/>
          <w:rFonts w:asciiTheme="majorHAnsi" w:hAnsiTheme="majorHAnsi" w:cstheme="majorHAnsi"/>
          <w:highlight w:val="green"/>
        </w:rPr>
        <w:t>and it is utopian</w:t>
      </w:r>
      <w:r w:rsidRPr="00225E83">
        <w:rPr>
          <w:rStyle w:val="StyleUnderline"/>
          <w:rFonts w:asciiTheme="majorHAnsi" w:hAnsiTheme="majorHAnsi" w:cstheme="majorHAnsi"/>
        </w:rPr>
        <w:t xml:space="preserve"> </w:t>
      </w:r>
      <w:r w:rsidRPr="00225E83">
        <w:rPr>
          <w:rStyle w:val="StyleUnderline"/>
          <w:rFonts w:asciiTheme="majorHAnsi" w:hAnsiTheme="majorHAnsi" w:cstheme="majorHAnsi"/>
          <w:highlight w:val="green"/>
        </w:rPr>
        <w:t>to</w:t>
      </w:r>
      <w:r w:rsidRPr="00225E83">
        <w:rPr>
          <w:rStyle w:val="StyleUnderline"/>
          <w:rFonts w:asciiTheme="majorHAnsi" w:hAnsiTheme="majorHAnsi" w:cstheme="majorHAnsi"/>
        </w:rPr>
        <w:t xml:space="preserve"> </w:t>
      </w:r>
      <w:r w:rsidRPr="00225E83">
        <w:rPr>
          <w:rStyle w:val="StyleUnderline"/>
          <w:rFonts w:asciiTheme="majorHAnsi" w:hAnsiTheme="majorHAnsi" w:cstheme="majorHAnsi"/>
          <w:highlight w:val="green"/>
        </w:rPr>
        <w:t>think</w:t>
      </w:r>
      <w:r w:rsidRPr="00225E83">
        <w:rPr>
          <w:rStyle w:val="StyleUnderline"/>
          <w:rFonts w:asciiTheme="majorHAnsi" w:hAnsiTheme="majorHAnsi" w:cstheme="majorHAnsi"/>
        </w:rPr>
        <w:t xml:space="preserve"> that </w:t>
      </w:r>
      <w:r w:rsidRPr="00225E83">
        <w:rPr>
          <w:rStyle w:val="StyleUnderline"/>
          <w:rFonts w:asciiTheme="majorHAnsi" w:hAnsiTheme="majorHAnsi" w:cstheme="majorHAnsi"/>
          <w:highlight w:val="green"/>
        </w:rPr>
        <w:t>any</w:t>
      </w:r>
      <w:r w:rsidRPr="00225E83">
        <w:rPr>
          <w:rStyle w:val="StyleUnderline"/>
          <w:rFonts w:asciiTheme="majorHAnsi" w:hAnsiTheme="majorHAnsi" w:cstheme="majorHAnsi"/>
        </w:rPr>
        <w:t xml:space="preserve"> ever </w:t>
      </w:r>
      <w:r w:rsidRPr="00225E83">
        <w:rPr>
          <w:rStyle w:val="StyleUnderline"/>
          <w:rFonts w:asciiTheme="majorHAnsi" w:hAnsiTheme="majorHAnsi" w:cstheme="majorHAnsi"/>
          <w:highlight w:val="green"/>
        </w:rPr>
        <w:t>will</w:t>
      </w:r>
      <w:r w:rsidRPr="00225E83">
        <w:rPr>
          <w:rFonts w:asciiTheme="majorHAnsi" w:hAnsiTheme="majorHAnsi" w:cstheme="majorHAnsi"/>
          <w:sz w:val="14"/>
        </w:rPr>
        <w:t xml:space="preserve">. Therefore, </w:t>
      </w:r>
      <w:r w:rsidRPr="00225E83">
        <w:rPr>
          <w:rStyle w:val="StyleUnderline"/>
          <w:rFonts w:asciiTheme="majorHAnsi" w:hAnsiTheme="majorHAnsi" w:cstheme="majorHAnsi"/>
        </w:rPr>
        <w:t xml:space="preserve">in order to achieve </w:t>
      </w:r>
      <w:r w:rsidRPr="00225E83">
        <w:rPr>
          <w:rFonts w:asciiTheme="majorHAnsi" w:hAnsiTheme="majorHAnsi" w:cstheme="majorHAnsi"/>
          <w:sz w:val="14"/>
        </w:rPr>
        <w:t xml:space="preserve">the goal of </w:t>
      </w:r>
      <w:r w:rsidRPr="00225E83">
        <w:rPr>
          <w:rStyle w:val="StyleUnderline"/>
          <w:rFonts w:asciiTheme="majorHAnsi" w:hAnsiTheme="majorHAnsi" w:cstheme="majorHAnsi"/>
        </w:rPr>
        <w:t xml:space="preserve">socialism, </w:t>
      </w:r>
      <w:r w:rsidRPr="00225E83">
        <w:rPr>
          <w:rStyle w:val="StyleUnderline"/>
          <w:rFonts w:asciiTheme="majorHAnsi" w:hAnsiTheme="majorHAnsi" w:cstheme="majorHAnsi"/>
          <w:highlight w:val="green"/>
        </w:rPr>
        <w:t>nothing short of</w:t>
      </w:r>
      <w:r w:rsidRPr="00225E83">
        <w:rPr>
          <w:rFonts w:asciiTheme="majorHAnsi" w:hAnsiTheme="majorHAnsi" w:cstheme="majorHAnsi"/>
          <w:sz w:val="14"/>
        </w:rPr>
        <w:t xml:space="preserve"> a complete </w:t>
      </w:r>
      <w:r w:rsidRPr="00225E83">
        <w:rPr>
          <w:rStyle w:val="StyleUnderline"/>
          <w:rFonts w:asciiTheme="majorHAnsi" w:hAnsiTheme="majorHAnsi" w:cstheme="majorHAnsi"/>
          <w:highlight w:val="green"/>
        </w:rPr>
        <w:t>revolution would do</w:t>
      </w:r>
      <w:r w:rsidRPr="00225E83">
        <w:rPr>
          <w:rStyle w:val="StyleUnderline"/>
          <w:rFonts w:asciiTheme="majorHAnsi" w:hAnsiTheme="majorHAnsi" w:cstheme="majorHAnsi"/>
        </w:rPr>
        <w:t xml:space="preserve">; and this means, </w:t>
      </w:r>
      <w:r w:rsidRPr="00225E83">
        <w:rPr>
          <w:rStyle w:val="StyleUnderline"/>
          <w:rFonts w:asciiTheme="majorHAnsi" w:hAnsiTheme="majorHAnsi" w:cstheme="majorHAnsi"/>
          <w:highlight w:val="green"/>
        </w:rPr>
        <w:t>in</w:t>
      </w:r>
      <w:r w:rsidRPr="00225E83">
        <w:rPr>
          <w:rStyle w:val="StyleUnderline"/>
          <w:rFonts w:asciiTheme="majorHAnsi" w:hAnsiTheme="majorHAnsi" w:cstheme="majorHAnsi"/>
        </w:rPr>
        <w:t xml:space="preserve"> point of fact, </w:t>
      </w:r>
      <w:r w:rsidRPr="00225E83">
        <w:rPr>
          <w:rStyle w:val="StyleUnderline"/>
          <w:rFonts w:asciiTheme="majorHAnsi" w:hAnsiTheme="majorHAnsi" w:cstheme="majorHAnsi"/>
          <w:highlight w:val="green"/>
        </w:rPr>
        <w:t>a full-fledged</w:t>
      </w:r>
      <w:r w:rsidRPr="00225E83">
        <w:rPr>
          <w:rFonts w:asciiTheme="majorHAnsi" w:hAnsiTheme="majorHAnsi" w:cstheme="majorHAnsi"/>
          <w:sz w:val="14"/>
        </w:rPr>
        <w:t xml:space="preserve"> civil </w:t>
      </w:r>
      <w:r w:rsidRPr="00225E83">
        <w:rPr>
          <w:rStyle w:val="StyleUnderline"/>
          <w:rFonts w:asciiTheme="majorHAnsi" w:hAnsiTheme="majorHAnsi" w:cstheme="majorHAnsi"/>
          <w:highlight w:val="green"/>
        </w:rPr>
        <w:t>war</w:t>
      </w:r>
      <w:r w:rsidRPr="00225E83">
        <w:rPr>
          <w:rFonts w:asciiTheme="majorHAnsi" w:hAnsiTheme="majorHAnsi" w:cstheme="majorHAnsi"/>
          <w:sz w:val="14"/>
        </w:rPr>
        <w:t xml:space="preserve"> not just within one society, but </w:t>
      </w:r>
      <w:r w:rsidRPr="00225E83">
        <w:rPr>
          <w:rStyle w:val="StyleUnderline"/>
          <w:rFonts w:asciiTheme="majorHAnsi" w:hAnsiTheme="majorHAnsi" w:cstheme="majorHAnsi"/>
          <w:highlight w:val="green"/>
        </w:rPr>
        <w:t>across the globe</w:t>
      </w:r>
      <w:r w:rsidRPr="00225E83">
        <w:rPr>
          <w:rStyle w:val="StyleUnderline"/>
          <w:rFonts w:asciiTheme="majorHAnsi" w:hAnsiTheme="majorHAnsi" w:cstheme="majorHAnsi"/>
        </w:rPr>
        <w:t xml:space="preserve">. </w:t>
      </w:r>
      <w:r w:rsidRPr="00225E83">
        <w:rPr>
          <w:rStyle w:val="StyleUnderline"/>
          <w:rFonts w:asciiTheme="majorHAnsi" w:hAnsiTheme="majorHAnsi" w:cstheme="majorHAnsi"/>
          <w:highlight w:val="green"/>
        </w:rPr>
        <w:t>Without</w:t>
      </w:r>
      <w:r w:rsidRPr="00225E83">
        <w:rPr>
          <w:rFonts w:asciiTheme="majorHAnsi" w:hAnsiTheme="majorHAnsi" w:cstheme="majorHAnsi"/>
          <w:sz w:val="14"/>
        </w:rPr>
        <w:t xml:space="preserve"> this </w:t>
      </w:r>
      <w:r w:rsidRPr="00225E83">
        <w:rPr>
          <w:rStyle w:val="StyleUnderline"/>
          <w:rFonts w:asciiTheme="majorHAnsi" w:hAnsiTheme="majorHAnsi" w:cstheme="majorHAnsi"/>
          <w:highlight w:val="green"/>
        </w:rPr>
        <w:t>catastrophic upheaval, capitalism would remain</w:t>
      </w:r>
      <w:r w:rsidRPr="00225E83">
        <w:rPr>
          <w:rStyle w:val="StyleUnderline"/>
          <w:rFonts w:asciiTheme="majorHAnsi" w:hAnsiTheme="majorHAnsi" w:cstheme="majorHAnsi"/>
        </w:rPr>
        <w:t xml:space="preserve"> completely </w:t>
      </w:r>
      <w:r w:rsidRPr="00225E83">
        <w:rPr>
          <w:rStyle w:val="StyleUnderline"/>
          <w:rFonts w:asciiTheme="majorHAnsi" w:hAnsiTheme="majorHAnsi" w:cstheme="majorHAnsi"/>
          <w:highlight w:val="green"/>
        </w:rPr>
        <w:t>in control</w:t>
      </w:r>
      <w:r w:rsidRPr="00225E83">
        <w:rPr>
          <w:rStyle w:val="StyleUnderline"/>
          <w:rFonts w:asciiTheme="majorHAnsi" w:hAnsiTheme="majorHAnsi" w:cstheme="majorHAnsi"/>
        </w:rPr>
        <w:t xml:space="preserve"> </w:t>
      </w:r>
      <w:r w:rsidRPr="00225E83">
        <w:rPr>
          <w:rFonts w:asciiTheme="majorHAnsi" w:hAnsiTheme="majorHAnsi" w:cstheme="majorHAnsi"/>
          <w:sz w:val="14"/>
        </w:rPr>
        <w:t>of the social order and all socialist schemes would be reduced to pipe dreams.</w:t>
      </w:r>
    </w:p>
    <w:p w14:paraId="531C76FC" w14:textId="77777777" w:rsidR="00DC04EE" w:rsidRPr="00225E83" w:rsidRDefault="00DC04EE" w:rsidP="00DC04EE">
      <w:pPr>
        <w:pStyle w:val="Heading4"/>
        <w:rPr>
          <w:rFonts w:asciiTheme="majorHAnsi" w:hAnsiTheme="majorHAnsi" w:cstheme="majorHAnsi"/>
        </w:rPr>
      </w:pPr>
      <w:r w:rsidRPr="00225E83">
        <w:rPr>
          <w:rFonts w:asciiTheme="majorHAnsi" w:hAnsiTheme="majorHAnsi" w:cstheme="majorHAnsi"/>
        </w:rPr>
        <w:t>Extinction</w:t>
      </w:r>
    </w:p>
    <w:p w14:paraId="060D86DB" w14:textId="77777777" w:rsidR="00DC04EE" w:rsidRPr="00225E83" w:rsidRDefault="00DC04EE" w:rsidP="00DC04EE">
      <w:pPr>
        <w:rPr>
          <w:rFonts w:asciiTheme="majorHAnsi" w:hAnsiTheme="majorHAnsi" w:cstheme="majorHAnsi"/>
        </w:rPr>
      </w:pPr>
      <w:r w:rsidRPr="00225E83">
        <w:rPr>
          <w:rStyle w:val="Style13ptBold"/>
          <w:rFonts w:asciiTheme="majorHAnsi" w:hAnsiTheme="majorHAnsi" w:cstheme="majorHAnsi"/>
        </w:rPr>
        <w:t>Nyquist 5.</w:t>
      </w:r>
      <w:r w:rsidRPr="00225E83">
        <w:rPr>
          <w:rFonts w:asciiTheme="majorHAnsi" w:hAnsiTheme="majorHAnsi" w:cstheme="majorHAnsi"/>
        </w:rPr>
        <w:t xml:space="preserve"> J.R. renowned expert in geopolitics and international relations, </w:t>
      </w:r>
      <w:proofErr w:type="spellStart"/>
      <w:r w:rsidRPr="00225E83">
        <w:rPr>
          <w:rFonts w:asciiTheme="majorHAnsi" w:hAnsiTheme="majorHAnsi" w:cstheme="majorHAnsi"/>
        </w:rPr>
        <w:t>WorldNetDaily</w:t>
      </w:r>
      <w:proofErr w:type="spellEnd"/>
      <w:r w:rsidRPr="00225E83">
        <w:rPr>
          <w:rFonts w:asciiTheme="majorHAnsi" w:hAnsiTheme="majorHAnsi" w:cstheme="majorHAnsi"/>
        </w:rPr>
        <w:t xml:space="preserve"> contributing editor, “The Political Consequences of a Financial Crash,” February 4, www.financialsense.com/</w:t>
      </w:r>
      <w:proofErr w:type="spellStart"/>
      <w:r w:rsidRPr="00225E83">
        <w:rPr>
          <w:rFonts w:asciiTheme="majorHAnsi" w:hAnsiTheme="majorHAnsi" w:cstheme="majorHAnsi"/>
        </w:rPr>
        <w:t>stormw</w:t>
      </w:r>
      <w:proofErr w:type="spellEnd"/>
      <w:r w:rsidRPr="00225E83">
        <w:rPr>
          <w:rFonts w:asciiTheme="majorHAnsi" w:hAnsiTheme="majorHAnsi" w:cstheme="majorHAnsi"/>
        </w:rPr>
        <w:t>...2005/0204.html</w:t>
      </w:r>
    </w:p>
    <w:p w14:paraId="4FFB22D9" w14:textId="77777777" w:rsidR="00DC04EE" w:rsidRPr="00225E83" w:rsidRDefault="00DC04EE" w:rsidP="00DC04EE">
      <w:pPr>
        <w:rPr>
          <w:rFonts w:asciiTheme="majorHAnsi" w:hAnsiTheme="majorHAnsi" w:cstheme="majorHAnsi"/>
          <w:sz w:val="12"/>
        </w:rPr>
      </w:pPr>
      <w:r w:rsidRPr="00225E83">
        <w:rPr>
          <w:rFonts w:asciiTheme="majorHAnsi" w:hAnsiTheme="majorHAnsi" w:cstheme="majorHAnsi"/>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225E83">
        <w:rPr>
          <w:rFonts w:asciiTheme="majorHAnsi" w:hAnsiTheme="majorHAnsi" w:cstheme="majorHAnsi"/>
          <w:b/>
          <w:u w:val="single"/>
        </w:rPr>
        <w:t xml:space="preserve">the formation of </w:t>
      </w:r>
      <w:r w:rsidRPr="00225E83">
        <w:rPr>
          <w:rStyle w:val="Emphasis"/>
          <w:rFonts w:asciiTheme="majorHAnsi" w:hAnsiTheme="majorHAnsi" w:cstheme="majorHAnsi"/>
          <w:highlight w:val="green"/>
        </w:rPr>
        <w:t>anti-cap</w:t>
      </w:r>
      <w:r w:rsidRPr="00225E83">
        <w:rPr>
          <w:rStyle w:val="Emphasis"/>
          <w:rFonts w:asciiTheme="majorHAnsi" w:hAnsiTheme="majorHAnsi" w:cstheme="majorHAnsi"/>
        </w:rPr>
        <w:t xml:space="preserve">italist </w:t>
      </w:r>
      <w:r w:rsidRPr="00225E83">
        <w:rPr>
          <w:rStyle w:val="Emphasis"/>
          <w:rFonts w:asciiTheme="majorHAnsi" w:hAnsiTheme="majorHAnsi" w:cstheme="majorHAnsi"/>
          <w:highlight w:val="green"/>
        </w:rPr>
        <w:t>majorities and a turning away from</w:t>
      </w:r>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green"/>
        </w:rPr>
        <w:t>free market</w:t>
      </w:r>
      <w:r w:rsidRPr="00225E83">
        <w:rPr>
          <w:rStyle w:val="Emphasis"/>
          <w:rFonts w:asciiTheme="majorHAnsi" w:hAnsiTheme="majorHAnsi" w:cstheme="majorHAnsi"/>
        </w:rPr>
        <w:t xml:space="preserve"> system. The danger here is not merely economic. The political left openly </w:t>
      </w:r>
      <w:r w:rsidRPr="00225E83">
        <w:rPr>
          <w:rStyle w:val="Emphasis"/>
          <w:rFonts w:asciiTheme="majorHAnsi" w:hAnsiTheme="majorHAnsi" w:cstheme="majorHAnsi"/>
          <w:highlight w:val="green"/>
        </w:rPr>
        <w:t xml:space="preserve">favors the </w:t>
      </w:r>
      <w:r w:rsidRPr="00225E83">
        <w:rPr>
          <w:rStyle w:val="Emphasis"/>
          <w:rFonts w:asciiTheme="majorHAnsi" w:hAnsiTheme="majorHAnsi" w:cstheme="majorHAnsi"/>
        </w:rPr>
        <w:t xml:space="preserve">collapse of America’s strategic position abroad. The </w:t>
      </w:r>
      <w:r w:rsidRPr="00225E83">
        <w:rPr>
          <w:rStyle w:val="Emphasis"/>
          <w:rFonts w:asciiTheme="majorHAnsi" w:hAnsiTheme="majorHAnsi" w:cstheme="majorHAnsi"/>
          <w:highlight w:val="green"/>
        </w:rPr>
        <w:t>withdrawal</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of the</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U</w:t>
      </w:r>
      <w:r w:rsidRPr="00225E83">
        <w:rPr>
          <w:rStyle w:val="Emphasis"/>
          <w:rFonts w:asciiTheme="majorHAnsi" w:hAnsiTheme="majorHAnsi" w:cstheme="majorHAnsi"/>
        </w:rPr>
        <w:t xml:space="preserve">nited </w:t>
      </w:r>
      <w:r w:rsidRPr="00225E83">
        <w:rPr>
          <w:rStyle w:val="Emphasis"/>
          <w:rFonts w:asciiTheme="majorHAnsi" w:hAnsiTheme="majorHAnsi" w:cstheme="majorHAnsi"/>
          <w:highlight w:val="green"/>
        </w:rPr>
        <w:t>S</w:t>
      </w:r>
      <w:r w:rsidRPr="00225E83">
        <w:rPr>
          <w:rStyle w:val="Emphasis"/>
          <w:rFonts w:asciiTheme="majorHAnsi" w:hAnsiTheme="majorHAnsi" w:cstheme="majorHAnsi"/>
        </w:rPr>
        <w:t xml:space="preserve">tates </w:t>
      </w:r>
      <w:r w:rsidRPr="00225E83">
        <w:rPr>
          <w:rStyle w:val="Emphasis"/>
          <w:rFonts w:asciiTheme="majorHAnsi" w:hAnsiTheme="majorHAnsi" w:cstheme="majorHAnsi"/>
          <w:highlight w:val="green"/>
        </w:rPr>
        <w:t>from the Middle East</w:t>
      </w:r>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green"/>
        </w:rPr>
        <w:t>Far East and Europe</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would</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catastrophically impact</w:t>
      </w:r>
      <w:r w:rsidRPr="00225E83">
        <w:rPr>
          <w:rStyle w:val="Emphasis"/>
          <w:rFonts w:asciiTheme="majorHAnsi" w:hAnsiTheme="majorHAnsi" w:cstheme="majorHAnsi"/>
        </w:rPr>
        <w:t xml:space="preserve"> an international system that presently allows </w:t>
      </w:r>
      <w:r w:rsidRPr="00225E83">
        <w:rPr>
          <w:rStyle w:val="Emphasis"/>
          <w:rFonts w:asciiTheme="majorHAnsi" w:hAnsiTheme="majorHAnsi" w:cstheme="majorHAnsi"/>
          <w:highlight w:val="green"/>
        </w:rPr>
        <w:t>6 billion</w:t>
      </w:r>
      <w:r w:rsidRPr="00225E83">
        <w:rPr>
          <w:rStyle w:val="Emphasis"/>
          <w:rFonts w:asciiTheme="majorHAnsi" w:hAnsiTheme="majorHAnsi" w:cstheme="majorHAnsi"/>
        </w:rPr>
        <w:t xml:space="preserve"> people to live on the earth’s surface </w:t>
      </w:r>
      <w:r w:rsidRPr="00225E83">
        <w:rPr>
          <w:rStyle w:val="Emphasis"/>
          <w:rFonts w:asciiTheme="majorHAnsi" w:hAnsiTheme="majorHAnsi" w:cstheme="majorHAnsi"/>
          <w:highlight w:val="green"/>
        </w:rPr>
        <w:t>in</w:t>
      </w:r>
      <w:r w:rsidRPr="00225E83">
        <w:rPr>
          <w:rStyle w:val="Emphasis"/>
          <w:rFonts w:asciiTheme="majorHAnsi" w:hAnsiTheme="majorHAnsi" w:cstheme="majorHAnsi"/>
        </w:rPr>
        <w:t xml:space="preserve"> relative </w:t>
      </w:r>
      <w:r w:rsidRPr="00225E83">
        <w:rPr>
          <w:rStyle w:val="Emphasis"/>
          <w:rFonts w:asciiTheme="majorHAnsi" w:hAnsiTheme="majorHAnsi" w:cstheme="majorHAnsi"/>
          <w:highlight w:val="green"/>
        </w:rPr>
        <w:t>peace</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Should anti-capitalist dogmas overwhelm the global market</w:t>
      </w:r>
      <w:r w:rsidRPr="00225E83">
        <w:rPr>
          <w:rStyle w:val="Emphasis"/>
          <w:rFonts w:asciiTheme="majorHAnsi" w:hAnsiTheme="majorHAnsi" w:cstheme="majorHAnsi"/>
        </w:rPr>
        <w:t xml:space="preserve"> and trading system that evolved under American leadership, the planet’s economy would contract and untold </w:t>
      </w:r>
      <w:r w:rsidRPr="00225E83">
        <w:rPr>
          <w:rStyle w:val="Emphasis"/>
          <w:rFonts w:asciiTheme="majorHAnsi" w:hAnsiTheme="majorHAnsi" w:cstheme="majorHAnsi"/>
          <w:highlight w:val="green"/>
        </w:rPr>
        <w:t>millions would die of starvation</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Nationalistic totalitarianism</w:t>
      </w:r>
      <w:r w:rsidRPr="00225E83">
        <w:rPr>
          <w:rStyle w:val="Emphasis"/>
          <w:rFonts w:asciiTheme="majorHAnsi" w:hAnsiTheme="majorHAnsi" w:cstheme="majorHAnsi"/>
        </w:rPr>
        <w:t xml:space="preserve">, fueled by a politics of blame, </w:t>
      </w:r>
      <w:r w:rsidRPr="00225E83">
        <w:rPr>
          <w:rStyle w:val="Emphasis"/>
          <w:rFonts w:asciiTheme="majorHAnsi" w:hAnsiTheme="majorHAnsi" w:cstheme="majorHAnsi"/>
          <w:highlight w:val="green"/>
        </w:rPr>
        <w:t>would</w:t>
      </w:r>
      <w:r w:rsidRPr="00225E83">
        <w:rPr>
          <w:rStyle w:val="Emphasis"/>
          <w:rFonts w:asciiTheme="majorHAnsi" w:hAnsiTheme="majorHAnsi" w:cstheme="majorHAnsi"/>
        </w:rPr>
        <w:t xml:space="preserve"> once again </w:t>
      </w:r>
      <w:r w:rsidRPr="00225E83">
        <w:rPr>
          <w:rStyle w:val="Emphasis"/>
          <w:rFonts w:asciiTheme="majorHAnsi" w:hAnsiTheme="majorHAnsi" w:cstheme="majorHAnsi"/>
          <w:highlight w:val="green"/>
        </w:rPr>
        <w:t>bring war to Asia and Europe</w:t>
      </w:r>
      <w:r w:rsidRPr="00225E83">
        <w:rPr>
          <w:rStyle w:val="Emphasis"/>
          <w:rFonts w:asciiTheme="majorHAnsi" w:hAnsiTheme="majorHAnsi" w:cstheme="majorHAnsi"/>
        </w:rPr>
        <w:t xml:space="preserve">. But this time the war would be </w:t>
      </w:r>
      <w:r w:rsidRPr="00225E83">
        <w:rPr>
          <w:rStyle w:val="Emphasis"/>
          <w:rFonts w:asciiTheme="majorHAnsi" w:hAnsiTheme="majorHAnsi" w:cstheme="majorHAnsi"/>
          <w:highlight w:val="green"/>
        </w:rPr>
        <w:t>waged</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with</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mass destruction weapons</w:t>
      </w:r>
      <w:r w:rsidRPr="00225E83">
        <w:rPr>
          <w:rStyle w:val="Emphasis"/>
          <w:rFonts w:asciiTheme="majorHAnsi" w:hAnsiTheme="majorHAnsi" w:cstheme="majorHAnsi"/>
        </w:rPr>
        <w:t xml:space="preserve"> and the United States would be blamed because it is the center of global capitalism. Furthermore, if the anti-capitalist party gains power in Washington, </w:t>
      </w:r>
      <w:r w:rsidRPr="00225E83">
        <w:rPr>
          <w:rStyle w:val="Emphasis"/>
          <w:rFonts w:asciiTheme="majorHAnsi" w:hAnsiTheme="majorHAnsi" w:cstheme="majorHAnsi"/>
          <w:highlight w:val="green"/>
        </w:rPr>
        <w:t>we can expect to</w:t>
      </w:r>
      <w:r w:rsidRPr="00225E83">
        <w:rPr>
          <w:rStyle w:val="Emphasis"/>
          <w:rFonts w:asciiTheme="majorHAnsi" w:hAnsiTheme="majorHAnsi" w:cstheme="majorHAnsi"/>
        </w:rPr>
        <w:t xml:space="preserve"> see policies of appeasement and unilateral disarmament enacted. </w:t>
      </w:r>
      <w:r w:rsidRPr="00225E83">
        <w:rPr>
          <w:rStyle w:val="Emphasis"/>
          <w:rFonts w:asciiTheme="majorHAnsi" w:hAnsiTheme="majorHAnsi" w:cstheme="majorHAnsi"/>
          <w:highlight w:val="green"/>
        </w:rPr>
        <w:t>American appeasement and disarmament</w:t>
      </w:r>
      <w:r w:rsidRPr="00225E83">
        <w:rPr>
          <w:rStyle w:val="Emphasis"/>
          <w:rFonts w:asciiTheme="majorHAnsi" w:hAnsiTheme="majorHAnsi" w:cstheme="majorHAnsi"/>
        </w:rPr>
        <w:t xml:space="preserve">, in this context, would be an admission of guilt before the court of world opinion. </w:t>
      </w:r>
      <w:r w:rsidRPr="00225E83">
        <w:rPr>
          <w:rStyle w:val="Emphasis"/>
          <w:rFonts w:asciiTheme="majorHAnsi" w:hAnsiTheme="majorHAnsi" w:cstheme="majorHAnsi"/>
          <w:highlight w:val="green"/>
        </w:rPr>
        <w:t>Russia and China</w:t>
      </w:r>
      <w:r w:rsidRPr="00225E83">
        <w:rPr>
          <w:rStyle w:val="Emphasis"/>
          <w:rFonts w:asciiTheme="majorHAnsi" w:hAnsiTheme="majorHAnsi" w:cstheme="majorHAnsi"/>
        </w:rPr>
        <w:t xml:space="preserve">, above all, </w:t>
      </w:r>
      <w:r w:rsidRPr="00225E83">
        <w:rPr>
          <w:rStyle w:val="Emphasis"/>
          <w:rFonts w:asciiTheme="majorHAnsi" w:hAnsiTheme="majorHAnsi" w:cstheme="majorHAnsi"/>
          <w:highlight w:val="green"/>
        </w:rPr>
        <w:t>would exploit this</w:t>
      </w:r>
      <w:r w:rsidRPr="00225E83">
        <w:rPr>
          <w:rStyle w:val="Emphasis"/>
          <w:rFonts w:asciiTheme="majorHAnsi" w:hAnsiTheme="majorHAnsi" w:cstheme="majorHAnsi"/>
        </w:rPr>
        <w:t xml:space="preserve"> admission </w:t>
      </w:r>
      <w:r w:rsidRPr="00225E83">
        <w:rPr>
          <w:rStyle w:val="Emphasis"/>
          <w:rFonts w:asciiTheme="majorHAnsi" w:hAnsiTheme="majorHAnsi" w:cstheme="majorHAnsi"/>
          <w:highlight w:val="green"/>
        </w:rPr>
        <w:t>to</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justify aggressive wars</w:t>
      </w:r>
      <w:r w:rsidRPr="00225E83">
        <w:rPr>
          <w:rStyle w:val="Emphasis"/>
          <w:rFonts w:asciiTheme="majorHAnsi" w:hAnsiTheme="majorHAnsi" w:cstheme="majorHAnsi"/>
        </w:rPr>
        <w:t xml:space="preserve">, invasions </w:t>
      </w:r>
      <w:r w:rsidRPr="00225E83">
        <w:rPr>
          <w:rStyle w:val="Emphasis"/>
          <w:rFonts w:asciiTheme="majorHAnsi" w:hAnsiTheme="majorHAnsi" w:cstheme="majorHAnsi"/>
          <w:highlight w:val="green"/>
        </w:rPr>
        <w:t>and mass destruction</w:t>
      </w:r>
      <w:r w:rsidRPr="00225E83">
        <w:rPr>
          <w:rStyle w:val="Emphasis"/>
          <w:rFonts w:asciiTheme="majorHAnsi" w:hAnsiTheme="majorHAnsi" w:cstheme="majorHAnsi"/>
        </w:rPr>
        <w:t xml:space="preserve"> attacks.</w:t>
      </w:r>
      <w:r w:rsidRPr="00225E83">
        <w:rPr>
          <w:rFonts w:asciiTheme="majorHAnsi" w:hAnsiTheme="majorHAnsi" w:cstheme="majorHAnsi"/>
          <w:sz w:val="12"/>
        </w:rPr>
        <w:t xml:space="preserve"> A future financial crash, therefore, must be prevented at all costs.</w:t>
      </w:r>
    </w:p>
    <w:p w14:paraId="5F62B148" w14:textId="6837F5CA" w:rsidR="00F24057" w:rsidRPr="00F24057" w:rsidRDefault="00F24057" w:rsidP="00F24057">
      <w:pPr>
        <w:rPr>
          <w:b/>
          <w:sz w:val="26"/>
          <w:szCs w:val="26"/>
        </w:rPr>
      </w:pPr>
    </w:p>
    <w:p w14:paraId="45DD3008" w14:textId="64435514" w:rsidR="00F24057" w:rsidRDefault="000C36A1" w:rsidP="000C36A1">
      <w:pPr>
        <w:pStyle w:val="Heading1"/>
      </w:pPr>
      <w:r>
        <w:lastRenderedPageBreak/>
        <w:t>2NR</w:t>
      </w:r>
    </w:p>
    <w:p w14:paraId="0623DF6C" w14:textId="293EEF14" w:rsidR="000C36A1" w:rsidRDefault="000C36A1" w:rsidP="000C36A1"/>
    <w:p w14:paraId="6E66989F" w14:textId="1740D9ED" w:rsidR="000C36A1" w:rsidRDefault="000C36A1" w:rsidP="000C36A1">
      <w:pPr>
        <w:pStyle w:val="Heading4"/>
      </w:pPr>
      <w:r>
        <w:t xml:space="preserve">The appropriation of </w:t>
      </w:r>
      <w:proofErr w:type="spellStart"/>
      <w:r>
        <w:t>os</w:t>
      </w:r>
      <w:proofErr w:type="spellEnd"/>
      <w:r>
        <w:t xml:space="preserve"> by </w:t>
      </w:r>
      <w:proofErr w:type="spellStart"/>
      <w:r>
        <w:t>priv</w:t>
      </w:r>
      <w:proofErr w:type="spellEnd"/>
      <w:r>
        <w:t xml:space="preserve"> entities is good </w:t>
      </w:r>
      <w:proofErr w:type="spellStart"/>
      <w:r>
        <w:t>bc</w:t>
      </w:r>
      <w:proofErr w:type="spellEnd"/>
      <w:r>
        <w:t xml:space="preserve"> creates innovation that reduces extinct threats</w:t>
      </w:r>
    </w:p>
    <w:p w14:paraId="412311A7" w14:textId="77777777" w:rsidR="000C36A1" w:rsidRPr="000C36A1" w:rsidRDefault="000C36A1" w:rsidP="000C36A1"/>
    <w:p w14:paraId="7CCD358E" w14:textId="77777777" w:rsidR="00F24057" w:rsidRPr="00F24057" w:rsidRDefault="00F24057" w:rsidP="00F24057">
      <w:pPr>
        <w:rPr>
          <w:b/>
          <w:sz w:val="26"/>
          <w:szCs w:val="26"/>
        </w:rPr>
      </w:pPr>
    </w:p>
    <w:sectPr w:rsidR="00F24057" w:rsidRPr="00F240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54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A547C"/>
    <w:rsid w:val="000C0C2A"/>
    <w:rsid w:val="000C36A1"/>
    <w:rsid w:val="000D26A6"/>
    <w:rsid w:val="000D2B90"/>
    <w:rsid w:val="000D6ED8"/>
    <w:rsid w:val="000D717B"/>
    <w:rsid w:val="00100B28"/>
    <w:rsid w:val="00112A07"/>
    <w:rsid w:val="0011520B"/>
    <w:rsid w:val="00117316"/>
    <w:rsid w:val="001209B4"/>
    <w:rsid w:val="001476FA"/>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56D96"/>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47D64"/>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020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A5F"/>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6F7355"/>
    <w:rsid w:val="00703420"/>
    <w:rsid w:val="00717B01"/>
    <w:rsid w:val="007227D9"/>
    <w:rsid w:val="0072491F"/>
    <w:rsid w:val="00725598"/>
    <w:rsid w:val="00725BE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18B"/>
    <w:rsid w:val="008C2342"/>
    <w:rsid w:val="008C77B6"/>
    <w:rsid w:val="008D1B91"/>
    <w:rsid w:val="008D724A"/>
    <w:rsid w:val="008E7A3E"/>
    <w:rsid w:val="008F1005"/>
    <w:rsid w:val="008F41FD"/>
    <w:rsid w:val="008F4479"/>
    <w:rsid w:val="008F4BA0"/>
    <w:rsid w:val="00901726"/>
    <w:rsid w:val="00920E6A"/>
    <w:rsid w:val="00931816"/>
    <w:rsid w:val="00931C61"/>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00C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5634B"/>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296"/>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4EE"/>
    <w:rsid w:val="00DC099B"/>
    <w:rsid w:val="00DC2BE5"/>
    <w:rsid w:val="00DD4CD4"/>
    <w:rsid w:val="00DD65A2"/>
    <w:rsid w:val="00DD6770"/>
    <w:rsid w:val="00DE0749"/>
    <w:rsid w:val="00DE1CE2"/>
    <w:rsid w:val="00DF1210"/>
    <w:rsid w:val="00DF31E9"/>
    <w:rsid w:val="00DF400D"/>
    <w:rsid w:val="00DF5C23"/>
    <w:rsid w:val="00E00419"/>
    <w:rsid w:val="00E01DAD"/>
    <w:rsid w:val="00E021DC"/>
    <w:rsid w:val="00E03F91"/>
    <w:rsid w:val="00E064EF"/>
    <w:rsid w:val="00E064F2"/>
    <w:rsid w:val="00E0717B"/>
    <w:rsid w:val="00E14A53"/>
    <w:rsid w:val="00E15598"/>
    <w:rsid w:val="00E20D65"/>
    <w:rsid w:val="00E353A2"/>
    <w:rsid w:val="00E36881"/>
    <w:rsid w:val="00E42E4C"/>
    <w:rsid w:val="00E47013"/>
    <w:rsid w:val="00E541F9"/>
    <w:rsid w:val="00E57B79"/>
    <w:rsid w:val="00E63419"/>
    <w:rsid w:val="00E63DAD"/>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4057"/>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211944"/>
  <w14:defaultImageDpi w14:val="300"/>
  <w15:docId w15:val="{442B1764-CD48-8F46-9DB1-BDDC0C2EF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F2405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240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40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40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read,No Spacing211,No Spacing12,TAG,ta,No Spacing21,No Spacing2111,small space,t,T,Ta,No Spacing4,No Spacing11111,Ch1,No Spacing1,Ca"/>
    <w:basedOn w:val="Normal"/>
    <w:next w:val="Normal"/>
    <w:link w:val="Heading4Char"/>
    <w:uiPriority w:val="9"/>
    <w:unhideWhenUsed/>
    <w:qFormat/>
    <w:rsid w:val="00F240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40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4057"/>
  </w:style>
  <w:style w:type="character" w:customStyle="1" w:styleId="Heading1Char">
    <w:name w:val="Heading 1 Char"/>
    <w:aliases w:val="Pocket Char"/>
    <w:basedOn w:val="DefaultParagraphFont"/>
    <w:link w:val="Heading1"/>
    <w:uiPriority w:val="9"/>
    <w:rsid w:val="00F240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40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24057"/>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F240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2405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1"/>
    <w:qFormat/>
    <w:rsid w:val="00F24057"/>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24057"/>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F24057"/>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24057"/>
    <w:rPr>
      <w:color w:val="auto"/>
      <w:u w:val="none"/>
    </w:rPr>
  </w:style>
  <w:style w:type="paragraph" w:styleId="DocumentMap">
    <w:name w:val="Document Map"/>
    <w:basedOn w:val="Normal"/>
    <w:link w:val="DocumentMapChar"/>
    <w:uiPriority w:val="99"/>
    <w:semiHidden/>
    <w:unhideWhenUsed/>
    <w:rsid w:val="00F240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4057"/>
    <w:rPr>
      <w:rFonts w:ascii="Lucida Grande" w:hAnsi="Lucida Grande" w:cs="Lucida Grande"/>
    </w:rPr>
  </w:style>
  <w:style w:type="paragraph" w:customStyle="1" w:styleId="Emphasis1">
    <w:name w:val="Emphasis1"/>
    <w:basedOn w:val="Normal"/>
    <w:link w:val="Emphasis"/>
    <w:autoRedefine/>
    <w:uiPriority w:val="7"/>
    <w:qFormat/>
    <w:rsid w:val="008C218B"/>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8C218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6F7355"/>
    <w:pPr>
      <w:ind w:left="720"/>
      <w:contextualSpacing/>
    </w:pPr>
  </w:style>
  <w:style w:type="paragraph" w:customStyle="1" w:styleId="textbold">
    <w:name w:val="text bold"/>
    <w:basedOn w:val="Normal"/>
    <w:uiPriority w:val="20"/>
    <w:qFormat/>
    <w:rsid w:val="006F7355"/>
    <w:pPr>
      <w:widowControl w:val="0"/>
      <w:ind w:left="720"/>
      <w:jc w:val="both"/>
    </w:pPr>
    <w:rPr>
      <w:b/>
      <w:iCs/>
      <w:sz w:val="26"/>
      <w:u w:val="single"/>
    </w:rPr>
  </w:style>
  <w:style w:type="paragraph" w:customStyle="1" w:styleId="Analytics">
    <w:name w:val="Analytics"/>
    <w:link w:val="AnalyticsChar"/>
    <w:uiPriority w:val="4"/>
    <w:qFormat/>
    <w:rsid w:val="00347D64"/>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47D64"/>
    <w:rPr>
      <w:rFonts w:ascii="Calibri" w:eastAsiaTheme="majorEastAsia" w:hAnsi="Calibri" w:cstheme="majorBidi"/>
      <w:b/>
      <w:iCs/>
      <w:sz w:val="26"/>
      <w:szCs w:val="28"/>
    </w:rPr>
  </w:style>
  <w:style w:type="paragraph" w:customStyle="1" w:styleId="Analytic">
    <w:name w:val="Analytic"/>
    <w:basedOn w:val="Heading4"/>
    <w:link w:val="AnalyticChar"/>
    <w:qFormat/>
    <w:rsid w:val="00347D64"/>
    <w:rPr>
      <w:bCs w:val="0"/>
      <w:iCs/>
      <w:szCs w:val="22"/>
    </w:rPr>
  </w:style>
  <w:style w:type="character" w:customStyle="1" w:styleId="AnalyticChar">
    <w:name w:val="Analytic Char"/>
    <w:basedOn w:val="DefaultParagraphFont"/>
    <w:link w:val="Analytic"/>
    <w:rsid w:val="00347D64"/>
    <w:rPr>
      <w:rFonts w:ascii="Calibri" w:eastAsiaTheme="majorEastAsia" w:hAnsi="Calibri" w:cstheme="majorBidi"/>
      <w:b/>
      <w:i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5BEF2F5-3047-7C4C-88E9-0A536B0CF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20</Pages>
  <Words>8734</Words>
  <Characters>49787</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58405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16</cp:revision>
  <dcterms:created xsi:type="dcterms:W3CDTF">2022-04-09T03:54:00Z</dcterms:created>
  <dcterms:modified xsi:type="dcterms:W3CDTF">2022-04-09T23:15:00Z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