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ED5BF" w14:textId="4BB15458" w:rsidR="00E42E4C" w:rsidRDefault="00CA0893" w:rsidP="00CA0893">
      <w:pPr>
        <w:pStyle w:val="Heading1"/>
      </w:pPr>
      <w:r>
        <w:t>1NC</w:t>
      </w:r>
    </w:p>
    <w:p w14:paraId="42ED3C84" w14:textId="380089A3" w:rsidR="001E2C4B" w:rsidRPr="00C77970" w:rsidRDefault="00501F30" w:rsidP="00C77970">
      <w:pPr>
        <w:pStyle w:val="Heading2"/>
      </w:pPr>
      <w:r>
        <w:lastRenderedPageBreak/>
        <w:t>1</w:t>
      </w:r>
    </w:p>
    <w:p w14:paraId="22377450" w14:textId="77777777" w:rsidR="001E2C4B" w:rsidRPr="00494445" w:rsidRDefault="001E2C4B" w:rsidP="001E2C4B">
      <w:pPr>
        <w:pStyle w:val="Heading4"/>
        <w:rPr>
          <w:rFonts w:asciiTheme="majorHAnsi" w:hAnsiTheme="majorHAnsi" w:cstheme="majorHAnsi"/>
        </w:rPr>
      </w:pPr>
      <w:r w:rsidRPr="00494445">
        <w:rPr>
          <w:rFonts w:asciiTheme="majorHAnsi" w:hAnsiTheme="majorHAnsi" w:cstheme="majorHAnsi"/>
        </w:rPr>
        <w:t>The belief in the Western Medicinal Practices is inherently flawed and will lead to continuing oppression of the working class’s ability to resist the domination by the elite, like big pharma and those that are hastening our death.</w:t>
      </w:r>
    </w:p>
    <w:p w14:paraId="4475EB2B" w14:textId="77777777" w:rsidR="001E2C4B" w:rsidRPr="00494445" w:rsidRDefault="001E2C4B" w:rsidP="001E2C4B">
      <w:pPr>
        <w:spacing w:line="240" w:lineRule="auto"/>
        <w:rPr>
          <w:rFonts w:asciiTheme="majorHAnsi" w:hAnsiTheme="majorHAnsi" w:cstheme="majorHAnsi"/>
        </w:rPr>
      </w:pPr>
      <w:r w:rsidRPr="00494445">
        <w:rPr>
          <w:rStyle w:val="Style13ptBold"/>
          <w:rFonts w:asciiTheme="majorHAnsi" w:hAnsiTheme="majorHAnsi" w:cstheme="majorHAnsi"/>
        </w:rPr>
        <w:t>Illich 76</w:t>
      </w:r>
      <w:r w:rsidRPr="00494445">
        <w:rPr>
          <w:rFonts w:asciiTheme="majorHAnsi" w:hAnsiTheme="majorHAnsi" w:cstheme="majorHAnsi"/>
        </w:rPr>
        <w:t xml:space="preserve"> (Ivan, Austrian Philosopher, Roman Catholic Priest, and “Maverick Social Critic” of the institutions of contemporary Western culture, “Medical Nemesis: The Expropriation of Health,” Pantheon Books, New York, Random House, Inc.)/DS</w:t>
      </w:r>
    </w:p>
    <w:p w14:paraId="7ACB9CBF" w14:textId="77777777" w:rsidR="001E2C4B" w:rsidRPr="00494445" w:rsidRDefault="001E2C4B" w:rsidP="001E2C4B">
      <w:pPr>
        <w:spacing w:line="240" w:lineRule="auto"/>
        <w:rPr>
          <w:rFonts w:asciiTheme="majorHAnsi" w:hAnsiTheme="majorHAnsi" w:cstheme="majorHAnsi"/>
          <w:b/>
          <w:sz w:val="8"/>
        </w:rPr>
      </w:pPr>
      <w:r w:rsidRPr="00494445">
        <w:rPr>
          <w:rFonts w:asciiTheme="majorHAnsi" w:hAnsiTheme="majorHAnsi" w:cstheme="majorHAnsi"/>
          <w:b/>
          <w:u w:val="single"/>
        </w:rPr>
        <w:t xml:space="preserve">The undesirable side-effects of approved, mistaken, callous, or contraindicated technical contacts with the medical system represent just the first level </w:t>
      </w:r>
      <w:r w:rsidRPr="00494445">
        <w:rPr>
          <w:rFonts w:asciiTheme="majorHAnsi" w:hAnsiTheme="majorHAnsi" w:cstheme="majorHAnsi"/>
          <w:sz w:val="8"/>
        </w:rPr>
        <w:t>of pathogenic medicine. Such clinical</w:t>
      </w:r>
      <w:r w:rsidRPr="00494445">
        <w:rPr>
          <w:rFonts w:asciiTheme="majorHAnsi" w:hAnsiTheme="majorHAnsi" w:cstheme="majorHAnsi"/>
          <w:b/>
          <w:u w:val="single"/>
        </w:rPr>
        <w:t xml:space="preserve"> </w:t>
      </w:r>
      <w:r w:rsidRPr="00494445">
        <w:rPr>
          <w:rFonts w:asciiTheme="majorHAnsi" w:hAnsiTheme="majorHAnsi" w:cstheme="majorHAnsi"/>
          <w:b/>
          <w:highlight w:val="cyan"/>
          <w:u w:val="single"/>
        </w:rPr>
        <w:t>[</w:t>
      </w:r>
      <w:r w:rsidRPr="00494445">
        <w:rPr>
          <w:rStyle w:val="Emphasis"/>
          <w:rFonts w:asciiTheme="majorHAnsi" w:hAnsiTheme="majorHAnsi" w:cstheme="majorHAnsi"/>
          <w:highlight w:val="cyan"/>
        </w:rPr>
        <w:t xml:space="preserve">I]atrogenesis includes not only the damage that doctors inflict with the intent of curing or of exploiting the patient, but also </w:t>
      </w:r>
      <w:r w:rsidRPr="00494445">
        <w:rPr>
          <w:rStyle w:val="Emphasis"/>
          <w:rFonts w:asciiTheme="majorHAnsi" w:hAnsiTheme="majorHAnsi" w:cstheme="majorHAnsi"/>
        </w:rPr>
        <w:t xml:space="preserve">those other torts </w:t>
      </w:r>
      <w:r w:rsidRPr="00494445">
        <w:rPr>
          <w:rStyle w:val="Emphasis"/>
          <w:rFonts w:asciiTheme="majorHAnsi" w:hAnsiTheme="majorHAnsi" w:cstheme="majorHAnsi"/>
          <w:highlight w:val="cyan"/>
        </w:rPr>
        <w:t xml:space="preserve">that result from the doctor's attempt to protect </w:t>
      </w:r>
      <w:r w:rsidRPr="00494445">
        <w:rPr>
          <w:rStyle w:val="Emphasis"/>
          <w:rFonts w:asciiTheme="majorHAnsi" w:hAnsiTheme="majorHAnsi" w:cstheme="majorHAnsi"/>
        </w:rPr>
        <w:t xml:space="preserve">himself </w:t>
      </w:r>
      <w:r w:rsidRPr="00494445">
        <w:rPr>
          <w:rStyle w:val="Emphasis"/>
          <w:rFonts w:asciiTheme="majorHAnsi" w:hAnsiTheme="majorHAnsi" w:cstheme="majorHAnsi"/>
          <w:highlight w:val="cyan"/>
        </w:rPr>
        <w:t>against</w:t>
      </w:r>
      <w:r w:rsidRPr="00494445">
        <w:rPr>
          <w:rStyle w:val="Emphasis"/>
          <w:rFonts w:asciiTheme="majorHAnsi" w:hAnsiTheme="majorHAnsi" w:cstheme="majorHAnsi"/>
        </w:rPr>
        <w:t xml:space="preserve"> the possibility of </w:t>
      </w:r>
      <w:r w:rsidRPr="00494445">
        <w:rPr>
          <w:rStyle w:val="Emphasis"/>
          <w:rFonts w:asciiTheme="majorHAnsi" w:hAnsiTheme="majorHAnsi" w:cstheme="majorHAnsi"/>
          <w:highlight w:val="cyan"/>
        </w:rPr>
        <w:t>a suit for malpractice.</w:t>
      </w:r>
      <w:r w:rsidRPr="00494445">
        <w:rPr>
          <w:rStyle w:val="Emphasis"/>
          <w:rFonts w:asciiTheme="majorHAnsi" w:hAnsiTheme="majorHAnsi" w:cstheme="majorHAnsi"/>
        </w:rPr>
        <w:t xml:space="preserve"> Such </w:t>
      </w:r>
      <w:r w:rsidRPr="00494445">
        <w:rPr>
          <w:rFonts w:asciiTheme="majorHAnsi" w:hAnsiTheme="majorHAnsi" w:cstheme="majorHAnsi"/>
        </w:rPr>
        <w:t xml:space="preserve">attempts to avoid litigation and prosecution may now do more damage than any other iatrogenic stimulus.¶ On a second level, </w:t>
      </w:r>
      <w:r w:rsidRPr="00494445">
        <w:rPr>
          <w:rStyle w:val="Emphasis"/>
          <w:rFonts w:asciiTheme="majorHAnsi" w:hAnsiTheme="majorHAnsi" w:cstheme="majorHAnsi"/>
          <w:highlight w:val="cyan"/>
        </w:rPr>
        <w:t xml:space="preserve">medical practice sponsors sickness by reinforcing a morbid society that encourages people to become consumers of curative, preventive, industrial, </w:t>
      </w:r>
      <w:r w:rsidRPr="00494445">
        <w:rPr>
          <w:rStyle w:val="Emphasis"/>
          <w:rFonts w:asciiTheme="majorHAnsi" w:hAnsiTheme="majorHAnsi" w:cstheme="majorHAnsi"/>
        </w:rPr>
        <w:t xml:space="preserve">and environmental </w:t>
      </w:r>
      <w:r w:rsidRPr="00494445">
        <w:rPr>
          <w:rStyle w:val="Emphasis"/>
          <w:rFonts w:asciiTheme="majorHAnsi" w:hAnsiTheme="majorHAnsi" w:cstheme="majorHAnsi"/>
          <w:highlight w:val="cyan"/>
        </w:rPr>
        <w:t>medicine</w:t>
      </w:r>
      <w:r w:rsidRPr="00494445">
        <w:rPr>
          <w:rFonts w:asciiTheme="majorHAnsi" w:hAnsiTheme="majorHAnsi" w:cstheme="majorHAnsi"/>
          <w:b/>
          <w:highlight w:val="cyan"/>
          <w:u w:val="single"/>
        </w:rPr>
        <w:t xml:space="preserve">. </w:t>
      </w:r>
      <w:r w:rsidRPr="00494445">
        <w:rPr>
          <w:rFonts w:asciiTheme="majorHAnsi" w:hAnsiTheme="majorHAnsi" w:cstheme="majorHAnsi"/>
          <w:sz w:val="8"/>
        </w:rPr>
        <w:t>On the one hand defectives survive in increasing numbers and are fit only for life under institutional care, while on the other hand,</w:t>
      </w:r>
      <w:r w:rsidRPr="00494445">
        <w:rPr>
          <w:rFonts w:asciiTheme="majorHAnsi" w:hAnsiTheme="majorHAnsi" w:cstheme="majorHAnsi"/>
          <w:b/>
          <w:u w:val="single"/>
        </w:rPr>
        <w:t xml:space="preserve"> </w:t>
      </w:r>
      <w:r w:rsidRPr="00494445">
        <w:rPr>
          <w:rFonts w:asciiTheme="majorHAnsi" w:hAnsiTheme="majorHAnsi" w:cstheme="majorHAnsi"/>
          <w:b/>
          <w:sz w:val="26"/>
          <w:szCs w:val="26"/>
          <w:u w:val="single"/>
        </w:rPr>
        <w:t>medically certified symptoms exempt people from industrial work and thereby remove them from the scene of political struggle to reshape the society that has made them sick.</w:t>
      </w:r>
      <w:r w:rsidRPr="00494445">
        <w:rPr>
          <w:rFonts w:asciiTheme="majorHAnsi" w:hAnsiTheme="majorHAnsi" w:cstheme="majorHAnsi"/>
          <w:b/>
          <w:u w:val="single"/>
        </w:rPr>
        <w:t xml:space="preserve"> Second-level iatrogenesis finds its expression in various</w:t>
      </w:r>
      <w:r w:rsidRPr="00494445">
        <w:rPr>
          <w:rFonts w:asciiTheme="majorHAnsi" w:hAnsiTheme="majorHAnsi" w:cstheme="majorHAnsi"/>
          <w:sz w:val="12"/>
        </w:rPr>
        <w:t>¶</w:t>
      </w:r>
      <w:r w:rsidRPr="00494445">
        <w:rPr>
          <w:rFonts w:asciiTheme="majorHAnsi" w:hAnsiTheme="majorHAnsi" w:cstheme="majorHAnsi"/>
          <w:b/>
          <w:sz w:val="12"/>
          <w:u w:val="single"/>
        </w:rPr>
        <w:t xml:space="preserve"> </w:t>
      </w:r>
      <w:r w:rsidRPr="00494445">
        <w:rPr>
          <w:rStyle w:val="Emphasis"/>
          <w:rFonts w:asciiTheme="majorHAnsi" w:hAnsiTheme="majorHAnsi" w:cstheme="majorHAnsi"/>
          <w:highlight w:val="cyan"/>
        </w:rPr>
        <w:t xml:space="preserve">symptoms of social overmedicalization </w:t>
      </w:r>
      <w:r w:rsidRPr="00494445">
        <w:rPr>
          <w:rStyle w:val="Emphasis"/>
          <w:rFonts w:asciiTheme="majorHAnsi" w:hAnsiTheme="majorHAnsi" w:cstheme="majorHAnsi"/>
        </w:rPr>
        <w:t xml:space="preserve">that </w:t>
      </w:r>
      <w:r w:rsidRPr="00494445">
        <w:rPr>
          <w:rStyle w:val="Emphasis"/>
          <w:rFonts w:asciiTheme="majorHAnsi" w:hAnsiTheme="majorHAnsi" w:cstheme="majorHAnsi"/>
          <w:highlight w:val="cyan"/>
        </w:rPr>
        <w:t xml:space="preserve">amount to </w:t>
      </w:r>
      <w:r w:rsidRPr="00494445">
        <w:rPr>
          <w:rStyle w:val="Emphasis"/>
          <w:rFonts w:asciiTheme="majorHAnsi" w:hAnsiTheme="majorHAnsi" w:cstheme="majorHAnsi"/>
        </w:rPr>
        <w:t xml:space="preserve">what I shall call </w:t>
      </w:r>
      <w:r w:rsidRPr="00494445">
        <w:rPr>
          <w:rStyle w:val="Emphasis"/>
          <w:rFonts w:asciiTheme="majorHAnsi" w:hAnsiTheme="majorHAnsi" w:cstheme="majorHAnsi"/>
          <w:highlight w:val="cyan"/>
        </w:rPr>
        <w:t>the expropriation of health</w:t>
      </w:r>
      <w:r w:rsidRPr="00494445">
        <w:rPr>
          <w:rFonts w:asciiTheme="majorHAnsi" w:hAnsiTheme="majorHAnsi" w:cstheme="majorHAnsi"/>
          <w:sz w:val="8"/>
        </w:rPr>
        <w:t>. This second-level impact of medicine I designate as social iatrogenesis, and I shall discuss it in Part II.</w:t>
      </w:r>
      <w:r w:rsidRPr="00494445">
        <w:rPr>
          <w:rFonts w:asciiTheme="majorHAnsi" w:hAnsiTheme="majorHAnsi" w:cstheme="majorHAnsi"/>
          <w:sz w:val="12"/>
        </w:rPr>
        <w:t>¶</w:t>
      </w:r>
      <w:r w:rsidRPr="00494445">
        <w:rPr>
          <w:rFonts w:asciiTheme="majorHAnsi" w:hAnsiTheme="majorHAnsi" w:cstheme="majorHAnsi"/>
          <w:sz w:val="8"/>
        </w:rPr>
        <w:t xml:space="preserve"> On a third level, the so-called health professions have an even deeper, culturally health-denying effect insofar as they destroy the potential of people to deal with their human weakness, vulnerability, and uniqueness in a personal and autonomous way. The patient in the grip of contemporary medicine is but one instance of mankind in the grip of its pernicious techniques.71 This cultural iatrogenesis, which I shall discuss in Part III, is the ultimate backlash of hygienic progress and consists in the paralysis of healthy responses to suffering, impairment, and death. It occurs </w:t>
      </w:r>
      <w:r w:rsidRPr="00494445">
        <w:rPr>
          <w:rStyle w:val="Emphasis"/>
          <w:rFonts w:asciiTheme="majorHAnsi" w:hAnsiTheme="majorHAnsi" w:cstheme="majorHAnsi"/>
          <w:highlight w:val="cyan"/>
        </w:rPr>
        <w:t xml:space="preserve">when people accept health management designed on the engineering model, when they </w:t>
      </w:r>
      <w:r w:rsidRPr="00494445">
        <w:rPr>
          <w:rStyle w:val="Emphasis"/>
          <w:rFonts w:asciiTheme="majorHAnsi" w:hAnsiTheme="majorHAnsi" w:cstheme="majorHAnsi"/>
        </w:rPr>
        <w:t xml:space="preserve">conspire in an </w:t>
      </w:r>
      <w:r w:rsidRPr="00494445">
        <w:rPr>
          <w:rStyle w:val="Emphasis"/>
          <w:rFonts w:asciiTheme="majorHAnsi" w:hAnsiTheme="majorHAnsi" w:cstheme="majorHAnsi"/>
          <w:highlight w:val="cyan"/>
        </w:rPr>
        <w:t xml:space="preserve">attempt to produce, as if it were a commodity, </w:t>
      </w:r>
      <w:r w:rsidRPr="00494445">
        <w:rPr>
          <w:rStyle w:val="Emphasis"/>
          <w:rFonts w:asciiTheme="majorHAnsi" w:hAnsiTheme="majorHAnsi" w:cstheme="majorHAnsi"/>
        </w:rPr>
        <w:t xml:space="preserve">something called </w:t>
      </w:r>
      <w:r w:rsidRPr="00494445">
        <w:rPr>
          <w:rStyle w:val="Emphasis"/>
          <w:rFonts w:asciiTheme="majorHAnsi" w:hAnsiTheme="majorHAnsi" w:cstheme="majorHAnsi"/>
          <w:highlight w:val="cyan"/>
        </w:rPr>
        <w:t>"better health."</w:t>
      </w:r>
      <w:r w:rsidRPr="00494445">
        <w:rPr>
          <w:rFonts w:asciiTheme="majorHAnsi" w:hAnsiTheme="majorHAnsi" w:cstheme="majorHAnsi"/>
          <w:b/>
          <w:highlight w:val="cyan"/>
          <w:u w:val="single"/>
        </w:rPr>
        <w:t xml:space="preserve"> </w:t>
      </w:r>
      <w:r w:rsidRPr="00494445">
        <w:rPr>
          <w:rFonts w:asciiTheme="majorHAnsi" w:hAnsiTheme="majorHAnsi" w:cstheme="majorHAnsi"/>
          <w:b/>
          <w:u w:val="single"/>
        </w:rPr>
        <w:t xml:space="preserve">This inevitably results in the managed maintenance of life </w:t>
      </w:r>
      <w:r w:rsidRPr="00494445">
        <w:rPr>
          <w:rFonts w:asciiTheme="majorHAnsi" w:hAnsiTheme="majorHAnsi" w:cstheme="majorHAnsi"/>
          <w:sz w:val="8"/>
        </w:rPr>
        <w:t>on high levels of sublethal illness. This ultimate evil of medical "progress" must be clearly distinguished from both clinical and social iatrogenesis.</w:t>
      </w:r>
      <w:r w:rsidRPr="00494445">
        <w:rPr>
          <w:rFonts w:asciiTheme="majorHAnsi" w:hAnsiTheme="majorHAnsi" w:cstheme="majorHAnsi"/>
          <w:sz w:val="12"/>
        </w:rPr>
        <w:t>¶</w:t>
      </w:r>
      <w:r w:rsidRPr="00494445">
        <w:rPr>
          <w:rFonts w:asciiTheme="majorHAnsi" w:hAnsiTheme="majorHAnsi" w:cstheme="majorHAnsi"/>
          <w:sz w:val="8"/>
        </w:rPr>
        <w:t xml:space="preserve"> I hope to show that on each of its three levels iatrogenesis has become medically irreversible: a feature built right into the medical endeavor. The unwanted physiological, social, and psychological by-products of diagnostic and therapeutic progress have become resistant to medical remedies. </w:t>
      </w:r>
      <w:r w:rsidRPr="00494445">
        <w:rPr>
          <w:rStyle w:val="Emphasis"/>
          <w:rFonts w:asciiTheme="majorHAnsi" w:hAnsiTheme="majorHAnsi" w:cstheme="majorHAnsi"/>
          <w:highlight w:val="cyan"/>
        </w:rPr>
        <w:t xml:space="preserve">New devices, approaches, and </w:t>
      </w:r>
      <w:r w:rsidRPr="00494445">
        <w:rPr>
          <w:rStyle w:val="Emphasis"/>
          <w:rFonts w:asciiTheme="majorHAnsi" w:hAnsiTheme="majorHAnsi" w:cstheme="majorHAnsi"/>
        </w:rPr>
        <w:t xml:space="preserve">organizational </w:t>
      </w:r>
      <w:r w:rsidRPr="00494445">
        <w:rPr>
          <w:rStyle w:val="Emphasis"/>
          <w:rFonts w:asciiTheme="majorHAnsi" w:hAnsiTheme="majorHAnsi" w:cstheme="majorHAnsi"/>
          <w:highlight w:val="cyan"/>
        </w:rPr>
        <w:t xml:space="preserve">arrangements, </w:t>
      </w:r>
      <w:r w:rsidRPr="00494445">
        <w:rPr>
          <w:rStyle w:val="Emphasis"/>
          <w:rFonts w:asciiTheme="majorHAnsi" w:hAnsiTheme="majorHAnsi" w:cstheme="majorHAnsi"/>
        </w:rPr>
        <w:t xml:space="preserve">which are </w:t>
      </w:r>
      <w:r w:rsidRPr="00494445">
        <w:rPr>
          <w:rStyle w:val="Emphasis"/>
          <w:rFonts w:asciiTheme="majorHAnsi" w:hAnsiTheme="majorHAnsi" w:cstheme="majorHAnsi"/>
          <w:highlight w:val="cyan"/>
        </w:rPr>
        <w:t>conceived as remedies</w:t>
      </w:r>
      <w:r w:rsidRPr="00494445">
        <w:rPr>
          <w:rStyle w:val="Emphasis"/>
          <w:rFonts w:asciiTheme="majorHAnsi" w:hAnsiTheme="majorHAnsi" w:cstheme="majorHAnsi"/>
        </w:rPr>
        <w:t xml:space="preserve"> for clinical and social iatrogenesis, themselves </w:t>
      </w:r>
      <w:r w:rsidRPr="00494445">
        <w:rPr>
          <w:rStyle w:val="Emphasis"/>
          <w:rFonts w:asciiTheme="majorHAnsi" w:hAnsiTheme="majorHAnsi" w:cstheme="majorHAnsi"/>
          <w:highlight w:val="cyan"/>
        </w:rPr>
        <w:t>tend to become pathogens contributing to the new epidemic</w:t>
      </w:r>
      <w:r w:rsidRPr="00494445">
        <w:rPr>
          <w:rFonts w:asciiTheme="majorHAnsi" w:hAnsiTheme="majorHAnsi" w:cstheme="majorHAnsi"/>
          <w:b/>
          <w:highlight w:val="cyan"/>
          <w:u w:val="single"/>
        </w:rPr>
        <w:t>.</w:t>
      </w:r>
      <w:r w:rsidRPr="00494445">
        <w:rPr>
          <w:rFonts w:asciiTheme="majorHAnsi" w:hAnsiTheme="majorHAnsi" w:cstheme="majorHAnsi"/>
          <w:sz w:val="8"/>
        </w:rPr>
        <w:t xml:space="preserve"> Technical and managerial measures taken on any level to avoid damaging the patient by his treatment tend to engender a self-reinforcing iatrogenic loop analogous to the escalating destruction generated by the polluting procedures used as antipollution devices.72</w:t>
      </w:r>
      <w:r w:rsidRPr="00494445">
        <w:rPr>
          <w:rFonts w:asciiTheme="majorHAnsi" w:hAnsiTheme="majorHAnsi" w:cstheme="majorHAnsi"/>
          <w:sz w:val="12"/>
        </w:rPr>
        <w:t>¶</w:t>
      </w:r>
      <w:r w:rsidRPr="00494445">
        <w:rPr>
          <w:rFonts w:asciiTheme="majorHAnsi" w:hAnsiTheme="majorHAnsi" w:cstheme="majorHAnsi"/>
          <w:sz w:val="8"/>
        </w:rPr>
        <w:t xml:space="preserve"> I will designate this self-reinforcing loop of negative institutional feedback by its classical Greek equivalent and call it medical nemesis. The Greeks saw gods in the forces of nature. For them, nemesis represented divine vengeance visited upon mortals who infringe on those prerogatives the gods enviously guard for themselves. Nemesis was the inevitable punishment for attempts to be a hero rather than a human being. Like most abstract Greek nouns, Nemesis took the shape of a divinity. She represented nature's response to hubris: to the individual's presumption in seeking to acquire the attributes of a god. Our contemporary hygienic hu</w:t>
      </w:r>
    </w:p>
    <w:p w14:paraId="70493A34" w14:textId="77777777" w:rsidR="001E2C4B" w:rsidRPr="00494445" w:rsidRDefault="001E2C4B" w:rsidP="001E2C4B">
      <w:pPr>
        <w:spacing w:line="240" w:lineRule="auto"/>
        <w:rPr>
          <w:rFonts w:asciiTheme="majorHAnsi" w:hAnsiTheme="majorHAnsi" w:cstheme="majorHAnsi"/>
        </w:rPr>
      </w:pPr>
    </w:p>
    <w:p w14:paraId="444ACF9B" w14:textId="77777777" w:rsidR="001E2C4B" w:rsidRPr="00494445" w:rsidRDefault="001E2C4B" w:rsidP="001E2C4B">
      <w:pPr>
        <w:pStyle w:val="Heading4"/>
        <w:rPr>
          <w:rFonts w:asciiTheme="majorHAnsi" w:hAnsiTheme="majorHAnsi" w:cstheme="majorHAnsi"/>
        </w:rPr>
      </w:pPr>
      <w:r w:rsidRPr="00494445">
        <w:rPr>
          <w:rFonts w:asciiTheme="majorHAnsi" w:hAnsiTheme="majorHAnsi" w:cstheme="majorHAnsi"/>
        </w:rPr>
        <w:t>Extinction – neoliberalism/capitalism is unsustainable and the root cause of all violence and environmental destruction</w:t>
      </w:r>
    </w:p>
    <w:p w14:paraId="050B4AC0" w14:textId="77777777" w:rsidR="001E2C4B" w:rsidRPr="00494445" w:rsidRDefault="001E2C4B" w:rsidP="001E2C4B">
      <w:pPr>
        <w:tabs>
          <w:tab w:val="left" w:pos="1530"/>
        </w:tabs>
        <w:rPr>
          <w:rFonts w:asciiTheme="majorHAnsi" w:hAnsiTheme="majorHAnsi" w:cstheme="majorHAnsi"/>
        </w:rPr>
      </w:pPr>
      <w:r w:rsidRPr="00494445">
        <w:rPr>
          <w:rStyle w:val="Style13ptBold"/>
          <w:rFonts w:asciiTheme="majorHAnsi" w:hAnsiTheme="majorHAnsi" w:cstheme="majorHAnsi"/>
        </w:rPr>
        <w:t>Robinson</w:t>
      </w:r>
      <w:r w:rsidRPr="00494445">
        <w:rPr>
          <w:rFonts w:asciiTheme="majorHAnsi" w:hAnsiTheme="majorHAnsi" w:cstheme="majorHAnsi"/>
        </w:rPr>
        <w:t xml:space="preserve"> </w:t>
      </w:r>
      <w:r w:rsidRPr="00494445">
        <w:rPr>
          <w:rStyle w:val="Style13ptBold"/>
          <w:rFonts w:asciiTheme="majorHAnsi" w:hAnsiTheme="majorHAnsi" w:cstheme="majorHAnsi"/>
        </w:rPr>
        <w:t>14</w:t>
      </w:r>
      <w:r w:rsidRPr="00494445">
        <w:rPr>
          <w:rFonts w:asciiTheme="majorHAnsi" w:hAnsiTheme="majorHAnsi" w:cstheme="majorHAnsi"/>
        </w:rPr>
        <w:t xml:space="preserve"> </w:t>
      </w:r>
      <w:r w:rsidRPr="00494445">
        <w:rPr>
          <w:rFonts w:asciiTheme="majorHAnsi" w:hAnsiTheme="majorHAnsi" w:cstheme="majorHAnsi"/>
          <w:szCs w:val="16"/>
        </w:rPr>
        <w:t>[William I. Robinson, Professor of Sociology, Global and International Studies, and Latin American Studies at UC-Santa Barbara, 2014, “Global capitalism and the crisis of humanity.” Cambridge University Press, https://www.cambridge.org/core/books/global-capitalism-and-the-crisis-of-humanity/5E69D07E53766BDCFBB9DF48C530267E]</w:t>
      </w:r>
    </w:p>
    <w:p w14:paraId="1D3F4845" w14:textId="77777777" w:rsidR="001E2C4B" w:rsidRPr="00494445" w:rsidRDefault="001E2C4B" w:rsidP="001E2C4B">
      <w:pPr>
        <w:tabs>
          <w:tab w:val="left" w:pos="1530"/>
        </w:tabs>
        <w:rPr>
          <w:rStyle w:val="Hyperlink"/>
          <w:rFonts w:asciiTheme="majorHAnsi" w:hAnsiTheme="majorHAnsi" w:cstheme="majorHAnsi"/>
        </w:rPr>
      </w:pPr>
      <w:r w:rsidRPr="00494445">
        <w:rPr>
          <w:rFonts w:asciiTheme="majorHAnsi" w:hAnsiTheme="majorHAnsi" w:cstheme="majorHAnsi"/>
        </w:rPr>
        <w:t xml:space="preserve">Cyclical, Structural, and Systemic Crises  Most commentators on the contemporary crisis refer to the “Great Recession” of 2008 and its aftermath. Yet </w:t>
      </w:r>
      <w:r w:rsidRPr="00494445">
        <w:rPr>
          <w:rStyle w:val="Hyperlink"/>
          <w:rFonts w:asciiTheme="majorHAnsi" w:hAnsiTheme="majorHAnsi" w:cstheme="majorHAnsi"/>
        </w:rPr>
        <w:t xml:space="preserve">the causal </w:t>
      </w:r>
      <w:r w:rsidRPr="00494445">
        <w:rPr>
          <w:rStyle w:val="Emphasis"/>
          <w:rFonts w:asciiTheme="majorHAnsi" w:hAnsiTheme="majorHAnsi" w:cstheme="majorHAnsi"/>
          <w:highlight w:val="cyan"/>
        </w:rPr>
        <w:t>origins of</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global crisis are</w:t>
      </w:r>
      <w:r w:rsidRPr="00494445">
        <w:rPr>
          <w:rStyle w:val="Emphasis"/>
          <w:rFonts w:asciiTheme="majorHAnsi" w:hAnsiTheme="majorHAnsi" w:cstheme="majorHAnsi"/>
        </w:rPr>
        <w:t xml:space="preserve"> to be </w:t>
      </w:r>
      <w:r w:rsidRPr="00494445">
        <w:rPr>
          <w:rStyle w:val="Emphasis"/>
          <w:rFonts w:asciiTheme="majorHAnsi" w:hAnsiTheme="majorHAnsi" w:cstheme="majorHAnsi"/>
          <w:highlight w:val="cyan"/>
        </w:rPr>
        <w:t>found in over-accumulatio</w:t>
      </w:r>
      <w:r w:rsidRPr="00494445">
        <w:rPr>
          <w:rStyle w:val="Hyperlink"/>
          <w:rFonts w:asciiTheme="majorHAnsi" w:hAnsiTheme="majorHAnsi" w:cstheme="majorHAnsi"/>
          <w:highlight w:val="cyan"/>
        </w:rPr>
        <w:t>n</w:t>
      </w:r>
      <w:r w:rsidRPr="00494445">
        <w:rPr>
          <w:rStyle w:val="Hyperlink"/>
          <w:rFonts w:asciiTheme="majorHAnsi" w:hAnsiTheme="majorHAnsi" w:cstheme="majorHAnsi"/>
        </w:rPr>
        <w:t xml:space="preserve"> and</w:t>
      </w:r>
      <w:r w:rsidRPr="00494445">
        <w:rPr>
          <w:rFonts w:asciiTheme="majorHAnsi" w:hAnsiTheme="majorHAnsi" w:cstheme="majorHAnsi"/>
        </w:rPr>
        <w:t xml:space="preserve"> also </w:t>
      </w:r>
      <w:r w:rsidRPr="00494445">
        <w:rPr>
          <w:rStyle w:val="Hyperlink"/>
          <w:rFonts w:asciiTheme="majorHAnsi" w:hAnsiTheme="majorHAnsi" w:cstheme="majorHAnsi"/>
        </w:rPr>
        <w:t>in contradictions of state power</w:t>
      </w:r>
      <w:r w:rsidRPr="00494445">
        <w:rPr>
          <w:rFonts w:asciiTheme="majorHAnsi" w:hAnsiTheme="majorHAnsi" w:cstheme="majorHAnsi"/>
        </w:rPr>
        <w:t xml:space="preserve">, or in what Marxists call the internal contradictions of the capitalist system. Moreover, </w:t>
      </w:r>
      <w:r w:rsidRPr="00494445">
        <w:rPr>
          <w:rStyle w:val="Hyperlink"/>
          <w:rFonts w:asciiTheme="majorHAnsi" w:hAnsiTheme="majorHAnsi" w:cstheme="majorHAnsi"/>
        </w:rPr>
        <w:t>because the system is now global, crisis in any one place tends to represent crisis for the system as a whole.</w:t>
      </w:r>
      <w:r w:rsidRPr="00494445">
        <w:rPr>
          <w:rFonts w:asciiTheme="majorHAnsi" w:hAnsiTheme="majorHAnsi" w:cstheme="majorHAnsi"/>
        </w:rPr>
        <w:t xml:space="preserv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t>
      </w:r>
      <w:r w:rsidRPr="00494445">
        <w:rPr>
          <w:rFonts w:asciiTheme="majorHAnsi" w:hAnsiTheme="majorHAnsi" w:cstheme="majorHAnsi"/>
        </w:rPr>
        <w:lastRenderedPageBreak/>
        <w:t xml:space="preserve">world output. At the same time, </w:t>
      </w:r>
      <w:r w:rsidRPr="00494445">
        <w:rPr>
          <w:rStyle w:val="Hyperlink"/>
          <w:rFonts w:asciiTheme="majorHAnsi" w:hAnsiTheme="majorHAnsi" w:cstheme="majorHAnsi"/>
        </w:rPr>
        <w:t>given the particular configuration of social and class forces and the correlation of these forces worldwide, national states are hard-pressed to regulate transnational circuits of accumulation and offset</w:t>
      </w:r>
      <w:r w:rsidRPr="00494445">
        <w:rPr>
          <w:rFonts w:asciiTheme="majorHAnsi" w:hAnsiTheme="majorHAnsi" w:cstheme="majorHAnsi"/>
        </w:rPr>
        <w:t xml:space="preserve"> the </w:t>
      </w:r>
      <w:r w:rsidRPr="00494445">
        <w:rPr>
          <w:rStyle w:val="Hyperlink"/>
          <w:rFonts w:asciiTheme="majorHAnsi" w:hAnsiTheme="majorHAnsi" w:cstheme="majorHAnsi"/>
        </w:rPr>
        <w:t>explosive contradictions</w:t>
      </w:r>
      <w:r w:rsidRPr="00494445">
        <w:rPr>
          <w:rFonts w:asciiTheme="majorHAnsi" w:hAnsiTheme="majorHAnsi" w:cstheme="majorHAnsi"/>
        </w:rPr>
        <w:t xml:space="preserve"> built into the system.  Is this crisis cyclical, structural, or systemic? </w:t>
      </w:r>
      <w:r w:rsidRPr="00494445">
        <w:rPr>
          <w:rStyle w:val="Hyperlink"/>
          <w:rFonts w:asciiTheme="majorHAnsi" w:hAnsiTheme="majorHAnsi" w:cstheme="majorHAnsi"/>
        </w:rPr>
        <w:t>Cyclical crises are recurrent to capitalism about once every 10 years and involve recessions that act as self-correcting mechanisms</w:t>
      </w:r>
      <w:r w:rsidRPr="00494445">
        <w:rPr>
          <w:rFonts w:asciiTheme="majorHAnsi" w:hAnsiTheme="majorHAnsi" w:cstheme="majorHAnsi"/>
        </w:rPr>
        <w:t xml:space="preserve"> without any major restructuring of the system. The recessions of the early 1980s, the early 1990s, and of 2001 were cyclical crises. In contrast, the 2008 crisis signaled the slide into a structural crisis</w:t>
      </w:r>
      <w:r w:rsidRPr="00494445">
        <w:rPr>
          <w:rFonts w:asciiTheme="majorHAnsi" w:hAnsiTheme="majorHAnsi" w:cstheme="majorHAnsi"/>
          <w:i/>
          <w:iCs/>
        </w:rPr>
        <w:t xml:space="preserve">. Structural crises </w:t>
      </w:r>
      <w:r w:rsidRPr="00494445">
        <w:rPr>
          <w:rFonts w:asciiTheme="majorHAnsi" w:hAnsiTheme="majorHAnsi" w:cstheme="majorHAnsi"/>
        </w:rPr>
        <w:t xml:space="preserve">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00494445">
        <w:rPr>
          <w:rStyle w:val="Hyperlink"/>
          <w:rFonts w:asciiTheme="majorHAnsi" w:hAnsiTheme="majorHAnsi" w:cstheme="majorHAnsi"/>
        </w:rPr>
        <w:t>A systemic crisis involves the replacement of a system by an entirely new system or by an outright collapse. A structural crisis opens up the possibility for a systemic crisis.</w:t>
      </w:r>
      <w:r w:rsidRPr="00494445">
        <w:rPr>
          <w:rFonts w:asciiTheme="majorHAnsi" w:hAnsiTheme="majorHAnsi" w:cstheme="majorHAnsi"/>
        </w:rPr>
        <w:t xml:space="preserve">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494445">
        <w:rPr>
          <w:rStyle w:val="Hyperlink"/>
          <w:rFonts w:asciiTheme="majorHAnsi" w:hAnsiTheme="majorHAnsi" w:cstheme="majorHAnsi"/>
        </w:rPr>
        <w:t xml:space="preserve">This is an historic moment of extreme uncertainty, in which collective responses from distinct social and class forces to the crisis are in great flux. </w:t>
      </w:r>
      <w:r w:rsidRPr="00494445">
        <w:rPr>
          <w:rStyle w:val="Hyperlink"/>
          <w:rFonts w:asciiTheme="majorHAnsi" w:hAnsiTheme="majorHAnsi" w:cstheme="majorHAnsi"/>
          <w:sz w:val="12"/>
        </w:rPr>
        <w:t xml:space="preserve"> </w:t>
      </w:r>
      <w:r w:rsidRPr="00494445">
        <w:rPr>
          <w:rFonts w:asciiTheme="majorHAnsi" w:hAnsiTheme="majorHAnsi" w:cstheme="majorHAnsi"/>
        </w:rPr>
        <w:t xml:space="preserve">Hence my concept of global crisis is broader than financial. </w:t>
      </w:r>
      <w:r w:rsidRPr="00494445">
        <w:rPr>
          <w:rStyle w:val="Hyperlink"/>
          <w:rFonts w:asciiTheme="majorHAnsi" w:hAnsiTheme="majorHAnsi" w:cstheme="majorHAnsi"/>
        </w:rPr>
        <w:t>There are multiple and mutually constitutive dimensions – economic, social, political, cultural, ideological and ecological, not to mention the existential crisis of our consciousness</w:t>
      </w:r>
      <w:r w:rsidRPr="00494445">
        <w:rPr>
          <w:rFonts w:asciiTheme="majorHAnsi" w:hAnsiTheme="majorHAnsi" w:cstheme="majorHAnsi"/>
        </w:rPr>
        <w:t xml:space="preserve">, values and very being. There is a crisis of social polarisation, that is, of </w:t>
      </w:r>
      <w:r w:rsidRPr="00494445">
        <w:rPr>
          <w:rFonts w:asciiTheme="majorHAnsi" w:hAnsiTheme="majorHAnsi" w:cstheme="majorHAnsi"/>
          <w:i/>
          <w:iCs/>
        </w:rPr>
        <w:t xml:space="preserve">social reproduction. </w:t>
      </w:r>
      <w:r w:rsidRPr="00494445">
        <w:rPr>
          <w:rStyle w:val="Emphasis"/>
          <w:rFonts w:asciiTheme="majorHAnsi" w:hAnsiTheme="majorHAnsi" w:cstheme="majorHAnsi"/>
          <w:highlight w:val="cyan"/>
        </w:rPr>
        <w:t xml:space="preserve">The system cannot meet the </w:t>
      </w:r>
      <w:r w:rsidRPr="00494445">
        <w:rPr>
          <w:rStyle w:val="Emphasis"/>
          <w:rFonts w:asciiTheme="majorHAnsi" w:hAnsiTheme="majorHAnsi" w:cstheme="majorHAnsi"/>
        </w:rPr>
        <w:t xml:space="preserve">needs or assure the </w:t>
      </w:r>
      <w:r w:rsidRPr="00494445">
        <w:rPr>
          <w:rStyle w:val="Emphasis"/>
          <w:rFonts w:asciiTheme="majorHAnsi" w:hAnsiTheme="majorHAnsi" w:cstheme="majorHAnsi"/>
          <w:highlight w:val="cyan"/>
        </w:rPr>
        <w:t>survival of</w:t>
      </w:r>
      <w:r w:rsidRPr="00494445">
        <w:rPr>
          <w:rStyle w:val="Emphasis"/>
          <w:rFonts w:asciiTheme="majorHAnsi" w:hAnsiTheme="majorHAnsi" w:cstheme="majorHAnsi"/>
        </w:rPr>
        <w:t xml:space="preserve"> millions of </w:t>
      </w:r>
      <w:r w:rsidRPr="00494445">
        <w:rPr>
          <w:rStyle w:val="Emphasis"/>
          <w:rFonts w:asciiTheme="majorHAnsi" w:hAnsiTheme="majorHAnsi" w:cstheme="majorHAnsi"/>
          <w:highlight w:val="cyan"/>
        </w:rPr>
        <w:t>people</w:t>
      </w:r>
      <w:r w:rsidRPr="00494445">
        <w:rPr>
          <w:rFonts w:asciiTheme="majorHAnsi" w:hAnsiTheme="majorHAnsi" w:cstheme="majorHAnsi"/>
        </w:rPr>
        <w:t xml:space="preserve">, perhaps a majority of </w:t>
      </w:r>
      <w:r w:rsidRPr="00494445">
        <w:rPr>
          <w:rStyle w:val="Hyperlink"/>
          <w:rFonts w:asciiTheme="majorHAnsi" w:hAnsiTheme="majorHAnsi" w:cstheme="majorHAnsi"/>
          <w:szCs w:val="16"/>
        </w:rPr>
        <w:t>humanity</w:t>
      </w:r>
      <w:r w:rsidRPr="00494445">
        <w:rPr>
          <w:rFonts w:asciiTheme="majorHAnsi" w:hAnsiTheme="majorHAnsi" w:cstheme="majorHAnsi"/>
        </w:rPr>
        <w:t xml:space="preserve">. There are crises of state legitimacy and political authority, or of </w:t>
      </w:r>
      <w:r w:rsidRPr="00494445">
        <w:rPr>
          <w:rFonts w:asciiTheme="majorHAnsi" w:hAnsiTheme="majorHAnsi" w:cstheme="majorHAnsi"/>
          <w:i/>
          <w:iCs/>
        </w:rPr>
        <w:t xml:space="preserve">hegemony </w:t>
      </w:r>
      <w:r w:rsidRPr="00494445">
        <w:rPr>
          <w:rFonts w:asciiTheme="majorHAnsi" w:hAnsiTheme="majorHAnsi" w:cstheme="majorHAnsi"/>
        </w:rPr>
        <w:t xml:space="preserve">and </w:t>
      </w:r>
      <w:r w:rsidRPr="00494445">
        <w:rPr>
          <w:rFonts w:asciiTheme="majorHAnsi" w:hAnsiTheme="majorHAnsi" w:cstheme="majorHAnsi"/>
          <w:i/>
          <w:iCs/>
        </w:rPr>
        <w:t xml:space="preserve">domination. </w:t>
      </w:r>
      <w:r w:rsidRPr="00494445">
        <w:rPr>
          <w:rFonts w:asciiTheme="majorHAnsi" w:hAnsiTheme="majorHAnsi" w:cstheme="majorHAnsi"/>
        </w:rPr>
        <w:t xml:space="preserve">National states face spiraling crises of legitimacy as they fail to meet the social grievances of local working and popular classes experiencing downward mobility, unemployment, heightened insecurity and greater hardships. </w:t>
      </w:r>
      <w:r w:rsidRPr="00494445">
        <w:rPr>
          <w:rStyle w:val="Hyperlink"/>
          <w:rFonts w:asciiTheme="majorHAnsi" w:hAnsiTheme="majorHAnsi" w:cstheme="majorHAnsi"/>
        </w:rPr>
        <w:t>The legitimacy of the system has increasingly been called into question by millions</w:t>
      </w:r>
      <w:r w:rsidRPr="00494445">
        <w:rPr>
          <w:rFonts w:asciiTheme="majorHAnsi" w:hAnsiTheme="majorHAnsi" w:cstheme="majorHAnsi"/>
        </w:rPr>
        <w:t xml:space="preserve">, </w:t>
      </w:r>
      <w:r w:rsidRPr="00494445">
        <w:rPr>
          <w:rStyle w:val="Hyperlink"/>
          <w:rFonts w:asciiTheme="majorHAnsi" w:hAnsiTheme="majorHAnsi" w:cstheme="majorHAnsi"/>
        </w:rPr>
        <w:t>perhaps</w:t>
      </w:r>
      <w:r w:rsidRPr="00494445">
        <w:rPr>
          <w:rFonts w:asciiTheme="majorHAnsi" w:hAnsiTheme="majorHAnsi" w:cstheme="majorHAnsi"/>
        </w:rPr>
        <w:t xml:space="preserve"> even </w:t>
      </w:r>
      <w:r w:rsidRPr="00494445">
        <w:rPr>
          <w:rStyle w:val="Hyperlink"/>
          <w:rFonts w:asciiTheme="majorHAnsi" w:hAnsiTheme="majorHAnsi" w:cstheme="majorHAnsi"/>
        </w:rPr>
        <w:t>billions</w:t>
      </w:r>
      <w:r w:rsidRPr="00494445">
        <w:rPr>
          <w:rFonts w:asciiTheme="majorHAnsi" w:hAnsiTheme="majorHAnsi" w:cstheme="majorHAnsi"/>
        </w:rPr>
        <w:t xml:space="preserve">, of people around the world, </w:t>
      </w:r>
      <w:r w:rsidRPr="00494445">
        <w:rPr>
          <w:rStyle w:val="Hyperlink"/>
          <w:rFonts w:asciiTheme="majorHAnsi" w:hAnsiTheme="majorHAnsi" w:cstheme="majorHAnsi"/>
        </w:rPr>
        <w:t>and is facing expanded counter-hegemonic challenges.</w:t>
      </w:r>
      <w:r w:rsidRPr="00494445">
        <w:rPr>
          <w:rFonts w:asciiTheme="majorHAnsi" w:hAnsiTheme="majorHAnsi" w:cstheme="majorHAnsi"/>
        </w:rPr>
        <w:t xml:space="preserve"> Global elites have been unable counter this erosion of the system’s authority in the face of worldwide pressures for a global moral economy. </w:t>
      </w:r>
      <w:r w:rsidRPr="00494445">
        <w:rPr>
          <w:rStyle w:val="Hyperlink"/>
          <w:rFonts w:asciiTheme="majorHAnsi" w:hAnsiTheme="majorHAnsi" w:cstheme="majorHAnsi"/>
        </w:rPr>
        <w:t>And a canopy that envelops all these dimensions is a crisis of sustainability rooted in</w:t>
      </w:r>
      <w:r w:rsidRPr="00494445">
        <w:rPr>
          <w:rFonts w:asciiTheme="majorHAnsi" w:hAnsiTheme="majorHAnsi" w:cstheme="majorHAnsi"/>
        </w:rPr>
        <w:t xml:space="preserve"> an ecological holocaust that has already begun, expressed in </w:t>
      </w:r>
      <w:r w:rsidRPr="00494445">
        <w:rPr>
          <w:rStyle w:val="Emphasis"/>
          <w:rFonts w:asciiTheme="majorHAnsi" w:hAnsiTheme="majorHAnsi" w:cstheme="majorHAnsi"/>
          <w:highlight w:val="cyan"/>
        </w:rPr>
        <w:t>climate change and</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cyan"/>
        </w:rPr>
        <w:t>impending collapse of</w:t>
      </w:r>
      <w:r w:rsidRPr="00494445">
        <w:rPr>
          <w:rStyle w:val="Emphasis"/>
          <w:rFonts w:asciiTheme="majorHAnsi" w:hAnsiTheme="majorHAnsi" w:cstheme="majorHAnsi"/>
        </w:rPr>
        <w:t xml:space="preserve"> centralised </w:t>
      </w:r>
      <w:r w:rsidRPr="00494445">
        <w:rPr>
          <w:rStyle w:val="Emphasis"/>
          <w:rFonts w:asciiTheme="majorHAnsi" w:hAnsiTheme="majorHAnsi" w:cstheme="majorHAnsi"/>
          <w:highlight w:val="cyan"/>
        </w:rPr>
        <w:t>agricultural systems</w:t>
      </w:r>
      <w:r w:rsidRPr="00494445">
        <w:rPr>
          <w:rFonts w:asciiTheme="majorHAnsi" w:hAnsiTheme="majorHAnsi" w:cstheme="majorHAnsi"/>
        </w:rPr>
        <w:t xml:space="preserve"> in several regions of the world, among other indicators. By </w:t>
      </w:r>
      <w:r w:rsidRPr="00494445">
        <w:rPr>
          <w:rStyle w:val="Hyperlink"/>
          <w:rFonts w:asciiTheme="majorHAnsi" w:hAnsiTheme="majorHAnsi" w:cstheme="majorHAnsi"/>
        </w:rPr>
        <w:t>a crisis of humanity</w:t>
      </w:r>
      <w:r w:rsidRPr="00494445">
        <w:rPr>
          <w:rFonts w:asciiTheme="majorHAnsi" w:hAnsiTheme="majorHAnsi" w:cstheme="majorHAnsi"/>
          <w:i/>
          <w:iCs/>
        </w:rPr>
        <w:t xml:space="preserve"> </w:t>
      </w:r>
      <w:r w:rsidRPr="00494445">
        <w:rPr>
          <w:rFonts w:asciiTheme="majorHAnsi" w:hAnsiTheme="majorHAnsi" w:cstheme="majorHAnsi"/>
        </w:rPr>
        <w:t xml:space="preserve">I mean a crisis that is approaching systemic proportions, </w:t>
      </w:r>
      <w:r w:rsidRPr="00494445">
        <w:rPr>
          <w:rStyle w:val="Emphasis"/>
          <w:rFonts w:asciiTheme="majorHAnsi" w:hAnsiTheme="majorHAnsi" w:cstheme="majorHAnsi"/>
          <w:highlight w:val="cyan"/>
        </w:rPr>
        <w:t>threaten</w:t>
      </w:r>
      <w:r w:rsidRPr="00494445">
        <w:rPr>
          <w:rStyle w:val="Emphasis"/>
          <w:rFonts w:asciiTheme="majorHAnsi" w:hAnsiTheme="majorHAnsi" w:cstheme="majorHAnsi"/>
        </w:rPr>
        <w:t xml:space="preserve">ing the </w:t>
      </w:r>
      <w:r w:rsidRPr="00494445">
        <w:rPr>
          <w:rStyle w:val="Emphasis"/>
          <w:rFonts w:asciiTheme="majorHAnsi" w:hAnsiTheme="majorHAnsi" w:cstheme="majorHAnsi"/>
          <w:highlight w:val="cyan"/>
        </w:rPr>
        <w:t>ability of billions of people to survive</w:t>
      </w:r>
      <w:r w:rsidRPr="00494445">
        <w:rPr>
          <w:rStyle w:val="Hyperlink"/>
          <w:rFonts w:asciiTheme="majorHAnsi" w:hAnsiTheme="majorHAnsi" w:cstheme="majorHAnsi"/>
        </w:rPr>
        <w:t>, and raising the specter of a collapse of world civilisation</w:t>
      </w:r>
      <w:r w:rsidRPr="00494445">
        <w:rPr>
          <w:rFonts w:asciiTheme="majorHAnsi" w:hAnsiTheme="majorHAnsi" w:cstheme="majorHAnsi"/>
        </w:rPr>
        <w:t xml:space="preserve"> and degeneration into a new “Dark Ages.”2 This crisis of humanity shares a number of aspects with earlier structural crises but there are also several features unique to the present: 1. </w:t>
      </w:r>
      <w:r w:rsidRPr="00494445">
        <w:rPr>
          <w:rStyle w:val="Emphasis"/>
          <w:rFonts w:asciiTheme="majorHAnsi" w:hAnsiTheme="majorHAnsi" w:cstheme="majorHAnsi"/>
          <w:highlight w:val="cyan"/>
        </w:rPr>
        <w:t>The system is fast reaching</w:t>
      </w:r>
      <w:r w:rsidRPr="00494445">
        <w:rPr>
          <w:rStyle w:val="Hyperlink"/>
          <w:rFonts w:asciiTheme="majorHAnsi" w:hAnsiTheme="majorHAnsi" w:cstheme="majorHAnsi"/>
        </w:rPr>
        <w:t xml:space="preserve"> the </w:t>
      </w:r>
      <w:r w:rsidRPr="00494445">
        <w:rPr>
          <w:rStyle w:val="Emphasis"/>
          <w:rFonts w:asciiTheme="majorHAnsi" w:hAnsiTheme="majorHAnsi" w:cstheme="majorHAnsi"/>
          <w:highlight w:val="cyan"/>
        </w:rPr>
        <w:t>ecological limits of its reproduction</w:t>
      </w:r>
      <w:r w:rsidRPr="00494445">
        <w:rPr>
          <w:rStyle w:val="Hyperlink"/>
          <w:rFonts w:asciiTheme="majorHAnsi" w:hAnsiTheme="majorHAnsi" w:cstheme="majorHAnsi"/>
          <w:highlight w:val="cyan"/>
        </w:rPr>
        <w:t>.</w:t>
      </w:r>
      <w:r w:rsidRPr="00494445">
        <w:rPr>
          <w:rStyle w:val="Hyperlink"/>
          <w:rFonts w:asciiTheme="majorHAnsi" w:hAnsiTheme="majorHAnsi" w:cstheme="majorHAnsi"/>
        </w:rPr>
        <w:t xml:space="preserve"> Global </w:t>
      </w:r>
      <w:r w:rsidRPr="00494445">
        <w:rPr>
          <w:rStyle w:val="Emphasis"/>
          <w:rFonts w:asciiTheme="majorHAnsi" w:hAnsiTheme="majorHAnsi" w:cstheme="majorHAnsi"/>
          <w:highlight w:val="cyan"/>
        </w:rPr>
        <w:t>capitalism</w:t>
      </w:r>
      <w:r w:rsidRPr="00494445">
        <w:rPr>
          <w:rStyle w:val="Hyperlink"/>
          <w:rFonts w:asciiTheme="majorHAnsi" w:hAnsiTheme="majorHAnsi" w:cstheme="majorHAnsi"/>
        </w:rPr>
        <w:t xml:space="preserve"> now couples human and natural history in such a way as to </w:t>
      </w:r>
      <w:r w:rsidRPr="00494445">
        <w:rPr>
          <w:rStyle w:val="Emphasis"/>
          <w:rFonts w:asciiTheme="majorHAnsi" w:hAnsiTheme="majorHAnsi" w:cstheme="majorHAnsi"/>
          <w:highlight w:val="cyan"/>
        </w:rPr>
        <w:t>threaten</w:t>
      </w:r>
      <w:r w:rsidRPr="00494445">
        <w:rPr>
          <w:rStyle w:val="Hyperlink"/>
          <w:rFonts w:asciiTheme="majorHAnsi" w:hAnsiTheme="majorHAnsi" w:cstheme="majorHAnsi"/>
        </w:rPr>
        <w:t xml:space="preserve"> to bring about what would be </w:t>
      </w:r>
      <w:r w:rsidRPr="00494445">
        <w:rPr>
          <w:rStyle w:val="Emphasis"/>
          <w:rFonts w:asciiTheme="majorHAnsi" w:hAnsiTheme="majorHAnsi" w:cstheme="majorHAnsi"/>
          <w:highlight w:val="cyan"/>
        </w:rPr>
        <w:t>the sixth mass extinction</w:t>
      </w:r>
      <w:r w:rsidRPr="00494445">
        <w:rPr>
          <w:rFonts w:asciiTheme="majorHAnsi" w:hAnsiTheme="majorHAnsi" w:cstheme="majorHAnsi"/>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494445">
        <w:rPr>
          <w:rStyle w:val="Emphasis"/>
          <w:rFonts w:asciiTheme="majorHAnsi" w:hAnsiTheme="majorHAnsi" w:cstheme="majorHAnsi"/>
          <w:highlight w:val="cyan"/>
        </w:rPr>
        <w:t>there are nine “planetary boundaries</w:t>
      </w:r>
      <w:r w:rsidRPr="00494445">
        <w:rPr>
          <w:rStyle w:val="Hyperlink"/>
          <w:rFonts w:asciiTheme="majorHAnsi" w:hAnsiTheme="majorHAnsi" w:cstheme="majorHAnsi"/>
          <w:highlight w:val="cyan"/>
        </w:rPr>
        <w:t>”</w:t>
      </w:r>
      <w:r w:rsidRPr="00494445">
        <w:rPr>
          <w:rStyle w:val="Hyperlink"/>
          <w:rFonts w:asciiTheme="majorHAnsi" w:hAnsiTheme="majorHAnsi" w:cstheme="majorHAnsi"/>
        </w:rPr>
        <w:t xml:space="preserve"> crucial to maintaining an earth system environment in which humans can exist, </w:t>
      </w:r>
      <w:r w:rsidRPr="00494445">
        <w:rPr>
          <w:rStyle w:val="Emphasis"/>
          <w:rFonts w:asciiTheme="majorHAnsi" w:hAnsiTheme="majorHAnsi" w:cstheme="majorHAnsi"/>
          <w:highlight w:val="cyan"/>
        </w:rPr>
        <w:t>four</w:t>
      </w:r>
      <w:r w:rsidRPr="00494445">
        <w:rPr>
          <w:rStyle w:val="Hyperlink"/>
          <w:rFonts w:asciiTheme="majorHAnsi" w:hAnsiTheme="majorHAnsi" w:cstheme="majorHAnsi"/>
        </w:rPr>
        <w:t xml:space="preserve"> of which </w:t>
      </w:r>
      <w:r w:rsidRPr="00494445">
        <w:rPr>
          <w:rStyle w:val="Emphasis"/>
          <w:rFonts w:asciiTheme="majorHAnsi" w:hAnsiTheme="majorHAnsi" w:cstheme="majorHAnsi"/>
          <w:highlight w:val="cyan"/>
        </w:rPr>
        <w:t>are experiencin</w:t>
      </w:r>
      <w:r w:rsidRPr="00494445">
        <w:rPr>
          <w:rStyle w:val="Hyperlink"/>
          <w:rFonts w:asciiTheme="majorHAnsi" w:hAnsiTheme="majorHAnsi" w:cstheme="majorHAnsi"/>
          <w:highlight w:val="cyan"/>
        </w:rPr>
        <w:t>g</w:t>
      </w:r>
      <w:r w:rsidRPr="00494445">
        <w:rPr>
          <w:rFonts w:asciiTheme="majorHAnsi" w:hAnsiTheme="majorHAnsi" w:cstheme="majorHAnsi"/>
        </w:rPr>
        <w:t xml:space="preserve"> at this time </w:t>
      </w:r>
      <w:r w:rsidRPr="00494445">
        <w:rPr>
          <w:rStyle w:val="Hyperlink"/>
          <w:rFonts w:asciiTheme="majorHAnsi" w:hAnsiTheme="majorHAnsi" w:cstheme="majorHAnsi"/>
        </w:rPr>
        <w:t xml:space="preserve">the </w:t>
      </w:r>
      <w:r w:rsidRPr="00494445">
        <w:rPr>
          <w:rStyle w:val="Emphasis"/>
          <w:rFonts w:asciiTheme="majorHAnsi" w:hAnsiTheme="majorHAnsi" w:cstheme="majorHAnsi"/>
          <w:highlight w:val="cyan"/>
        </w:rPr>
        <w:t>onset of</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irreversible</w:t>
      </w:r>
      <w:r w:rsidRPr="00494445">
        <w:rPr>
          <w:rStyle w:val="Hyperlink"/>
          <w:rFonts w:asciiTheme="majorHAnsi" w:hAnsiTheme="majorHAnsi" w:cstheme="majorHAnsi"/>
        </w:rPr>
        <w:t xml:space="preserve"> environmental degradation </w:t>
      </w:r>
      <w:r w:rsidRPr="00494445">
        <w:rPr>
          <w:rStyle w:val="Emphasis"/>
          <w:rFonts w:asciiTheme="majorHAnsi" w:hAnsiTheme="majorHAnsi" w:cstheme="majorHAnsi"/>
          <w:highlight w:val="cyan"/>
        </w:rPr>
        <w:t>and three</w:t>
      </w:r>
      <w:r w:rsidRPr="00494445">
        <w:rPr>
          <w:rStyle w:val="Hyperlink"/>
          <w:rFonts w:asciiTheme="majorHAnsi" w:hAnsiTheme="majorHAnsi" w:cstheme="majorHAnsi"/>
        </w:rPr>
        <w:t xml:space="preserve"> of which</w:t>
      </w:r>
      <w:r w:rsidRPr="00494445">
        <w:rPr>
          <w:rFonts w:asciiTheme="majorHAnsi" w:hAnsiTheme="majorHAnsi" w:cstheme="majorHAnsi"/>
        </w:rPr>
        <w:t xml:space="preserve"> (climate change, the nitrogen cycle, and biodiversity loss) </w:t>
      </w:r>
      <w:r w:rsidRPr="00494445">
        <w:rPr>
          <w:rStyle w:val="Emphasis"/>
          <w:rFonts w:asciiTheme="majorHAnsi" w:hAnsiTheme="majorHAnsi" w:cstheme="majorHAnsi"/>
          <w:highlight w:val="cyan"/>
        </w:rPr>
        <w:t>are at “tipping points</w:t>
      </w:r>
      <w:r w:rsidRPr="00494445">
        <w:rPr>
          <w:rStyle w:val="Emphasis"/>
          <w:rFonts w:asciiTheme="majorHAnsi" w:hAnsiTheme="majorHAnsi" w:cstheme="majorHAnsi"/>
        </w:rPr>
        <w:t>,</w:t>
      </w:r>
      <w:r w:rsidRPr="00494445">
        <w:rPr>
          <w:rFonts w:asciiTheme="majorHAnsi" w:hAnsiTheme="majorHAnsi" w:cstheme="majorHAnsi"/>
        </w:rPr>
        <w:t xml:space="preserve">” meaning that these processes have already crossed their planetary boundaries.  2. </w:t>
      </w:r>
      <w:r w:rsidRPr="00494445">
        <w:rPr>
          <w:rStyle w:val="Hyperlink"/>
          <w:rFonts w:asciiTheme="majorHAnsi" w:hAnsiTheme="majorHAnsi" w:cstheme="majorHAnsi"/>
        </w:rPr>
        <w:t xml:space="preserve">The magnitude of the means of </w:t>
      </w:r>
      <w:r w:rsidRPr="00494445">
        <w:rPr>
          <w:rStyle w:val="Emphasis"/>
          <w:rFonts w:asciiTheme="majorHAnsi" w:hAnsiTheme="majorHAnsi" w:cstheme="majorHAnsi"/>
        </w:rPr>
        <w:t>violence</w:t>
      </w:r>
      <w:r w:rsidRPr="00494445">
        <w:rPr>
          <w:rStyle w:val="Hyperlink"/>
          <w:rFonts w:asciiTheme="majorHAnsi" w:hAnsiTheme="majorHAnsi" w:cstheme="majorHAnsi"/>
        </w:rPr>
        <w:t xml:space="preserve"> and</w:t>
      </w:r>
      <w:r w:rsidRPr="00494445">
        <w:rPr>
          <w:rFonts w:asciiTheme="majorHAnsi" w:hAnsiTheme="majorHAnsi" w:cstheme="majorHAnsi"/>
        </w:rPr>
        <w:t xml:space="preserve"> social </w:t>
      </w:r>
      <w:r w:rsidRPr="00494445">
        <w:rPr>
          <w:rStyle w:val="Hyperlink"/>
          <w:rFonts w:asciiTheme="majorHAnsi" w:hAnsiTheme="majorHAnsi" w:cstheme="majorHAnsi"/>
        </w:rPr>
        <w:t xml:space="preserve">control </w:t>
      </w:r>
      <w:r w:rsidRPr="00494445">
        <w:rPr>
          <w:rStyle w:val="Emphasis"/>
          <w:rFonts w:asciiTheme="majorHAnsi" w:hAnsiTheme="majorHAnsi" w:cstheme="majorHAnsi"/>
        </w:rPr>
        <w:t>is unprecedented</w:t>
      </w:r>
      <w:r w:rsidRPr="00494445">
        <w:rPr>
          <w:rStyle w:val="Hyperlink"/>
          <w:rFonts w:asciiTheme="majorHAnsi" w:hAnsiTheme="majorHAnsi" w:cstheme="majorHAnsi"/>
        </w:rPr>
        <w:t>, as is the concentration of the means of global communication and symbolic production</w:t>
      </w:r>
      <w:r w:rsidRPr="00494445">
        <w:rPr>
          <w:rFonts w:asciiTheme="majorHAnsi" w:hAnsiTheme="majorHAnsi" w:cstheme="majorHAnsi"/>
        </w:rPr>
        <w:t xml:space="preserve"> and circulation in the hands of a very few powerful groups. </w:t>
      </w:r>
      <w:r w:rsidRPr="00494445">
        <w:rPr>
          <w:rStyle w:val="Emphasis"/>
          <w:rFonts w:asciiTheme="majorHAnsi" w:hAnsiTheme="majorHAnsi" w:cstheme="majorHAnsi"/>
        </w:rPr>
        <w:t>Computerised wars, drones, bunker-buster bombs</w:t>
      </w:r>
      <w:r w:rsidRPr="00494445">
        <w:rPr>
          <w:rStyle w:val="Hyperlink"/>
          <w:rFonts w:asciiTheme="majorHAnsi" w:hAnsiTheme="majorHAnsi" w:cstheme="majorHAnsi"/>
        </w:rPr>
        <w:t>, star wars</w:t>
      </w:r>
      <w:r w:rsidRPr="00494445">
        <w:rPr>
          <w:rFonts w:asciiTheme="majorHAnsi" w:hAnsiTheme="majorHAnsi" w:cstheme="majorHAnsi"/>
        </w:rPr>
        <w:t xml:space="preserve">, and so forth, </w:t>
      </w:r>
      <w:r w:rsidRPr="00494445">
        <w:rPr>
          <w:rStyle w:val="Hyperlink"/>
          <w:rFonts w:asciiTheme="majorHAnsi" w:hAnsiTheme="majorHAnsi" w:cstheme="majorHAnsi"/>
        </w:rPr>
        <w:t>have changed the face of warfare. Warfare has become normalised and sanitised for those not directly at the receiving end of armed aggression.</w:t>
      </w:r>
      <w:r w:rsidRPr="00494445">
        <w:rPr>
          <w:rFonts w:asciiTheme="majorHAnsi" w:hAnsiTheme="majorHAnsi" w:cstheme="majorHAnsi"/>
        </w:rPr>
        <w:t xml:space="preserve"> At the same time we have arrived at the panoptical surveillance society and the age of thought control by those who control global flows of communication, images and symbolic production. The world of Edward Snowden is the world of George Orwell; </w:t>
      </w:r>
      <w:r w:rsidRPr="00494445">
        <w:rPr>
          <w:rFonts w:asciiTheme="majorHAnsi" w:hAnsiTheme="majorHAnsi" w:cstheme="majorHAnsi"/>
          <w:i/>
          <w:iCs/>
        </w:rPr>
        <w:t xml:space="preserve">1984 has arrived; </w:t>
      </w:r>
      <w:r w:rsidRPr="00494445">
        <w:rPr>
          <w:rFonts w:asciiTheme="majorHAnsi" w:hAnsiTheme="majorHAnsi" w:cstheme="majorHAnsi"/>
        </w:rPr>
        <w:t xml:space="preserve">3. </w:t>
      </w:r>
      <w:r w:rsidRPr="00494445">
        <w:rPr>
          <w:rStyle w:val="Emphasis"/>
          <w:rFonts w:asciiTheme="majorHAnsi" w:hAnsiTheme="majorHAnsi" w:cstheme="majorHAnsi"/>
          <w:highlight w:val="cyan"/>
        </w:rPr>
        <w:t>Capitalism is reaching</w:t>
      </w:r>
      <w:r w:rsidRPr="00494445">
        <w:rPr>
          <w:rStyle w:val="Hyperlink"/>
          <w:rFonts w:asciiTheme="majorHAnsi" w:hAnsiTheme="majorHAnsi" w:cstheme="majorHAnsi"/>
        </w:rPr>
        <w:t xml:space="preserve"> apparent </w:t>
      </w:r>
      <w:r w:rsidRPr="00494445">
        <w:rPr>
          <w:rStyle w:val="Emphasis"/>
          <w:rFonts w:asciiTheme="majorHAnsi" w:hAnsiTheme="majorHAnsi" w:cstheme="majorHAnsi"/>
          <w:highlight w:val="cyan"/>
        </w:rPr>
        <w:t>limits to its</w:t>
      </w:r>
      <w:r w:rsidRPr="00494445">
        <w:rPr>
          <w:rStyle w:val="Hyperlink"/>
          <w:rFonts w:asciiTheme="majorHAnsi" w:hAnsiTheme="majorHAnsi" w:cstheme="majorHAnsi"/>
        </w:rPr>
        <w:t xml:space="preserve"> extensive </w:t>
      </w:r>
      <w:r w:rsidRPr="00494445">
        <w:rPr>
          <w:rStyle w:val="Emphasis"/>
          <w:rFonts w:asciiTheme="majorHAnsi" w:hAnsiTheme="majorHAnsi" w:cstheme="majorHAnsi"/>
          <w:highlight w:val="cyan"/>
        </w:rPr>
        <w:t>expansion. There are no longer</w:t>
      </w:r>
      <w:r w:rsidRPr="00494445">
        <w:rPr>
          <w:rStyle w:val="Hyperlink"/>
          <w:rFonts w:asciiTheme="majorHAnsi" w:hAnsiTheme="majorHAnsi" w:cstheme="majorHAnsi"/>
        </w:rPr>
        <w:t xml:space="preserve"> any </w:t>
      </w:r>
      <w:r w:rsidRPr="00494445">
        <w:rPr>
          <w:rStyle w:val="Emphasis"/>
          <w:rFonts w:asciiTheme="majorHAnsi" w:hAnsiTheme="majorHAnsi" w:cstheme="majorHAnsi"/>
          <w:highlight w:val="cyan"/>
        </w:rPr>
        <w:t>new territories</w:t>
      </w:r>
      <w:r w:rsidRPr="00494445">
        <w:rPr>
          <w:rStyle w:val="Hyperlink"/>
          <w:rFonts w:asciiTheme="majorHAnsi" w:hAnsiTheme="majorHAnsi" w:cstheme="majorHAnsi"/>
        </w:rPr>
        <w:t xml:space="preserve"> of significance that can be integrated into world capitalism, de-ruralisation is now well advanced, and the commodification of the countryside and of pre- and non-capitalist spaces has intensified</w:t>
      </w:r>
      <w:r w:rsidRPr="00494445">
        <w:rPr>
          <w:rFonts w:asciiTheme="majorHAnsi" w:hAnsiTheme="majorHAnsi" w:cstheme="majorHAnsi"/>
        </w:rPr>
        <w:t xml:space="preserve">, that is, converted in hot-house fashion into spaces of capital, so that </w:t>
      </w:r>
      <w:r w:rsidRPr="00494445">
        <w:rPr>
          <w:rFonts w:asciiTheme="majorHAnsi" w:hAnsiTheme="majorHAnsi" w:cstheme="majorHAnsi"/>
          <w:i/>
          <w:iCs/>
        </w:rPr>
        <w:t xml:space="preserve">intensive </w:t>
      </w:r>
      <w:r w:rsidRPr="00494445">
        <w:rPr>
          <w:rFonts w:asciiTheme="majorHAnsi" w:hAnsiTheme="majorHAnsi" w:cstheme="majorHAnsi"/>
        </w:rPr>
        <w:t xml:space="preserve">expansion is reaching depths never before seen. </w:t>
      </w:r>
      <w:r w:rsidRPr="00494445">
        <w:rPr>
          <w:rStyle w:val="Emphasis"/>
          <w:rFonts w:asciiTheme="majorHAnsi" w:hAnsiTheme="majorHAnsi" w:cstheme="majorHAnsi"/>
          <w:highlight w:val="cyan"/>
        </w:rPr>
        <w:t>Capitalism must continually expand or collapse</w:t>
      </w:r>
      <w:r w:rsidRPr="00494445">
        <w:rPr>
          <w:rStyle w:val="Hyperlink"/>
          <w:rFonts w:asciiTheme="majorHAnsi" w:hAnsiTheme="majorHAnsi" w:cstheme="majorHAnsi"/>
        </w:rPr>
        <w:t>.</w:t>
      </w:r>
      <w:r w:rsidRPr="00494445">
        <w:rPr>
          <w:rFonts w:asciiTheme="majorHAnsi" w:hAnsiTheme="majorHAnsi" w:cstheme="majorHAnsi"/>
        </w:rPr>
        <w:t xml:space="preserve"> How or where will it now expand?  4. </w:t>
      </w:r>
      <w:r w:rsidRPr="00494445">
        <w:rPr>
          <w:rStyle w:val="Emphasis"/>
          <w:rFonts w:asciiTheme="majorHAnsi" w:hAnsiTheme="majorHAnsi" w:cstheme="majorHAnsi"/>
          <w:highlight w:val="cyan"/>
        </w:rPr>
        <w:t>There is the rise of a vast</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surplus population inhabiting a “planet of slums,”</w:t>
      </w:r>
      <w:r w:rsidRPr="00494445">
        <w:rPr>
          <w:rFonts w:asciiTheme="majorHAnsi" w:hAnsiTheme="majorHAnsi" w:cstheme="majorHAnsi"/>
        </w:rPr>
        <w:t xml:space="preserve">4 </w:t>
      </w:r>
      <w:r w:rsidRPr="00494445">
        <w:rPr>
          <w:rStyle w:val="Hyperlink"/>
          <w:rFonts w:asciiTheme="majorHAnsi" w:hAnsiTheme="majorHAnsi" w:cstheme="majorHAnsi"/>
        </w:rPr>
        <w:t xml:space="preserve">alienated from the productive economy, thrown into the margins, and </w:t>
      </w:r>
      <w:r w:rsidRPr="00494445">
        <w:rPr>
          <w:rStyle w:val="Emphasis"/>
          <w:rFonts w:asciiTheme="majorHAnsi" w:hAnsiTheme="majorHAnsi" w:cstheme="majorHAnsi"/>
          <w:highlight w:val="cyan"/>
        </w:rPr>
        <w:t>subject to</w:t>
      </w:r>
      <w:r w:rsidRPr="00494445">
        <w:rPr>
          <w:rStyle w:val="Hyperlink"/>
          <w:rFonts w:asciiTheme="majorHAnsi" w:hAnsiTheme="majorHAnsi" w:cstheme="majorHAnsi"/>
        </w:rPr>
        <w:t xml:space="preserve"> sophisticated systems of social </w:t>
      </w:r>
      <w:r w:rsidRPr="00494445">
        <w:rPr>
          <w:rStyle w:val="Emphasis"/>
          <w:rFonts w:asciiTheme="majorHAnsi" w:hAnsiTheme="majorHAnsi" w:cstheme="majorHAnsi"/>
        </w:rPr>
        <w:lastRenderedPageBreak/>
        <w:t xml:space="preserve">control and to </w:t>
      </w:r>
      <w:r w:rsidRPr="00494445">
        <w:rPr>
          <w:rStyle w:val="Emphasis"/>
          <w:rFonts w:asciiTheme="majorHAnsi" w:hAnsiTheme="majorHAnsi" w:cstheme="majorHAnsi"/>
          <w:highlight w:val="cyan"/>
        </w:rPr>
        <w:t>destruction</w:t>
      </w:r>
      <w:r w:rsidRPr="00494445">
        <w:rPr>
          <w:rStyle w:val="Hyperlink"/>
          <w:rFonts w:asciiTheme="majorHAnsi" w:hAnsiTheme="majorHAnsi" w:cstheme="majorHAnsi"/>
        </w:rPr>
        <w:t xml:space="preserve"> - to a mortal cycle of dispossession-exploitation-exclusion. </w:t>
      </w:r>
      <w:r w:rsidRPr="00494445">
        <w:rPr>
          <w:rStyle w:val="Emphasis"/>
          <w:rFonts w:asciiTheme="majorHAnsi" w:hAnsiTheme="majorHAnsi" w:cstheme="majorHAnsi"/>
          <w:highlight w:val="cyan"/>
        </w:rPr>
        <w:t>This includes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prison-industrial</w:t>
      </w:r>
      <w:r w:rsidRPr="00494445">
        <w:rPr>
          <w:rStyle w:val="Emphasis"/>
          <w:rFonts w:asciiTheme="majorHAnsi" w:hAnsiTheme="majorHAnsi" w:cstheme="majorHAnsi"/>
        </w:rPr>
        <w:t xml:space="preserve"> and immigrant-detention </w:t>
      </w:r>
      <w:r w:rsidRPr="00494445">
        <w:rPr>
          <w:rStyle w:val="Emphasis"/>
          <w:rFonts w:asciiTheme="majorHAnsi" w:hAnsiTheme="majorHAnsi" w:cstheme="majorHAnsi"/>
          <w:highlight w:val="cyan"/>
        </w:rPr>
        <w:t>complexes</w:t>
      </w:r>
      <w:r w:rsidRPr="00494445">
        <w:rPr>
          <w:rStyle w:val="Emphasis"/>
          <w:rFonts w:asciiTheme="majorHAnsi" w:hAnsiTheme="majorHAnsi" w:cstheme="majorHAnsi"/>
        </w:rPr>
        <w:t xml:space="preserve">, omnipresent </w:t>
      </w:r>
      <w:r w:rsidRPr="00494445">
        <w:rPr>
          <w:rStyle w:val="Emphasis"/>
          <w:rFonts w:asciiTheme="majorHAnsi" w:hAnsiTheme="majorHAnsi" w:cstheme="majorHAnsi"/>
          <w:highlight w:val="cyan"/>
        </w:rPr>
        <w:t>policing, militarised gentrification</w:t>
      </w:r>
      <w:r w:rsidRPr="00494445">
        <w:rPr>
          <w:rFonts w:asciiTheme="majorHAnsi" w:hAnsiTheme="majorHAnsi" w:cstheme="majorHAnsi"/>
        </w:rPr>
        <w:t xml:space="preserve">, and so on; 5. </w:t>
      </w:r>
      <w:r w:rsidRPr="00494445">
        <w:rPr>
          <w:rStyle w:val="Hyperlink"/>
          <w:rFonts w:asciiTheme="majorHAnsi" w:hAnsiTheme="majorHAnsi" w:cstheme="majorHAnsi"/>
        </w:rPr>
        <w:t>There is a disjuncture between a globalising economy and a nation-state based system of political authority.</w:t>
      </w:r>
      <w:r w:rsidRPr="00494445">
        <w:rPr>
          <w:rFonts w:asciiTheme="majorHAnsi" w:hAnsiTheme="majorHAnsi" w:cstheme="majorHAnsi"/>
        </w:rPr>
        <w:t xml:space="preserve"> </w:t>
      </w:r>
      <w:r w:rsidRPr="00494445">
        <w:rPr>
          <w:rStyle w:val="Hyperlink"/>
          <w:rFonts w:asciiTheme="majorHAnsi" w:hAnsiTheme="majorHAnsi" w:cstheme="majorHAnsi"/>
        </w:rPr>
        <w:t>Transnational state apparatuses</w:t>
      </w:r>
      <w:r w:rsidRPr="00494445">
        <w:rPr>
          <w:rFonts w:asciiTheme="majorHAnsi" w:hAnsiTheme="majorHAnsi" w:cstheme="majorHAnsi"/>
        </w:rPr>
        <w:t xml:space="preserve"> are incipient and </w:t>
      </w:r>
      <w:r w:rsidRPr="00494445">
        <w:rPr>
          <w:rStyle w:val="Hyperlink"/>
          <w:rFonts w:asciiTheme="majorHAnsi" w:hAnsiTheme="majorHAnsi" w:cstheme="majorHAnsi"/>
        </w:rPr>
        <w:t>have not been able to play the role of</w:t>
      </w:r>
      <w:r w:rsidRPr="00494445">
        <w:rPr>
          <w:rFonts w:asciiTheme="majorHAnsi" w:hAnsiTheme="majorHAnsi" w:cstheme="majorHAnsi"/>
        </w:rPr>
        <w:t xml:space="preserve"> what social scientists refer to as a “</w:t>
      </w:r>
      <w:r w:rsidRPr="00494445">
        <w:rPr>
          <w:rStyle w:val="Hyperlink"/>
          <w:rFonts w:asciiTheme="majorHAnsi" w:hAnsiTheme="majorHAnsi" w:cstheme="majorHAnsi"/>
        </w:rPr>
        <w:t>hegemon</w:t>
      </w:r>
      <w:r w:rsidRPr="00494445">
        <w:rPr>
          <w:rFonts w:asciiTheme="majorHAnsi" w:hAnsiTheme="majorHAnsi" w:cstheme="majorHAnsi"/>
        </w:rPr>
        <w:t xml:space="preserve">,” or a leading nation-state that has enough power and authority to organise and stabilise the system. </w:t>
      </w:r>
      <w:r w:rsidRPr="00494445">
        <w:rPr>
          <w:rStyle w:val="Hyperlink"/>
          <w:rFonts w:asciiTheme="majorHAnsi" w:hAnsiTheme="majorHAnsi" w:cstheme="majorHAnsi"/>
        </w:rPr>
        <w:t xml:space="preserve">The spread of </w:t>
      </w:r>
      <w:r w:rsidRPr="00494445">
        <w:rPr>
          <w:rStyle w:val="Emphasis"/>
          <w:rFonts w:asciiTheme="majorHAnsi" w:hAnsiTheme="majorHAnsi" w:cstheme="majorHAnsi"/>
        </w:rPr>
        <w:t>w</w:t>
      </w:r>
      <w:r w:rsidRPr="00494445">
        <w:rPr>
          <w:rStyle w:val="Hyperlink"/>
          <w:rFonts w:asciiTheme="majorHAnsi" w:hAnsiTheme="majorHAnsi" w:cstheme="majorHAnsi"/>
        </w:rPr>
        <w:t xml:space="preserve">eapons of </w:t>
      </w:r>
      <w:r w:rsidRPr="00494445">
        <w:rPr>
          <w:rStyle w:val="Emphasis"/>
          <w:rFonts w:asciiTheme="majorHAnsi" w:hAnsiTheme="majorHAnsi" w:cstheme="majorHAnsi"/>
        </w:rPr>
        <w:t>m</w:t>
      </w:r>
      <w:r w:rsidRPr="00494445">
        <w:rPr>
          <w:rStyle w:val="Hyperlink"/>
          <w:rFonts w:asciiTheme="majorHAnsi" w:hAnsiTheme="majorHAnsi" w:cstheme="majorHAnsi"/>
        </w:rPr>
        <w:t xml:space="preserve">ass </w:t>
      </w:r>
      <w:r w:rsidRPr="00494445">
        <w:rPr>
          <w:rStyle w:val="Emphasis"/>
          <w:rFonts w:asciiTheme="majorHAnsi" w:hAnsiTheme="majorHAnsi" w:cstheme="majorHAnsi"/>
        </w:rPr>
        <w:t>d</w:t>
      </w:r>
      <w:r w:rsidRPr="00494445">
        <w:rPr>
          <w:rStyle w:val="Hyperlink"/>
          <w:rFonts w:asciiTheme="majorHAnsi" w:hAnsiTheme="majorHAnsi" w:cstheme="majorHAnsi"/>
        </w:rPr>
        <w:t xml:space="preserve">estruction and the unprecedented militarisation of social life and conflict across the globe makes it hard to imagine that the system can come under any stable political authority that assures its reproduction. </w:t>
      </w:r>
      <w:r w:rsidRPr="00494445">
        <w:rPr>
          <w:rFonts w:asciiTheme="majorHAnsi" w:hAnsiTheme="majorHAnsi" w:cstheme="majorHAnsi"/>
        </w:rPr>
        <w:t xml:space="preserve">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494445">
        <w:rPr>
          <w:rFonts w:asciiTheme="majorHAnsi" w:hAnsiTheme="majorHAnsi" w:cstheme="majorHAnsi"/>
          <w:i/>
          <w:iCs/>
        </w:rPr>
        <w:t>21st century fascism</w:t>
      </w:r>
      <w:r w:rsidRPr="00494445">
        <w:rPr>
          <w:rFonts w:asciiTheme="majorHAnsi" w:hAnsiTheme="majorHAnsi" w:cstheme="majorHAnsi"/>
        </w:rPr>
        <w:t xml:space="preserve">.5 </w:t>
      </w:r>
      <w:r w:rsidRPr="00494445">
        <w:rPr>
          <w:rStyle w:val="Hyperlink"/>
          <w:rFonts w:asciiTheme="majorHAnsi" w:hAnsiTheme="majorHAnsi" w:cstheme="majorHAnsi"/>
        </w:rPr>
        <w:t>The ultra-right is an insurgent force in many countries.</w:t>
      </w:r>
      <w:r w:rsidRPr="00494445">
        <w:rPr>
          <w:rFonts w:asciiTheme="majorHAnsi" w:hAnsiTheme="majorHAnsi" w:cstheme="majorHAnsi"/>
        </w:rPr>
        <w:t xml:space="preserve"> In broad strokes, </w:t>
      </w:r>
      <w:r w:rsidRPr="00494445">
        <w:rPr>
          <w:rStyle w:val="Hyperlink"/>
          <w:rFonts w:asciiTheme="majorHAnsi" w:hAnsiTheme="majorHAnsi" w:cstheme="majorHAnsi"/>
        </w:rPr>
        <w:t>this project seeks to fuse reactionary political power with transnational capital and to organise a mass base among historically privileged sectors of the global working class</w:t>
      </w:r>
      <w:r w:rsidRPr="00494445">
        <w:rPr>
          <w:rFonts w:asciiTheme="majorHAnsi" w:hAnsiTheme="majorHAnsi" w:cstheme="majorHAnsi"/>
        </w:rPr>
        <w:t xml:space="preserve"> – </w:t>
      </w:r>
      <w:r w:rsidRPr="00494445">
        <w:rPr>
          <w:rStyle w:val="Hyperlink"/>
          <w:rFonts w:asciiTheme="majorHAnsi" w:hAnsiTheme="majorHAnsi" w:cstheme="majorHAnsi"/>
        </w:rPr>
        <w:t>such as white workers</w:t>
      </w:r>
      <w:r w:rsidRPr="00494445">
        <w:rPr>
          <w:rFonts w:asciiTheme="majorHAnsi" w:hAnsiTheme="majorHAnsi" w:cstheme="majorHAnsi"/>
        </w:rPr>
        <w:t xml:space="preserve"> in the North and middle layers in the South – </w:t>
      </w:r>
      <w:r w:rsidRPr="00494445">
        <w:rPr>
          <w:rStyle w:val="Hyperlink"/>
          <w:rFonts w:asciiTheme="majorHAnsi" w:hAnsiTheme="majorHAnsi" w:cstheme="majorHAnsi"/>
        </w:rPr>
        <w:t xml:space="preserve">that are now experiencing heightened insecurity and the specter of downward mobility. </w:t>
      </w:r>
      <w:r w:rsidRPr="00494445">
        <w:rPr>
          <w:rStyle w:val="Emphasis"/>
          <w:rFonts w:asciiTheme="majorHAnsi" w:hAnsiTheme="majorHAnsi" w:cstheme="majorHAnsi"/>
          <w:highlight w:val="cyan"/>
        </w:rPr>
        <w:t>It involves militarism</w:t>
      </w:r>
      <w:r w:rsidRPr="00494445">
        <w:rPr>
          <w:rStyle w:val="Emphasis"/>
          <w:rFonts w:asciiTheme="majorHAnsi" w:hAnsiTheme="majorHAnsi" w:cstheme="majorHAnsi"/>
        </w:rPr>
        <w:t xml:space="preserve">, extreme masculinisation, homophobia, racism </w:t>
      </w:r>
      <w:r w:rsidRPr="00494445">
        <w:rPr>
          <w:rStyle w:val="Emphasis"/>
          <w:rFonts w:asciiTheme="majorHAnsi" w:hAnsiTheme="majorHAnsi" w:cstheme="majorHAnsi"/>
          <w:highlight w:val="cyan"/>
        </w:rPr>
        <w:t>and racist mobilisations, including</w:t>
      </w:r>
      <w:r w:rsidRPr="00494445">
        <w:rPr>
          <w:rStyle w:val="Hyperlink"/>
          <w:rFonts w:asciiTheme="majorHAnsi" w:hAnsiTheme="majorHAnsi" w:cstheme="majorHAnsi"/>
          <w:highlight w:val="cyan"/>
        </w:rPr>
        <w:t xml:space="preserve"> </w:t>
      </w:r>
      <w:r w:rsidRPr="00494445">
        <w:rPr>
          <w:rStyle w:val="Hyperlink"/>
          <w:rFonts w:asciiTheme="majorHAnsi" w:hAnsiTheme="majorHAnsi" w:cstheme="majorHAnsi"/>
        </w:rPr>
        <w:t xml:space="preserve">the search for </w:t>
      </w:r>
      <w:r w:rsidRPr="00494445">
        <w:rPr>
          <w:rStyle w:val="Emphasis"/>
          <w:rFonts w:asciiTheme="majorHAnsi" w:hAnsiTheme="majorHAnsi" w:cstheme="majorHAnsi"/>
          <w:highlight w:val="cyan"/>
        </w:rPr>
        <w:t>scapegoats, such as immigrant</w:t>
      </w:r>
      <w:r w:rsidRPr="00494445">
        <w:rPr>
          <w:rStyle w:val="Hyperlink"/>
          <w:rFonts w:asciiTheme="majorHAnsi" w:hAnsiTheme="majorHAnsi" w:cstheme="majorHAnsi"/>
          <w:highlight w:val="cyan"/>
        </w:rPr>
        <w:t xml:space="preserve"> </w:t>
      </w:r>
      <w:r w:rsidRPr="00494445">
        <w:rPr>
          <w:rStyle w:val="Hyperlink"/>
          <w:rFonts w:asciiTheme="majorHAnsi" w:hAnsiTheme="majorHAnsi" w:cstheme="majorHAnsi"/>
        </w:rPr>
        <w:t>worker</w:t>
      </w:r>
      <w:r w:rsidRPr="00494445">
        <w:rPr>
          <w:rStyle w:val="Hyperlink"/>
          <w:rFonts w:asciiTheme="majorHAnsi" w:hAnsiTheme="majorHAnsi" w:cstheme="majorHAnsi"/>
          <w:highlight w:val="cyan"/>
        </w:rPr>
        <w:t xml:space="preserve">s </w:t>
      </w:r>
      <w:r w:rsidRPr="00494445">
        <w:rPr>
          <w:rStyle w:val="Emphasis"/>
          <w:rFonts w:asciiTheme="majorHAnsi" w:hAnsiTheme="majorHAnsi" w:cstheme="majorHAnsi"/>
          <w:highlight w:val="cyan"/>
        </w:rPr>
        <w:t>and</w:t>
      </w:r>
      <w:r w:rsidRPr="00494445">
        <w:rPr>
          <w:rFonts w:asciiTheme="majorHAnsi" w:hAnsiTheme="majorHAnsi" w:cstheme="majorHAnsi"/>
        </w:rPr>
        <w:t xml:space="preserve">, in the West, </w:t>
      </w:r>
      <w:r w:rsidRPr="00494445">
        <w:rPr>
          <w:rStyle w:val="Emphasis"/>
          <w:rFonts w:asciiTheme="majorHAnsi" w:hAnsiTheme="majorHAnsi" w:cstheme="majorHAnsi"/>
          <w:highlight w:val="cyan"/>
        </w:rPr>
        <w:t>Muslims</w:t>
      </w:r>
      <w:r w:rsidRPr="00494445">
        <w:rPr>
          <w:rStyle w:val="Hyperlink"/>
          <w:rFonts w:asciiTheme="majorHAnsi" w:hAnsiTheme="majorHAnsi" w:cstheme="majorHAnsi"/>
          <w:highlight w:val="cyan"/>
        </w:rPr>
        <w:t xml:space="preserve">. </w:t>
      </w:r>
      <w:r w:rsidRPr="00494445">
        <w:rPr>
          <w:rStyle w:val="Emphasis"/>
          <w:rFonts w:asciiTheme="majorHAnsi" w:hAnsiTheme="majorHAnsi" w:cstheme="majorHAnsi"/>
        </w:rPr>
        <w:t xml:space="preserve">Twenty-first century </w:t>
      </w:r>
      <w:r w:rsidRPr="00494445">
        <w:rPr>
          <w:rStyle w:val="Emphasis"/>
          <w:rFonts w:asciiTheme="majorHAnsi" w:hAnsiTheme="majorHAnsi" w:cstheme="majorHAnsi"/>
          <w:highlight w:val="cyan"/>
        </w:rPr>
        <w:t>fascism</w:t>
      </w:r>
      <w:r w:rsidRPr="00494445">
        <w:rPr>
          <w:rStyle w:val="Hyperlink"/>
          <w:rFonts w:asciiTheme="majorHAnsi" w:hAnsiTheme="majorHAnsi" w:cstheme="majorHAnsi"/>
          <w:highlight w:val="cyan"/>
        </w:rPr>
        <w:t xml:space="preserve"> </w:t>
      </w:r>
      <w:r w:rsidRPr="00494445">
        <w:rPr>
          <w:rStyle w:val="Emphasis"/>
          <w:rFonts w:asciiTheme="majorHAnsi" w:hAnsiTheme="majorHAnsi" w:cstheme="majorHAnsi"/>
          <w:highlight w:val="cyan"/>
        </w:rPr>
        <w:t>evokes mystifying ideologies</w:t>
      </w:r>
      <w:r w:rsidRPr="00494445">
        <w:rPr>
          <w:rStyle w:val="Emphasis"/>
          <w:rFonts w:asciiTheme="majorHAnsi" w:hAnsiTheme="majorHAnsi" w:cstheme="majorHAnsi"/>
        </w:rPr>
        <w:t>,</w:t>
      </w:r>
      <w:r w:rsidRPr="00494445">
        <w:rPr>
          <w:rStyle w:val="Hyperlink"/>
          <w:rFonts w:asciiTheme="majorHAnsi" w:hAnsiTheme="majorHAnsi" w:cstheme="majorHAnsi"/>
        </w:rPr>
        <w:t xml:space="preserve"> often involving race/culture supremacy and xenophobia, embracing an idealised and mythical past. Neo-fascist culture </w:t>
      </w:r>
      <w:r w:rsidRPr="00494445">
        <w:rPr>
          <w:rStyle w:val="Emphasis"/>
          <w:rFonts w:asciiTheme="majorHAnsi" w:hAnsiTheme="majorHAnsi" w:cstheme="majorHAnsi"/>
          <w:highlight w:val="cyan"/>
        </w:rPr>
        <w:t>normalises and glamorises warfare and social violence</w:t>
      </w:r>
      <w:r w:rsidRPr="00494445">
        <w:rPr>
          <w:rStyle w:val="Hyperlink"/>
          <w:rFonts w:asciiTheme="majorHAnsi" w:hAnsiTheme="majorHAnsi" w:cstheme="majorHAnsi"/>
        </w:rPr>
        <w:t>, indeed, generates a fascination with domination that is portrayed even as heroic.</w:t>
      </w:r>
    </w:p>
    <w:p w14:paraId="1FC45277" w14:textId="77777777" w:rsidR="001E2C4B" w:rsidRPr="00494445" w:rsidRDefault="001E2C4B" w:rsidP="001E2C4B">
      <w:pPr>
        <w:spacing w:line="240" w:lineRule="auto"/>
        <w:rPr>
          <w:rFonts w:asciiTheme="majorHAnsi" w:hAnsiTheme="majorHAnsi" w:cstheme="majorHAnsi"/>
        </w:rPr>
      </w:pPr>
    </w:p>
    <w:p w14:paraId="499C5913" w14:textId="77777777" w:rsidR="001E2C4B" w:rsidRPr="00494445" w:rsidRDefault="001E2C4B" w:rsidP="001E2C4B">
      <w:pPr>
        <w:pStyle w:val="Heading4"/>
        <w:rPr>
          <w:rFonts w:asciiTheme="majorHAnsi" w:hAnsiTheme="majorHAnsi" w:cstheme="majorHAnsi"/>
        </w:rPr>
      </w:pPr>
      <w:r w:rsidRPr="00494445">
        <w:rPr>
          <w:rFonts w:asciiTheme="majorHAnsi" w:hAnsiTheme="majorHAnsi" w:cstheme="majorHAnsi"/>
        </w:rPr>
        <w:t>Thus, the role of the ballot is to unconditionally resist neoliberalism/capitalism</w:t>
      </w:r>
    </w:p>
    <w:p w14:paraId="0E121070" w14:textId="77777777" w:rsidR="001E2C4B" w:rsidRPr="00494445" w:rsidRDefault="001E2C4B" w:rsidP="001E2C4B">
      <w:pPr>
        <w:rPr>
          <w:rFonts w:asciiTheme="majorHAnsi" w:hAnsiTheme="majorHAnsi" w:cstheme="majorHAnsi"/>
        </w:rPr>
      </w:pPr>
    </w:p>
    <w:p w14:paraId="660D46B1" w14:textId="4C9CECA7" w:rsidR="001E2C4B" w:rsidRPr="00494445" w:rsidRDefault="001E2C4B" w:rsidP="001E2C4B">
      <w:pPr>
        <w:pStyle w:val="Heading4"/>
        <w:rPr>
          <w:rFonts w:asciiTheme="majorHAnsi" w:hAnsiTheme="majorHAnsi" w:cstheme="majorHAnsi"/>
        </w:rPr>
      </w:pPr>
      <w:bookmarkStart w:id="0" w:name="_Hlk525724460"/>
      <w:r w:rsidRPr="00494445">
        <w:rPr>
          <w:rFonts w:asciiTheme="majorHAnsi" w:hAnsiTheme="majorHAnsi" w:cstheme="majorHAnsi"/>
        </w:rPr>
        <w:t xml:space="preserve">The alternative is to reject the aff in favor of organizing toward the Communist Party – only the Party can provide effective accountability mechanisms to correct unproductive tendencies, educate and mobilize marginalized communities, and connect local struggles to a movement for international liberation – </w:t>
      </w:r>
    </w:p>
    <w:p w14:paraId="265DE25F" w14:textId="77777777" w:rsidR="001E2C4B" w:rsidRPr="00494445" w:rsidRDefault="001E2C4B" w:rsidP="001E2C4B">
      <w:pPr>
        <w:rPr>
          <w:rFonts w:asciiTheme="majorHAnsi" w:hAnsiTheme="majorHAnsi" w:cstheme="majorHAnsi"/>
        </w:rPr>
      </w:pPr>
      <w:r w:rsidRPr="00494445">
        <w:rPr>
          <w:rFonts w:asciiTheme="majorHAnsi" w:hAnsiTheme="majorHAnsi" w:cstheme="majorHAnsi"/>
          <w:b/>
          <w:bCs/>
          <w:sz w:val="26"/>
        </w:rPr>
        <w:t>Escalante 18</w:t>
      </w:r>
      <w:r w:rsidRPr="00494445">
        <w:rPr>
          <w:rFonts w:asciiTheme="majorHAnsi" w:hAnsiTheme="majorHAnsi" w:cstheme="majorHAnsi"/>
        </w:rPr>
        <w:br/>
        <w:t>(Alyson Escalante is a Marxist-Leninist, Materialist Feminist and Anti-Imperialist activist. “PARTY ORGANIZING IN THE 21ST CENTURY” September 21</w:t>
      </w:r>
      <w:r w:rsidRPr="00494445">
        <w:rPr>
          <w:rFonts w:asciiTheme="majorHAnsi" w:hAnsiTheme="majorHAnsi" w:cstheme="majorHAnsi"/>
          <w:vertAlign w:val="superscript"/>
        </w:rPr>
        <w:t>st</w:t>
      </w:r>
      <w:r w:rsidRPr="00494445">
        <w:rPr>
          <w:rFonts w:asciiTheme="majorHAnsi" w:hAnsiTheme="majorHAnsi" w:cstheme="majorHAnsi"/>
        </w:rPr>
        <w:t xml:space="preserve">, 2018 </w:t>
      </w:r>
      <w:hyperlink r:id="rId9" w:history="1">
        <w:r w:rsidRPr="00494445">
          <w:rPr>
            <w:rStyle w:val="Hyperlink"/>
            <w:rFonts w:asciiTheme="majorHAnsi" w:hAnsiTheme="majorHAnsi" w:cstheme="majorHAnsi"/>
          </w:rPr>
          <w:t>https://theforgenews.org/2018/09/21/party-organizing-in-the-21st-century/</w:t>
        </w:r>
      </w:hyperlink>
      <w:r w:rsidRPr="00494445">
        <w:rPr>
          <w:rFonts w:asciiTheme="majorHAnsi" w:hAnsiTheme="majorHAnsi" w:cstheme="majorHAnsi"/>
        </w:rPr>
        <w:t xml:space="preserve"> cVs)</w:t>
      </w:r>
    </w:p>
    <w:p w14:paraId="417C5683" w14:textId="77777777" w:rsidR="00320A76" w:rsidRDefault="001E2C4B" w:rsidP="001E2C4B">
      <w:pPr>
        <w:rPr>
          <w:rFonts w:asciiTheme="majorHAnsi" w:hAnsiTheme="majorHAnsi" w:cstheme="majorHAnsi"/>
        </w:rPr>
      </w:pPr>
      <w:r w:rsidRPr="00494445">
        <w:rPr>
          <w:rFonts w:asciiTheme="majorHAnsi" w:hAnsiTheme="majorHAnsi" w:cstheme="majorHAnsi"/>
        </w:rPr>
        <w:t xml:space="preserve">I would argue that within the base building movement, there is a move towards party organizing, but this trend has not always been explicitly theorized or forwarded within the movement. My goal in this essay is to argue that </w:t>
      </w:r>
      <w:r w:rsidRPr="00494445">
        <w:rPr>
          <w:rStyle w:val="Emphasis"/>
          <w:rFonts w:asciiTheme="majorHAnsi" w:hAnsiTheme="majorHAnsi" w:cstheme="majorHAnsi"/>
          <w:highlight w:val="cyan"/>
        </w:rPr>
        <w:t>base building and dual power strategy can be best forwarded through party organizing</w:t>
      </w:r>
      <w:r w:rsidRPr="00494445">
        <w:rPr>
          <w:rStyle w:val="Emphasis"/>
          <w:rFonts w:asciiTheme="majorHAnsi" w:hAnsiTheme="majorHAnsi" w:cstheme="majorHAnsi"/>
        </w:rPr>
        <w:t xml:space="preserve">, and that </w:t>
      </w:r>
      <w:r w:rsidRPr="00494445">
        <w:rPr>
          <w:rStyle w:val="Emphasis"/>
          <w:rFonts w:asciiTheme="majorHAnsi" w:hAnsiTheme="majorHAnsi" w:cstheme="majorHAnsi"/>
          <w:highlight w:val="cyan"/>
        </w:rPr>
        <w:t>party organizing can allow this</w:t>
      </w:r>
      <w:r w:rsidRPr="00494445">
        <w:rPr>
          <w:rStyle w:val="Emphasis"/>
          <w:rFonts w:asciiTheme="majorHAnsi" w:hAnsiTheme="majorHAnsi" w:cstheme="majorHAnsi"/>
        </w:rPr>
        <w:t xml:space="preserve"> emerging </w:t>
      </w:r>
      <w:r w:rsidRPr="00494445">
        <w:rPr>
          <w:rStyle w:val="Emphasis"/>
          <w:rFonts w:asciiTheme="majorHAnsi" w:hAnsiTheme="majorHAnsi" w:cstheme="majorHAnsi"/>
          <w:highlight w:val="cyan"/>
        </w:rPr>
        <w:t>movement to solidify into a powerful revolutionary socialist tendency</w:t>
      </w:r>
      <w:r w:rsidRPr="00494445">
        <w:rPr>
          <w:rStyle w:val="Emphasis"/>
          <w:rFonts w:asciiTheme="majorHAnsi" w:hAnsiTheme="majorHAnsi" w:cstheme="majorHAnsi"/>
        </w:rPr>
        <w:t xml:space="preserve"> </w:t>
      </w:r>
      <w:r w:rsidRPr="00494445">
        <w:rPr>
          <w:rFonts w:asciiTheme="majorHAnsi" w:hAnsiTheme="majorHAnsi" w:cstheme="majorHAnsi"/>
          <w:u w:val="single"/>
        </w:rPr>
        <w:t xml:space="preserve">in the United States. </w:t>
      </w:r>
      <w:r w:rsidRPr="00494445">
        <w:rPr>
          <w:rFonts w:asciiTheme="majorHAnsi" w:hAnsiTheme="majorHAnsi" w:cstheme="majorHAnsi"/>
        </w:rPr>
        <w:t xml:space="preserve">One of the crucial insights of the base building movement is that </w:t>
      </w:r>
      <w:r w:rsidRPr="00494445">
        <w:rPr>
          <w:rFonts w:asciiTheme="majorHAnsi" w:hAnsiTheme="majorHAnsi" w:cstheme="majorHAnsi"/>
          <w:u w:val="single"/>
        </w:rPr>
        <w:t>the current state of the left in the United States is one in which revolution is not currently possible.</w:t>
      </w:r>
      <w:r w:rsidRPr="00494445">
        <w:rPr>
          <w:rFonts w:asciiTheme="majorHAnsi" w:hAnsiTheme="majorHAnsi" w:cstheme="majorHAnsi"/>
        </w:rPr>
        <w:t xml:space="preserve"> There exists very little popular support for socialist politics. A century of anticommunist propaganda has been extremely effective in convincing even the most oppressed and marginalized that communism has nothing to offer them. </w:t>
      </w:r>
      <w:r w:rsidRPr="00494445">
        <w:rPr>
          <w:rFonts w:asciiTheme="majorHAnsi" w:hAnsiTheme="majorHAnsi" w:cstheme="majorHAnsi"/>
          <w:u w:val="single"/>
        </w:rPr>
        <w:t xml:space="preserve">The base building emphasis on dual power responds directly to this insight. </w:t>
      </w:r>
      <w:r w:rsidRPr="00494445">
        <w:rPr>
          <w:rStyle w:val="Emphasis"/>
          <w:rFonts w:asciiTheme="majorHAnsi" w:hAnsiTheme="majorHAnsi" w:cstheme="majorHAnsi"/>
          <w:highlight w:val="cyan"/>
        </w:rPr>
        <w:t>By building institutions which can meet people’s needs, we</w:t>
      </w:r>
      <w:r w:rsidRPr="00494445">
        <w:rPr>
          <w:rStyle w:val="Emphasis"/>
          <w:rFonts w:asciiTheme="majorHAnsi" w:hAnsiTheme="majorHAnsi" w:cstheme="majorHAnsi"/>
        </w:rPr>
        <w:t xml:space="preserve"> are </w:t>
      </w:r>
      <w:r w:rsidRPr="00494445">
        <w:rPr>
          <w:rStyle w:val="Emphasis"/>
          <w:rFonts w:asciiTheme="majorHAnsi" w:hAnsiTheme="majorHAnsi" w:cstheme="majorHAnsi"/>
        </w:rPr>
        <w:lastRenderedPageBreak/>
        <w:t xml:space="preserve">able to concretely </w:t>
      </w:r>
      <w:r w:rsidRPr="00494445">
        <w:rPr>
          <w:rStyle w:val="Emphasis"/>
          <w:rFonts w:asciiTheme="majorHAnsi" w:hAnsiTheme="majorHAnsi" w:cstheme="majorHAnsi"/>
          <w:highlight w:val="cyan"/>
        </w:rPr>
        <w:t>demonstrate that communists can offer</w:t>
      </w:r>
      <w:r w:rsidRPr="00494445">
        <w:rPr>
          <w:rStyle w:val="Emphasis"/>
          <w:rFonts w:asciiTheme="majorHAnsi" w:hAnsiTheme="majorHAnsi" w:cstheme="majorHAnsi"/>
        </w:rPr>
        <w:t xml:space="preserve"> the oppressed </w:t>
      </w:r>
      <w:r w:rsidRPr="00494445">
        <w:rPr>
          <w:rStyle w:val="Emphasis"/>
          <w:rFonts w:asciiTheme="majorHAnsi" w:hAnsiTheme="majorHAnsi" w:cstheme="majorHAnsi"/>
          <w:highlight w:val="cyan"/>
        </w:rPr>
        <w:t>relief from</w:t>
      </w:r>
      <w:r w:rsidRPr="00494445">
        <w:rPr>
          <w:rStyle w:val="Emphasis"/>
          <w:rFonts w:asciiTheme="majorHAnsi" w:hAnsiTheme="majorHAnsi" w:cstheme="majorHAnsi"/>
        </w:rPr>
        <w:t xml:space="preserve"> the horrific conditions of </w:t>
      </w:r>
      <w:r w:rsidRPr="00494445">
        <w:rPr>
          <w:rStyle w:val="Emphasis"/>
          <w:rFonts w:asciiTheme="majorHAnsi" w:hAnsiTheme="majorHAnsi" w:cstheme="majorHAnsi"/>
          <w:highlight w:val="cyan"/>
        </w:rPr>
        <w:t>capitalism</w:t>
      </w:r>
      <w:r w:rsidRPr="00494445">
        <w:rPr>
          <w:rFonts w:asciiTheme="majorHAnsi" w:hAnsiTheme="majorHAnsi" w:cstheme="majorHAnsi"/>
          <w:highlight w:val="cyan"/>
          <w:u w:val="single"/>
        </w:rPr>
        <w:t>.</w:t>
      </w:r>
      <w:r w:rsidRPr="00494445">
        <w:rPr>
          <w:rFonts w:asciiTheme="majorHAnsi" w:hAnsiTheme="majorHAnsi" w:cstheme="majorHAnsi"/>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494445">
        <w:rPr>
          <w:rFonts w:asciiTheme="majorHAnsi" w:hAnsiTheme="majorHAnsi" w:cstheme="majorHAnsi"/>
          <w:u w:val="single"/>
        </w:rPr>
        <w:t xml:space="preserve">If it turns out that establishing socialist institutions to meet people’s needs does in fact create sympathy towards the cause of communism, how can we mobilize that base? </w:t>
      </w:r>
      <w:r w:rsidRPr="00494445">
        <w:rPr>
          <w:rFonts w:asciiTheme="majorHAnsi" w:hAnsiTheme="majorHAnsi" w:cstheme="majorHAnsi"/>
        </w:rPr>
        <w:t xml:space="preserve">Put simply: </w:t>
      </w:r>
      <w:r w:rsidRPr="00494445">
        <w:rPr>
          <w:rStyle w:val="Emphasis"/>
          <w:rFonts w:asciiTheme="majorHAnsi" w:hAnsiTheme="majorHAnsi" w:cstheme="majorHAnsi"/>
          <w:highlight w:val="cyan"/>
        </w:rPr>
        <w:t>in order to mobilize the base</w:t>
      </w:r>
      <w:r w:rsidRPr="00494445">
        <w:rPr>
          <w:rStyle w:val="Emphasis"/>
          <w:rFonts w:asciiTheme="majorHAnsi" w:hAnsiTheme="majorHAnsi" w:cstheme="majorHAnsi"/>
        </w:rPr>
        <w:t xml:space="preserve"> which base builders hope to create, </w:t>
      </w:r>
      <w:r w:rsidRPr="00494445">
        <w:rPr>
          <w:rStyle w:val="Emphasis"/>
          <w:rFonts w:asciiTheme="majorHAnsi" w:hAnsiTheme="majorHAnsi" w:cstheme="majorHAnsi"/>
          <w:highlight w:val="cyan"/>
        </w:rPr>
        <w:t>we need to have already done the work of building a communist party. It is not enough to</w:t>
      </w:r>
      <w:r w:rsidRPr="00494445">
        <w:rPr>
          <w:rStyle w:val="Emphasis"/>
          <w:rFonts w:asciiTheme="majorHAnsi" w:hAnsiTheme="majorHAnsi" w:cstheme="majorHAnsi"/>
        </w:rPr>
        <w:t xml:space="preserve"> simply </w:t>
      </w:r>
      <w:r w:rsidRPr="00494445">
        <w:rPr>
          <w:rStyle w:val="Emphasis"/>
          <w:rFonts w:asciiTheme="majorHAnsi" w:hAnsiTheme="majorHAnsi" w:cstheme="majorHAnsi"/>
          <w:highlight w:val="cyan"/>
        </w:rPr>
        <w:t>meet</w:t>
      </w:r>
      <w:r w:rsidRPr="00494445">
        <w:rPr>
          <w:rStyle w:val="Emphasis"/>
          <w:rFonts w:asciiTheme="majorHAnsi" w:hAnsiTheme="majorHAnsi" w:cstheme="majorHAnsi"/>
        </w:rPr>
        <w:t xml:space="preserve"> peoples </w:t>
      </w:r>
      <w:r w:rsidRPr="00494445">
        <w:rPr>
          <w:rStyle w:val="Emphasis"/>
          <w:rFonts w:asciiTheme="majorHAnsi" w:hAnsiTheme="majorHAnsi" w:cstheme="majorHAnsi"/>
          <w:highlight w:val="cyan"/>
        </w:rPr>
        <w:t>needs.</w:t>
      </w:r>
      <w:r w:rsidRPr="00494445">
        <w:rPr>
          <w:rStyle w:val="Emphasis"/>
          <w:rFonts w:asciiTheme="majorHAnsi" w:hAnsiTheme="majorHAnsi" w:cstheme="majorHAnsi"/>
        </w:rPr>
        <w:t xml:space="preserve"> Rather, we must build the institutions of dual power in the name of communism. </w:t>
      </w:r>
      <w:r w:rsidRPr="00494445">
        <w:rPr>
          <w:rStyle w:val="Emphasis"/>
          <w:rFonts w:asciiTheme="majorHAnsi" w:hAnsiTheme="majorHAnsi" w:cstheme="majorHAnsi"/>
          <w:highlight w:val="cyan"/>
        </w:rPr>
        <w:t>We must</w:t>
      </w:r>
      <w:r w:rsidRPr="00494445">
        <w:rPr>
          <w:rStyle w:val="Emphasis"/>
          <w:rFonts w:asciiTheme="majorHAnsi" w:hAnsiTheme="majorHAnsi" w:cstheme="majorHAnsi"/>
        </w:rPr>
        <w:t xml:space="preserve"> refuse covert front organizing and instead </w:t>
      </w:r>
      <w:r w:rsidRPr="00494445">
        <w:rPr>
          <w:rStyle w:val="Emphasis"/>
          <w:rFonts w:asciiTheme="majorHAnsi" w:hAnsiTheme="majorHAnsi" w:cstheme="majorHAnsi"/>
          <w:highlight w:val="cyan"/>
        </w:rPr>
        <w:t>have a public face as a communist party.</w:t>
      </w:r>
      <w:r w:rsidRPr="00494445">
        <w:rPr>
          <w:rFonts w:asciiTheme="majorHAnsi" w:hAnsiTheme="majorHAnsi" w:cstheme="majorHAnsi"/>
          <w:u w:val="single"/>
        </w:rPr>
        <w:t xml:space="preserve"> </w:t>
      </w:r>
      <w:r w:rsidRPr="00494445">
        <w:rPr>
          <w:rFonts w:asciiTheme="majorHAnsi" w:hAnsiTheme="majorHAnsi" w:cstheme="majorHAnsi"/>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494445">
        <w:rPr>
          <w:rFonts w:asciiTheme="majorHAnsi" w:hAnsiTheme="majorHAnsi" w:cstheme="majorHAnsi"/>
          <w:u w:val="single"/>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RPr="00494445">
        <w:rPr>
          <w:rStyle w:val="Emphasis"/>
          <w:rFonts w:asciiTheme="majorHAnsi" w:hAnsiTheme="majorHAnsi" w:cstheme="majorHAnsi"/>
          <w:highlight w:val="cyan"/>
        </w:rPr>
        <w:t>membership is formally unified around a party line determined by democratic centralist decision making</w:t>
      </w:r>
      <w:r w:rsidRPr="00494445">
        <w:rPr>
          <w:rFonts w:asciiTheme="majorHAnsi" w:hAnsiTheme="majorHAnsi" w:cstheme="majorHAnsi"/>
          <w:highlight w:val="cyan"/>
          <w:u w:val="single"/>
        </w:rPr>
        <w:t>.</w:t>
      </w:r>
      <w:r w:rsidRPr="00494445">
        <w:rPr>
          <w:rFonts w:asciiTheme="majorHAnsi" w:hAnsiTheme="majorHAnsi" w:cstheme="majorHAnsi"/>
        </w:rPr>
        <w:t xml:space="preserve"> </w:t>
      </w:r>
      <w:r w:rsidRPr="00494445">
        <w:rPr>
          <w:rFonts w:asciiTheme="majorHAnsi" w:hAnsiTheme="majorHAnsi" w:cstheme="majorHAnsi"/>
          <w:u w:val="single"/>
        </w:rPr>
        <w:t xml:space="preserve">The party model creates internal methods </w:t>
      </w:r>
      <w:r w:rsidRPr="00494445">
        <w:rPr>
          <w:rStyle w:val="Emphasis"/>
          <w:rFonts w:asciiTheme="majorHAnsi" w:hAnsiTheme="majorHAnsi" w:cstheme="majorHAnsi"/>
          <w:highlight w:val="cyan"/>
        </w:rPr>
        <w:t>for holding party members accountable, unifying</w:t>
      </w:r>
      <w:r w:rsidRPr="00494445">
        <w:rPr>
          <w:rStyle w:val="Emphasis"/>
          <w:rFonts w:asciiTheme="majorHAnsi" w:hAnsiTheme="majorHAnsi" w:cstheme="majorHAnsi"/>
        </w:rPr>
        <w:t xml:space="preserve"> party member </w:t>
      </w:r>
      <w:r w:rsidRPr="00494445">
        <w:rPr>
          <w:rStyle w:val="Emphasis"/>
          <w:rFonts w:asciiTheme="majorHAnsi" w:hAnsiTheme="majorHAnsi" w:cstheme="majorHAnsi"/>
          <w:highlight w:val="cyan"/>
        </w:rPr>
        <w:t>action</w:t>
      </w:r>
      <w:r w:rsidRPr="00494445">
        <w:rPr>
          <w:rStyle w:val="Emphasis"/>
          <w:rFonts w:asciiTheme="majorHAnsi" w:hAnsiTheme="majorHAnsi" w:cstheme="majorHAnsi"/>
        </w:rPr>
        <w:t xml:space="preserve"> around democratically determined goals, </w:t>
      </w:r>
      <w:r w:rsidRPr="00494445">
        <w:rPr>
          <w:rStyle w:val="Emphasis"/>
          <w:rFonts w:asciiTheme="majorHAnsi" w:hAnsiTheme="majorHAnsi" w:cstheme="majorHAnsi"/>
          <w:highlight w:val="cyan"/>
        </w:rPr>
        <w:t>and for educating</w:t>
      </w:r>
      <w:r w:rsidRPr="00494445">
        <w:rPr>
          <w:rFonts w:asciiTheme="majorHAnsi" w:hAnsiTheme="majorHAnsi" w:cstheme="majorHAnsi"/>
          <w:u w:val="single"/>
        </w:rPr>
        <w:t xml:space="preserve"> party members in communist theory and praxis.</w:t>
      </w:r>
      <w:r w:rsidRPr="00494445">
        <w:rPr>
          <w:rFonts w:asciiTheme="majorHAnsi" w:hAnsiTheme="majorHAnsi" w:cstheme="majorHAnsi"/>
        </w:rPr>
        <w:t xml:space="preserve"> A communist organization utilizing the party model works to build dual power institutions while simultaneously educating the communities they hope to serve. </w:t>
      </w:r>
      <w:r w:rsidRPr="00494445">
        <w:rPr>
          <w:rFonts w:asciiTheme="majorHAnsi" w:hAnsiTheme="majorHAnsi" w:cstheme="majorHAnsi"/>
          <w:u w:val="single"/>
        </w:rPr>
        <w:t xml:space="preserve">Organizations which adopt the party model focus on propagandizing around the need for revolutionary socialism. </w:t>
      </w:r>
      <w:r w:rsidRPr="00494445">
        <w:rPr>
          <w:rStyle w:val="Emphasis"/>
          <w:rFonts w:asciiTheme="majorHAnsi" w:hAnsiTheme="majorHAnsi" w:cstheme="majorHAnsi"/>
          <w:highlight w:val="cyan"/>
        </w:rPr>
        <w:t xml:space="preserve">They </w:t>
      </w:r>
      <w:r w:rsidRPr="00494445">
        <w:rPr>
          <w:rStyle w:val="Emphasis"/>
          <w:rFonts w:asciiTheme="majorHAnsi" w:hAnsiTheme="majorHAnsi" w:cstheme="majorHAnsi"/>
        </w:rPr>
        <w:t xml:space="preserve">function as the forefront of political organizing, </w:t>
      </w:r>
      <w:r w:rsidRPr="00494445">
        <w:rPr>
          <w:rStyle w:val="Emphasis"/>
          <w:rFonts w:asciiTheme="majorHAnsi" w:hAnsiTheme="majorHAnsi" w:cstheme="majorHAnsi"/>
          <w:highlight w:val="cyan"/>
        </w:rPr>
        <w:t>empower</w:t>
      </w:r>
      <w:r w:rsidRPr="00494445">
        <w:rPr>
          <w:rStyle w:val="Emphasis"/>
          <w:rFonts w:asciiTheme="majorHAnsi" w:hAnsiTheme="majorHAnsi" w:cstheme="majorHAnsi"/>
        </w:rPr>
        <w:t xml:space="preserve">ing local </w:t>
      </w:r>
      <w:r w:rsidRPr="00494445">
        <w:rPr>
          <w:rStyle w:val="Emphasis"/>
          <w:rFonts w:asciiTheme="majorHAnsi" w:hAnsiTheme="majorHAnsi" w:cstheme="majorHAnsi"/>
          <w:highlight w:val="cyan"/>
        </w:rPr>
        <w:t>communities to theorize</w:t>
      </w:r>
      <w:r w:rsidRPr="00494445">
        <w:rPr>
          <w:rStyle w:val="Emphasis"/>
          <w:rFonts w:asciiTheme="majorHAnsi" w:hAnsiTheme="majorHAnsi" w:cstheme="majorHAnsi"/>
        </w:rPr>
        <w:t xml:space="preserve"> their liberation </w:t>
      </w:r>
      <w:r w:rsidRPr="00494445">
        <w:rPr>
          <w:rStyle w:val="Emphasis"/>
          <w:rFonts w:asciiTheme="majorHAnsi" w:hAnsiTheme="majorHAnsi" w:cstheme="majorHAnsi"/>
          <w:highlight w:val="cyan"/>
        </w:rPr>
        <w:t>through communist theory while organizing communities to literally fight for their liberation</w:t>
      </w:r>
      <w:r w:rsidRPr="00494445">
        <w:rPr>
          <w:rFonts w:asciiTheme="majorHAnsi" w:hAnsiTheme="majorHAnsi" w:cstheme="majorHAnsi"/>
          <w:highlight w:val="cyan"/>
          <w:u w:val="single"/>
        </w:rPr>
        <w:t>.</w:t>
      </w:r>
      <w:r w:rsidRPr="00494445">
        <w:rPr>
          <w:rFonts w:asciiTheme="majorHAnsi" w:hAnsiTheme="majorHAnsi" w:cstheme="majorHAnsi"/>
        </w:rPr>
        <w:t xml:space="preserve"> </w:t>
      </w:r>
    </w:p>
    <w:p w14:paraId="2A5A6AD7" w14:textId="77777777" w:rsidR="00320A76" w:rsidRDefault="00320A76" w:rsidP="001E2C4B">
      <w:pPr>
        <w:rPr>
          <w:rFonts w:asciiTheme="majorHAnsi" w:hAnsiTheme="majorHAnsi" w:cstheme="majorHAnsi"/>
        </w:rPr>
      </w:pPr>
    </w:p>
    <w:p w14:paraId="3DDD700F" w14:textId="77777777" w:rsidR="00320A76" w:rsidRDefault="00320A76" w:rsidP="001E2C4B">
      <w:pPr>
        <w:rPr>
          <w:rFonts w:asciiTheme="majorHAnsi" w:hAnsiTheme="majorHAnsi" w:cstheme="majorHAnsi"/>
        </w:rPr>
      </w:pPr>
    </w:p>
    <w:p w14:paraId="65816922" w14:textId="69C1761F" w:rsidR="001E2C4B" w:rsidRDefault="001E2C4B" w:rsidP="001E2C4B">
      <w:pPr>
        <w:rPr>
          <w:rFonts w:asciiTheme="majorHAnsi" w:hAnsiTheme="majorHAnsi" w:cstheme="majorHAnsi"/>
        </w:rPr>
      </w:pPr>
      <w:r w:rsidRPr="00494445">
        <w:rPr>
          <w:rFonts w:asciiTheme="majorHAnsi" w:hAnsiTheme="majorHAnsi" w:cstheme="majorHAnsi"/>
        </w:rPr>
        <w:t xml:space="preserve">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494445">
        <w:rPr>
          <w:rFonts w:asciiTheme="majorHAnsi" w:hAnsiTheme="majorHAnsi" w:cstheme="majorHAnsi"/>
          <w:u w:val="single"/>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RPr="00494445">
        <w:rPr>
          <w:rFonts w:asciiTheme="majorHAnsi" w:hAnsiTheme="majorHAnsi" w:cstheme="majorHAnsi"/>
        </w:rPr>
        <w:t xml:space="preserve">Furthermore, </w:t>
      </w:r>
      <w:r w:rsidRPr="00494445">
        <w:rPr>
          <w:rStyle w:val="Emphasis"/>
          <w:rFonts w:asciiTheme="majorHAnsi" w:hAnsiTheme="majorHAnsi" w:cstheme="majorHAnsi"/>
          <w:highlight w:val="cyan"/>
        </w:rPr>
        <w:t>party organizing allows for</w:t>
      </w:r>
      <w:r w:rsidRPr="00494445">
        <w:rPr>
          <w:rFonts w:asciiTheme="majorHAnsi" w:hAnsiTheme="majorHAnsi" w:cstheme="majorHAnsi"/>
          <w:b/>
          <w:iCs/>
          <w:u w:val="single"/>
        </w:rPr>
        <w:t xml:space="preserve"> local organizations and individual </w:t>
      </w:r>
      <w:r w:rsidRPr="00494445">
        <w:rPr>
          <w:rStyle w:val="Emphasis"/>
          <w:rFonts w:asciiTheme="majorHAnsi" w:hAnsiTheme="majorHAnsi" w:cstheme="majorHAnsi"/>
          <w:highlight w:val="cyan"/>
        </w:rPr>
        <w:t>organizers to be held accountable</w:t>
      </w:r>
      <w:r w:rsidRPr="00494445">
        <w:rPr>
          <w:rStyle w:val="Emphasis"/>
          <w:rFonts w:asciiTheme="majorHAnsi" w:hAnsiTheme="majorHAnsi" w:cstheme="majorHAnsi"/>
        </w:rPr>
        <w:t xml:space="preserve"> for their actions. </w:t>
      </w:r>
      <w:r w:rsidRPr="00494445">
        <w:rPr>
          <w:rStyle w:val="Emphasis"/>
          <w:rFonts w:asciiTheme="majorHAnsi" w:hAnsiTheme="majorHAnsi" w:cstheme="majorHAnsi"/>
          <w:highlight w:val="cyan"/>
        </w:rPr>
        <w:t>It allows criticism to function</w:t>
      </w:r>
      <w:r w:rsidRPr="00494445">
        <w:rPr>
          <w:rFonts w:asciiTheme="majorHAnsi" w:hAnsiTheme="majorHAnsi" w:cstheme="majorHAnsi"/>
          <w:u w:val="single"/>
        </w:rPr>
        <w:t xml:space="preserve"> not as one independent group criticizing another independent group, but rather as comrades </w:t>
      </w:r>
      <w:r w:rsidRPr="00494445">
        <w:rPr>
          <w:rStyle w:val="Emphasis"/>
          <w:rFonts w:asciiTheme="majorHAnsi" w:hAnsiTheme="majorHAnsi" w:cstheme="majorHAnsi"/>
          <w:highlight w:val="cyan"/>
        </w:rPr>
        <w:t>with</w:t>
      </w:r>
      <w:r w:rsidRPr="00494445">
        <w:rPr>
          <w:rStyle w:val="Emphasis"/>
          <w:rFonts w:asciiTheme="majorHAnsi" w:hAnsiTheme="majorHAnsi" w:cstheme="majorHAnsi"/>
        </w:rPr>
        <w:t xml:space="preserve"> a formal organizational </w:t>
      </w:r>
      <w:r w:rsidRPr="00494445">
        <w:rPr>
          <w:rStyle w:val="Emphasis"/>
          <w:rFonts w:asciiTheme="majorHAnsi" w:hAnsiTheme="majorHAnsi" w:cstheme="majorHAnsi"/>
          <w:highlight w:val="cyan"/>
        </w:rPr>
        <w:t>unity working together to sharpen</w:t>
      </w:r>
      <w:r w:rsidRPr="00494445">
        <w:rPr>
          <w:rStyle w:val="Emphasis"/>
          <w:rFonts w:asciiTheme="majorHAnsi" w:hAnsiTheme="majorHAnsi" w:cstheme="majorHAnsi"/>
        </w:rPr>
        <w:t xml:space="preserve"> each others </w:t>
      </w:r>
      <w:r w:rsidRPr="00494445">
        <w:rPr>
          <w:rStyle w:val="Emphasis"/>
          <w:rFonts w:asciiTheme="majorHAnsi" w:hAnsiTheme="majorHAnsi" w:cstheme="majorHAnsi"/>
          <w:highlight w:val="cyan"/>
        </w:rPr>
        <w:t>strategies and to help correct chauvinist ideas an</w:t>
      </w:r>
      <w:r w:rsidRPr="00494445">
        <w:rPr>
          <w:rFonts w:asciiTheme="majorHAnsi" w:hAnsiTheme="majorHAnsi" w:cstheme="majorHAnsi"/>
          <w:highlight w:val="cyan"/>
          <w:u w:val="single"/>
        </w:rPr>
        <w:t>d</w:t>
      </w:r>
      <w:r w:rsidRPr="00494445">
        <w:rPr>
          <w:rFonts w:asciiTheme="majorHAnsi" w:hAnsiTheme="majorHAnsi" w:cstheme="majorHAnsi"/>
          <w:u w:val="single"/>
        </w:rPr>
        <w:t xml:space="preserve"> actions. </w:t>
      </w:r>
      <w:r w:rsidRPr="00494445">
        <w:rPr>
          <w:rFonts w:asciiTheme="majorHAnsi" w:hAnsiTheme="majorHAnsi" w:cstheme="majorHAnsi"/>
        </w:rPr>
        <w:t xml:space="preserve">In the context of the socialist movement within the United States, such </w:t>
      </w:r>
      <w:r w:rsidRPr="00494445">
        <w:rPr>
          <w:rStyle w:val="Emphasis"/>
          <w:rFonts w:asciiTheme="majorHAnsi" w:hAnsiTheme="majorHAnsi" w:cstheme="majorHAnsi"/>
          <w:highlight w:val="cyan"/>
        </w:rPr>
        <w:t>accountability is crucial</w:t>
      </w:r>
      <w:r w:rsidRPr="00494445">
        <w:rPr>
          <w:rFonts w:asciiTheme="majorHAnsi" w:hAnsiTheme="majorHAnsi" w:cstheme="majorHAnsi"/>
          <w:highlight w:val="cyan"/>
          <w:u w:val="single"/>
        </w:rPr>
        <w:t>.</w:t>
      </w:r>
      <w:r w:rsidRPr="00494445">
        <w:rPr>
          <w:rFonts w:asciiTheme="majorHAnsi" w:hAnsiTheme="majorHAnsi" w:cstheme="majorHAnsi"/>
        </w:rPr>
        <w:t xml:space="preserve"> </w:t>
      </w:r>
      <w:r w:rsidRPr="00494445">
        <w:rPr>
          <w:rFonts w:asciiTheme="majorHAnsi" w:hAnsiTheme="majorHAnsi" w:cstheme="majorHAnsi"/>
          <w:u w:val="single"/>
        </w:rPr>
        <w:t xml:space="preserve">As a movement which operates within a settler colonial society, </w:t>
      </w:r>
      <w:r w:rsidRPr="00494445">
        <w:rPr>
          <w:rStyle w:val="Emphasis"/>
          <w:rFonts w:asciiTheme="majorHAnsi" w:hAnsiTheme="majorHAnsi" w:cstheme="majorHAnsi"/>
          <w:highlight w:val="cyan"/>
        </w:rPr>
        <w:t>imperialist and colonial ideal frequently infect leftist organizing. Creating formal</w:t>
      </w:r>
      <w:r w:rsidRPr="00494445">
        <w:rPr>
          <w:rStyle w:val="Emphasis"/>
          <w:rFonts w:asciiTheme="majorHAnsi" w:hAnsiTheme="majorHAnsi" w:cstheme="majorHAnsi"/>
        </w:rPr>
        <w:t xml:space="preserve"> unity and party </w:t>
      </w:r>
      <w:r w:rsidRPr="00494445">
        <w:rPr>
          <w:rStyle w:val="Emphasis"/>
          <w:rFonts w:asciiTheme="majorHAnsi" w:hAnsiTheme="majorHAnsi" w:cstheme="majorHAnsi"/>
          <w:highlight w:val="cyan"/>
        </w:rPr>
        <w:t>procedure</w:t>
      </w:r>
      <w:r w:rsidRPr="00494445">
        <w:rPr>
          <w:rStyle w:val="Emphasis"/>
          <w:rFonts w:asciiTheme="majorHAnsi" w:hAnsiTheme="majorHAnsi" w:cstheme="majorHAnsi"/>
        </w:rPr>
        <w:t xml:space="preserve"> </w:t>
      </w:r>
      <w:r w:rsidRPr="00494445">
        <w:rPr>
          <w:rFonts w:asciiTheme="majorHAnsi" w:hAnsiTheme="majorHAnsi" w:cstheme="majorHAnsi"/>
        </w:rPr>
        <w:t>for dealing with and correcting these ideas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allows us to address these consistent problems</w:t>
      </w:r>
      <w:r w:rsidRPr="00494445">
        <w:rPr>
          <w:rFonts w:asciiTheme="majorHAnsi" w:hAnsiTheme="majorHAnsi" w:cstheme="majorHAnsi"/>
          <w:u w:val="single"/>
        </w:rPr>
        <w:t xml:space="preserve"> within American socialist organizing. </w:t>
      </w:r>
      <w:r w:rsidRPr="00494445">
        <w:rPr>
          <w:rFonts w:asciiTheme="majorHAnsi" w:hAnsiTheme="majorHAnsi" w:cstheme="majorHAnsi"/>
        </w:rPr>
        <w:t xml:space="preserve">Having a formal party which unifies the various dual power projects being undertaken at the local level also allows for base builders to not simply meet peoples needs, but to pull them into the membership of the party as organizers themselves. The party model creates a means for sustained growth to occur by unifying organizers in a </w:t>
      </w:r>
      <w:r w:rsidRPr="00494445">
        <w:rPr>
          <w:rFonts w:asciiTheme="majorHAnsi" w:hAnsiTheme="majorHAnsi" w:cstheme="majorHAnsi"/>
        </w:rPr>
        <w:lastRenderedPageBreak/>
        <w:t xml:space="preserve">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RPr="00494445">
        <w:rPr>
          <w:rFonts w:asciiTheme="majorHAnsi" w:hAnsiTheme="majorHAnsi" w:cstheme="majorHAnsi"/>
          <w:u w:val="single"/>
        </w:rPr>
        <w:t xml:space="preserve">individual base building </w:t>
      </w:r>
      <w:r w:rsidRPr="00494445">
        <w:rPr>
          <w:rStyle w:val="Emphasis"/>
          <w:rFonts w:asciiTheme="majorHAnsi" w:hAnsiTheme="majorHAnsi" w:cstheme="majorHAnsi"/>
          <w:highlight w:val="cyan"/>
        </w:rPr>
        <w:t>organizations ought to adopt party models</w:t>
      </w:r>
      <w:r w:rsidRPr="00494445">
        <w:rPr>
          <w:rFonts w:asciiTheme="majorHAnsi" w:hAnsiTheme="majorHAnsi" w:cstheme="majorHAnsi"/>
          <w:u w:val="single"/>
        </w:rPr>
        <w:t xml:space="preserve"> for their local organizing. Local organizations ought to be building dual power </w:t>
      </w:r>
      <w:r w:rsidRPr="00494445">
        <w:rPr>
          <w:rStyle w:val="Emphasis"/>
          <w:rFonts w:asciiTheme="majorHAnsi" w:hAnsiTheme="majorHAnsi" w:cstheme="majorHAnsi"/>
          <w:highlight w:val="cyan"/>
        </w:rPr>
        <w:t>alongside recruitment</w:t>
      </w:r>
      <w:r w:rsidRPr="00494445">
        <w:rPr>
          <w:rStyle w:val="Emphasis"/>
          <w:rFonts w:asciiTheme="majorHAnsi" w:hAnsiTheme="majorHAnsi" w:cstheme="majorHAnsi"/>
        </w:rPr>
        <w:t xml:space="preserve"> into their organizations, </w:t>
      </w:r>
      <w:r w:rsidRPr="00494445">
        <w:rPr>
          <w:rStyle w:val="Emphasis"/>
          <w:rFonts w:asciiTheme="majorHAnsi" w:hAnsiTheme="majorHAnsi" w:cstheme="majorHAnsi"/>
          <w:highlight w:val="cyan"/>
        </w:rPr>
        <w:t>education</w:t>
      </w:r>
      <w:r w:rsidRPr="00494445">
        <w:rPr>
          <w:rStyle w:val="Emphasis"/>
          <w:rFonts w:asciiTheme="majorHAnsi" w:hAnsiTheme="majorHAnsi" w:cstheme="majorHAnsi"/>
        </w:rPr>
        <w:t xml:space="preserve"> </w:t>
      </w:r>
      <w:r w:rsidRPr="00494445">
        <w:rPr>
          <w:rFonts w:asciiTheme="majorHAnsi" w:hAnsiTheme="majorHAnsi" w:cstheme="majorHAnsi"/>
          <w:u w:val="single"/>
        </w:rPr>
        <w:t xml:space="preserve">of community members </w:t>
      </w:r>
      <w:r w:rsidRPr="00494445">
        <w:rPr>
          <w:rStyle w:val="Emphasis"/>
          <w:rFonts w:asciiTheme="majorHAnsi" w:hAnsiTheme="majorHAnsi" w:cstheme="majorHAnsi"/>
          <w:highlight w:val="cyan"/>
        </w:rPr>
        <w:t>in communist theory and praxis, and the establishment of</w:t>
      </w:r>
      <w:r w:rsidRPr="00494445">
        <w:rPr>
          <w:rStyle w:val="Emphasis"/>
          <w:rFonts w:asciiTheme="majorHAnsi" w:hAnsiTheme="majorHAnsi" w:cstheme="majorHAnsi"/>
        </w:rPr>
        <w:t xml:space="preserve"> armed and </w:t>
      </w:r>
      <w:r w:rsidRPr="00494445">
        <w:rPr>
          <w:rStyle w:val="Emphasis"/>
          <w:rFonts w:asciiTheme="majorHAnsi" w:hAnsiTheme="majorHAnsi" w:cstheme="majorHAnsi"/>
          <w:highlight w:val="cyan"/>
        </w:rPr>
        <w:t>militant party cadres capable of defending</w:t>
      </w:r>
      <w:r w:rsidRPr="00494445">
        <w:rPr>
          <w:rStyle w:val="Emphasis"/>
          <w:rFonts w:asciiTheme="majorHAnsi" w:hAnsiTheme="majorHAnsi" w:cstheme="majorHAnsi"/>
        </w:rPr>
        <w:t xml:space="preserve"> dual power </w:t>
      </w:r>
      <w:r w:rsidRPr="00494445">
        <w:rPr>
          <w:rStyle w:val="Emphasis"/>
          <w:rFonts w:asciiTheme="majorHAnsi" w:hAnsiTheme="majorHAnsi" w:cstheme="majorHAnsi"/>
          <w:highlight w:val="cyan"/>
        </w:rPr>
        <w:t>institutions from state terror.</w:t>
      </w:r>
      <w:r w:rsidRPr="00494445">
        <w:rPr>
          <w:rFonts w:asciiTheme="majorHAnsi" w:hAnsiTheme="majorHAnsi" w:cstheme="majorHAnsi"/>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RPr="00494445">
        <w:rPr>
          <w:rStyle w:val="Emphasis"/>
          <w:rFonts w:asciiTheme="majorHAnsi" w:hAnsiTheme="majorHAnsi" w:cstheme="majorHAnsi"/>
          <w:highlight w:val="cyan"/>
        </w:rPr>
        <w:t>The party model remains the most useful method for achieving these ends</w:t>
      </w:r>
      <w:r w:rsidRPr="00494445">
        <w:rPr>
          <w:rFonts w:asciiTheme="majorHAnsi" w:hAnsiTheme="majorHAnsi" w:cstheme="majorHAnsi"/>
          <w:highlight w:val="cyan"/>
          <w:u w:val="single"/>
        </w:rPr>
        <w:t>.</w:t>
      </w:r>
      <w:r w:rsidRPr="00494445">
        <w:rPr>
          <w:rFonts w:asciiTheme="majorHAnsi" w:hAnsiTheme="majorHAnsi" w:cstheme="majorHAnsi"/>
          <w:u w:val="single"/>
        </w:rPr>
        <w:t xml:space="preserve"> </w:t>
      </w:r>
      <w:r w:rsidRPr="00494445">
        <w:rPr>
          <w:rFonts w:asciiTheme="majorHAnsi" w:hAnsiTheme="majorHAnsi" w:cstheme="majorHAnsi"/>
        </w:rPr>
        <w:t>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It is my hope that we will see future unification of</w:t>
      </w:r>
      <w:r w:rsidRPr="00494445">
        <w:rPr>
          <w:rStyle w:val="Emphasis"/>
          <w:rFonts w:asciiTheme="majorHAnsi" w:hAnsiTheme="majorHAnsi" w:cstheme="majorHAnsi"/>
        </w:rPr>
        <w:t xml:space="preserve"> the various local </w:t>
      </w:r>
      <w:r w:rsidRPr="00494445">
        <w:rPr>
          <w:rStyle w:val="Emphasis"/>
          <w:rFonts w:asciiTheme="majorHAnsi" w:hAnsiTheme="majorHAnsi" w:cstheme="majorHAnsi"/>
          <w:highlight w:val="cyan"/>
        </w:rPr>
        <w:t>base building organizations into a national party</w:t>
      </w:r>
      <w:r w:rsidRPr="00494445">
        <w:rPr>
          <w:rFonts w:asciiTheme="majorHAnsi" w:hAnsiTheme="majorHAnsi" w:cstheme="majorHAnsi"/>
          <w:u w:val="single"/>
        </w:rPr>
        <w:t>,</w:t>
      </w:r>
      <w:r w:rsidRPr="00494445">
        <w:rPr>
          <w:rFonts w:asciiTheme="majorHAnsi" w:hAnsiTheme="majorHAnsi" w:cstheme="majorHAnsi"/>
        </w:rPr>
        <w:t xml:space="preserve"> but in the meantime we must push for party organizing at the local level. If local organizations adopt party organizing, </w:t>
      </w:r>
      <w:r w:rsidRPr="00494445">
        <w:rPr>
          <w:rFonts w:asciiTheme="majorHAnsi" w:hAnsiTheme="majorHAnsi" w:cstheme="majorHAnsi"/>
          <w:u w:val="single"/>
        </w:rPr>
        <w:t xml:space="preserve">it ought to become clear </w:t>
      </w:r>
      <w:r w:rsidRPr="00494445">
        <w:rPr>
          <w:rStyle w:val="Emphasis"/>
          <w:rFonts w:asciiTheme="majorHAnsi" w:hAnsiTheme="majorHAnsi" w:cstheme="majorHAnsi"/>
          <w:highlight w:val="cyan"/>
        </w:rPr>
        <w:t>that a unified national party will</w:t>
      </w:r>
      <w:r w:rsidRPr="00494445">
        <w:rPr>
          <w:rStyle w:val="Emphasis"/>
          <w:rFonts w:asciiTheme="majorHAnsi" w:hAnsiTheme="majorHAnsi" w:cstheme="majorHAnsi"/>
        </w:rPr>
        <w:t xml:space="preserve"> have to </w:t>
      </w:r>
      <w:r w:rsidRPr="00494445">
        <w:rPr>
          <w:rStyle w:val="Emphasis"/>
          <w:rFonts w:asciiTheme="majorHAnsi" w:hAnsiTheme="majorHAnsi" w:cstheme="majorHAnsi"/>
          <w:highlight w:val="cyan"/>
        </w:rPr>
        <w:t>be the long term goal</w:t>
      </w:r>
      <w:r w:rsidRPr="00494445">
        <w:rPr>
          <w:rFonts w:asciiTheme="majorHAnsi" w:hAnsiTheme="majorHAnsi" w:cstheme="majorHAnsi"/>
          <w:b/>
          <w:iCs/>
          <w:u w:val="single"/>
        </w:rPr>
        <w:t xml:space="preserve"> of the base building movement. </w:t>
      </w:r>
      <w:r w:rsidRPr="00494445">
        <w:rPr>
          <w:rFonts w:asciiTheme="majorHAnsi" w:hAnsiTheme="majorHAnsi" w:cstheme="majorHAnsi"/>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The long term details of base building and dual power organizing will arise organically in response to the conditions the movement finds itself operating within. </w:t>
      </w:r>
      <w:r w:rsidRPr="00494445">
        <w:rPr>
          <w:rFonts w:asciiTheme="majorHAnsi" w:hAnsiTheme="majorHAnsi" w:cstheme="majorHAnsi"/>
          <w:u w:val="single"/>
        </w:rPr>
        <w:t>I hope that I have put forward a useful contribution to the discussion about base building organizing, and have demonstrated the need for party organizing in order to ensure that the base building tendency maintains a revolutionary orientation.</w:t>
      </w:r>
      <w:r w:rsidRPr="00494445">
        <w:rPr>
          <w:rFonts w:asciiTheme="majorHAnsi" w:hAnsiTheme="majorHAnsi" w:cstheme="majorHAnsi"/>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bookmarkEnd w:id="0"/>
    </w:p>
    <w:p w14:paraId="0FCCD21A" w14:textId="77777777" w:rsidR="002B2071" w:rsidRPr="001E2C4B" w:rsidRDefault="002B2071" w:rsidP="001E2C4B">
      <w:pPr>
        <w:rPr>
          <w:rFonts w:asciiTheme="majorHAnsi" w:hAnsiTheme="majorHAnsi" w:cstheme="majorHAnsi"/>
        </w:rPr>
      </w:pPr>
    </w:p>
    <w:p w14:paraId="5BFF7DEC" w14:textId="3FA4F85A" w:rsidR="00501F30" w:rsidRDefault="00501F30" w:rsidP="00501F30">
      <w:pPr>
        <w:pStyle w:val="Heading2"/>
      </w:pPr>
      <w:r>
        <w:lastRenderedPageBreak/>
        <w:t>2</w:t>
      </w:r>
    </w:p>
    <w:p w14:paraId="0DA36FA5" w14:textId="4CD15ED6" w:rsidR="002B2071" w:rsidRPr="00DA13A2" w:rsidRDefault="002B2071" w:rsidP="002B2071">
      <w:pPr>
        <w:pStyle w:val="Heading4"/>
        <w:rPr>
          <w:sz w:val="2"/>
          <w:szCs w:val="2"/>
        </w:rPr>
      </w:pPr>
      <w:r w:rsidRPr="00DA13A2">
        <w:t xml:space="preserve">Interp: the affirmative debater must defend the </w:t>
      </w:r>
      <w:r>
        <w:t>member nations of the wto ought to reduce intellectual property for medicines</w:t>
      </w:r>
      <w:r w:rsidRPr="00DA13A2">
        <w:br/>
      </w:r>
    </w:p>
    <w:p w14:paraId="51FEB3C1" w14:textId="1221AA71" w:rsidR="002B2071" w:rsidRPr="00DA13A2" w:rsidRDefault="002B2071" w:rsidP="002B2071">
      <w:pPr>
        <w:pStyle w:val="Heading4"/>
        <w:rPr>
          <w:sz w:val="2"/>
          <w:szCs w:val="2"/>
        </w:rPr>
      </w:pPr>
      <w:r w:rsidRPr="00DA13A2">
        <w:t xml:space="preserve">Violation: its extra topical. 1. they </w:t>
      </w:r>
      <w:r>
        <w:t>use msf guidelines</w:t>
      </w:r>
      <w:r w:rsidRPr="00DA13A2">
        <w:t xml:space="preserve"> </w:t>
      </w:r>
      <w:r>
        <w:t>which is not a part of the wto</w:t>
      </w:r>
      <w:r w:rsidRPr="00DA13A2">
        <w:br/>
      </w:r>
    </w:p>
    <w:p w14:paraId="0EECEFFE" w14:textId="490F6D0A" w:rsidR="007D062B" w:rsidRDefault="002B2071" w:rsidP="002B2071">
      <w:pPr>
        <w:pStyle w:val="Heading4"/>
      </w:pPr>
      <w:r w:rsidRPr="00DA13A2">
        <w:t>Standards:</w:t>
      </w:r>
      <w:r w:rsidRPr="00DA13A2">
        <w:br/>
        <w:t>-- Limits:</w:t>
      </w:r>
      <w:r w:rsidRPr="00DA13A2">
        <w:br/>
        <w:t xml:space="preserve">1. Infinite amount of affs that are created </w:t>
      </w:r>
      <w:r>
        <w:t>through different organizations</w:t>
      </w:r>
      <w:r w:rsidRPr="00DA13A2">
        <w:t xml:space="preserve"> which means the impacts to the aff can be infinite and always ow.</w:t>
      </w:r>
      <w:r w:rsidRPr="00DA13A2">
        <w:br/>
        <w:t>2. infinite amount of planks to generate solvency on every possible args creates a perfect unbeatable 1ac.</w:t>
      </w:r>
      <w:r w:rsidRPr="00DA13A2">
        <w:br/>
      </w:r>
      <w:r w:rsidR="007D062B">
        <w:t>3.</w:t>
      </w:r>
      <w:r w:rsidRPr="00DA13A2">
        <w:t xml:space="preserve"> Ground: Kills neg ground since we would have to predict literally every </w:t>
      </w:r>
      <w:r>
        <w:t>mechanism</w:t>
      </w:r>
      <w:r w:rsidRPr="00DA13A2">
        <w:t xml:space="preserve"> that ever existed and prep it out which is impossible and would lead to stale debates.</w:t>
      </w:r>
      <w:r w:rsidR="007D062B">
        <w:t xml:space="preserve"> And generics don’t solve because these affs are specific</w:t>
      </w:r>
    </w:p>
    <w:p w14:paraId="3342D066" w14:textId="3C34F02C" w:rsidR="002B2071" w:rsidRPr="00DA13A2" w:rsidRDefault="007D062B" w:rsidP="002B2071">
      <w:pPr>
        <w:pStyle w:val="Heading4"/>
        <w:rPr>
          <w:sz w:val="2"/>
          <w:szCs w:val="2"/>
        </w:rPr>
      </w:pPr>
      <w:r>
        <w:t>4. Clash: kills clash because of unpredictability and we can’t properly engage with the aff</w:t>
      </w:r>
      <w:r w:rsidR="002B2071" w:rsidRPr="00DA13A2">
        <w:br/>
      </w:r>
    </w:p>
    <w:p w14:paraId="2541B85E" w14:textId="5B4D0C13" w:rsidR="002B2071" w:rsidRPr="00DA13A2" w:rsidRDefault="002B2071" w:rsidP="002B2071">
      <w:pPr>
        <w:pStyle w:val="Heading4"/>
      </w:pPr>
      <w:r w:rsidRPr="00DA13A2">
        <w:t>Voters: Fairness is a voter because a] no one would join debate if it’s unfair because debate is a game, we play to win b] turns education - an unfair debate is inherently uneducational because the round is skewed from the start.</w:t>
      </w:r>
      <w:r w:rsidRPr="00DA13A2">
        <w:br/>
        <w:t>Use competing interps:</w:t>
      </w:r>
      <w:r w:rsidRPr="00DA13A2">
        <w:br/>
        <w:t>Competing interpretations over reasonability: a] creates a race to the top where we find best norm for debate that allow us to clash b] reasonability creates arbitrary britelines which leads to judge intervention</w:t>
      </w:r>
      <w:r w:rsidR="00CB4A54">
        <w:t xml:space="preserve"> and </w:t>
      </w:r>
      <w:r w:rsidRPr="00DA13A2">
        <w:t>causes a race to the bottom where we read increasingly unfair practices that barely fit the bright line.</w:t>
      </w:r>
      <w:r w:rsidRPr="00DA13A2">
        <w:br/>
        <w:t>Drop the debater – key to deterring future abuse and drop the arg is their advocacy text so they lose anyway</w:t>
      </w:r>
      <w:r w:rsidRPr="00DA13A2">
        <w:br/>
        <w:t>No rvis. 1. Chilling effect – really good theory debaters get bait theory by prepping abusive positions. 2. Illogical – u don’t win for being fair</w:t>
      </w:r>
    </w:p>
    <w:p w14:paraId="36D8646B" w14:textId="77777777" w:rsidR="002B2071" w:rsidRPr="002B2071" w:rsidRDefault="002B2071" w:rsidP="002B2071"/>
    <w:p w14:paraId="687DDF23" w14:textId="2C736AB1" w:rsidR="00501F30" w:rsidRDefault="00501F30" w:rsidP="00501F30">
      <w:pPr>
        <w:pStyle w:val="Heading2"/>
      </w:pPr>
      <w:r>
        <w:lastRenderedPageBreak/>
        <w:t>3</w:t>
      </w:r>
    </w:p>
    <w:p w14:paraId="3C878C5D" w14:textId="5C1A9691" w:rsidR="0085139A" w:rsidRDefault="0085139A" w:rsidP="0085139A">
      <w:pPr>
        <w:pStyle w:val="Heading4"/>
        <w:shd w:val="clear" w:color="auto" w:fill="FFFFFF"/>
        <w:spacing w:before="0" w:line="264" w:lineRule="atLeast"/>
        <w:rPr>
          <w:rFonts w:ascii="Open Sans" w:hAnsi="Open Sans" w:cs="Open Sans"/>
          <w:color w:val="000000"/>
        </w:rPr>
      </w:pPr>
      <w:r w:rsidRPr="0085139A">
        <w:rPr>
          <w:rFonts w:ascii="Open Sans" w:hAnsi="Open Sans" w:cs="Open Sans"/>
          <w:color w:val="000000"/>
        </w:rPr>
        <w:t xml:space="preserve">CP Text: </w:t>
      </w:r>
      <w:r>
        <w:rPr>
          <w:rFonts w:ascii="Open Sans" w:hAnsi="Open Sans" w:cs="Open Sans"/>
          <w:color w:val="000000"/>
        </w:rPr>
        <w:t>Member</w:t>
      </w:r>
      <w:r w:rsidRPr="0085139A">
        <w:rPr>
          <w:rFonts w:ascii="Open Sans" w:hAnsi="Open Sans" w:cs="Open Sans"/>
          <w:color w:val="000000"/>
        </w:rPr>
        <w:t xml:space="preserve"> nations </w:t>
      </w:r>
      <w:r>
        <w:rPr>
          <w:rFonts w:ascii="Open Sans" w:hAnsi="Open Sans" w:cs="Open Sans"/>
          <w:color w:val="000000"/>
        </w:rPr>
        <w:t xml:space="preserve">of the WTO </w:t>
      </w:r>
      <w:r w:rsidRPr="0085139A">
        <w:rPr>
          <w:rFonts w:ascii="Open Sans" w:hAnsi="Open Sans" w:cs="Open Sans"/>
          <w:color w:val="000000"/>
        </w:rPr>
        <w:t>should implement price controls on medicines</w:t>
      </w:r>
    </w:p>
    <w:p w14:paraId="030F32F6" w14:textId="4F679166" w:rsidR="0085139A" w:rsidRDefault="0085139A" w:rsidP="0085139A">
      <w:pPr>
        <w:pStyle w:val="Heading4"/>
        <w:numPr>
          <w:ilvl w:val="0"/>
          <w:numId w:val="13"/>
        </w:numPr>
      </w:pPr>
      <w:r>
        <w:t>Solves the aff by making medicines more accessible and reducing prices</w:t>
      </w:r>
    </w:p>
    <w:p w14:paraId="5341CC4C" w14:textId="77777777" w:rsidR="0085139A" w:rsidRPr="0085139A" w:rsidRDefault="0085139A" w:rsidP="0085139A"/>
    <w:p w14:paraId="4FE0CBC1" w14:textId="799E5CC0" w:rsidR="0085139A" w:rsidRDefault="0085139A" w:rsidP="0085139A">
      <w:pPr>
        <w:pStyle w:val="Heading2"/>
      </w:pPr>
      <w:r>
        <w:lastRenderedPageBreak/>
        <w:t>4</w:t>
      </w:r>
    </w:p>
    <w:p w14:paraId="0DF4FC10" w14:textId="77777777" w:rsidR="008721FA" w:rsidRPr="00494445" w:rsidRDefault="008721FA" w:rsidP="008721FA">
      <w:pPr>
        <w:pStyle w:val="Heading4"/>
        <w:rPr>
          <w:rFonts w:asciiTheme="majorHAnsi" w:hAnsiTheme="majorHAnsi" w:cstheme="majorHAnsi"/>
        </w:rPr>
      </w:pPr>
      <w:r w:rsidRPr="00494445">
        <w:rPr>
          <w:rFonts w:asciiTheme="majorHAnsi" w:hAnsiTheme="majorHAnsi" w:cstheme="majorHAnsi"/>
        </w:rPr>
        <w:t>Biotech is the new frontier; America is ahead but China is dangerously close</w:t>
      </w:r>
    </w:p>
    <w:p w14:paraId="0A7699C1" w14:textId="77777777" w:rsidR="008721FA" w:rsidRPr="00494445" w:rsidRDefault="008721FA" w:rsidP="008721FA">
      <w:pPr>
        <w:rPr>
          <w:rFonts w:asciiTheme="majorHAnsi" w:hAnsiTheme="majorHAnsi" w:cstheme="majorHAnsi"/>
        </w:rPr>
      </w:pPr>
      <w:r w:rsidRPr="00494445">
        <w:rPr>
          <w:rStyle w:val="Style13ptBold"/>
          <w:rFonts w:asciiTheme="majorHAnsi" w:hAnsiTheme="majorHAnsi" w:cstheme="majorHAnsi"/>
        </w:rPr>
        <w:t>Gupta 6/11</w:t>
      </w:r>
      <w:r w:rsidRPr="00494445">
        <w:rPr>
          <w:rFonts w:asciiTheme="majorHAnsi" w:hAnsiTheme="majorHAnsi" w:cstheme="majorHAnsi"/>
        </w:rPr>
        <w:t xml:space="preserve"> [Gaurav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“As Washington Ties Pharma’s Hands, China Is Leaping Ahead” Barron’s Magazine: Commentary, China., 6/11/2021] RM</w:t>
      </w:r>
    </w:p>
    <w:p w14:paraId="02F52D7A"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There should be no doubt that </w:t>
      </w:r>
      <w:r w:rsidRPr="00494445">
        <w:rPr>
          <w:rStyle w:val="StyleUnderline"/>
          <w:rFonts w:asciiTheme="majorHAnsi" w:hAnsiTheme="majorHAnsi" w:cstheme="majorHAnsi"/>
        </w:rPr>
        <w:t xml:space="preserve">we are living at the dawn of a </w:t>
      </w:r>
      <w:r w:rsidRPr="00494445">
        <w:rPr>
          <w:rStyle w:val="StyleUnderline"/>
          <w:rFonts w:asciiTheme="majorHAnsi" w:hAnsiTheme="majorHAnsi" w:cstheme="majorHAnsi"/>
          <w:highlight w:val="cyan"/>
        </w:rPr>
        <w:t>golden age of biomed</w:t>
      </w:r>
      <w:r w:rsidRPr="00494445">
        <w:rPr>
          <w:rStyle w:val="StyleUnderline"/>
          <w:rFonts w:asciiTheme="majorHAnsi" w:hAnsiTheme="majorHAnsi" w:cstheme="majorHAnsi"/>
        </w:rPr>
        <w:t xml:space="preserve">ical </w:t>
      </w:r>
      <w:r w:rsidRPr="00494445">
        <w:rPr>
          <w:rStyle w:val="StyleUnderline"/>
          <w:rFonts w:asciiTheme="majorHAnsi" w:hAnsiTheme="majorHAnsi" w:cstheme="majorHAnsi"/>
          <w:highlight w:val="cyan"/>
        </w:rPr>
        <w:t>innovation</w:t>
      </w:r>
      <w:r w:rsidRPr="00494445">
        <w:rPr>
          <w:rFonts w:asciiTheme="majorHAnsi" w:hAnsiTheme="majorHAnsi" w:cstheme="majorHAnsi"/>
        </w:rPr>
        <w:t xml:space="preserve">. The American scientific engine that produced Covid-19 vaccines in record time was </w:t>
      </w:r>
      <w:r w:rsidRPr="00494445">
        <w:rPr>
          <w:rStyle w:val="StyleUnderline"/>
          <w:rFonts w:asciiTheme="majorHAnsi" w:hAnsiTheme="majorHAnsi" w:cstheme="majorHAnsi"/>
        </w:rPr>
        <w:t>fueled by a convergence of advances in genomics, biomarkers, data science, and manufacturing years in the making</w:t>
      </w:r>
      <w:r w:rsidRPr="00494445">
        <w:rPr>
          <w:rFonts w:asciiTheme="majorHAnsi" w:hAnsiTheme="majorHAnsi" w:cstheme="majorHAnsi"/>
        </w:rPr>
        <w:t xml:space="preserve">. The first Food and Drug Administration approvals of a host of new product formats—oligonucleotide, bispecific, oncolytic virus, CAR-T, and lentivirus/AAV—all took place within the last decade. </w:t>
      </w:r>
      <w:r w:rsidRPr="00494445">
        <w:rPr>
          <w:rStyle w:val="StyleUnderline"/>
          <w:rFonts w:asciiTheme="majorHAnsi" w:hAnsiTheme="majorHAnsi" w:cstheme="majorHAnsi"/>
        </w:rPr>
        <w:t>These represent an unprecedented expansion of the armamentarium that physicians have at their disposal to treat and cure disease</w:t>
      </w:r>
      <w:r w:rsidRPr="00494445">
        <w:rPr>
          <w:rFonts w:asciiTheme="majorHAnsi" w:hAnsiTheme="majorHAnsi" w:cstheme="majorHAnsi"/>
        </w:rPr>
        <w:t xml:space="preserve">. </w:t>
      </w:r>
      <w:r w:rsidRPr="00494445">
        <w:rPr>
          <w:rStyle w:val="Emphasis"/>
          <w:rFonts w:asciiTheme="majorHAnsi" w:hAnsiTheme="majorHAnsi" w:cstheme="majorHAnsi"/>
        </w:rPr>
        <w:t>In the last few years, </w:t>
      </w:r>
      <w:hyperlink r:id="rId10" w:tgtFrame="_blank" w:history="1">
        <w:r w:rsidRPr="00494445">
          <w:rPr>
            <w:rStyle w:val="Emphasis"/>
            <w:rFonts w:asciiTheme="majorHAnsi" w:hAnsiTheme="majorHAnsi" w:cstheme="majorHAnsi"/>
          </w:rPr>
          <w:t>47% of all new medicines</w:t>
        </w:r>
      </w:hyperlink>
      <w:r w:rsidRPr="00494445">
        <w:rPr>
          <w:rStyle w:val="Emphasis"/>
          <w:rFonts w:asciiTheme="majorHAnsi" w:hAnsiTheme="majorHAnsi" w:cstheme="majorHAnsi"/>
        </w:rPr>
        <w:t xml:space="preserve"> were invented by </w:t>
      </w:r>
      <w:r w:rsidRPr="00494445">
        <w:rPr>
          <w:rStyle w:val="Emphasis"/>
          <w:rFonts w:asciiTheme="majorHAnsi" w:hAnsiTheme="majorHAnsi" w:cstheme="majorHAnsi"/>
          <w:highlight w:val="cyan"/>
        </w:rPr>
        <w:t>U.S. biopharma</w:t>
      </w:r>
      <w:r w:rsidRPr="00494445">
        <w:rPr>
          <w:rStyle w:val="Emphasis"/>
          <w:rFonts w:asciiTheme="majorHAnsi" w:hAnsiTheme="majorHAnsi" w:cstheme="majorHAnsi"/>
        </w:rPr>
        <w:t xml:space="preserve"> companies, </w:t>
      </w:r>
      <w:r w:rsidRPr="00494445">
        <w:rPr>
          <w:rStyle w:val="StyleUnderline"/>
          <w:rFonts w:asciiTheme="majorHAnsi" w:hAnsiTheme="majorHAnsi" w:cstheme="majorHAnsi"/>
        </w:rPr>
        <w:t>with </w:t>
      </w:r>
      <w:hyperlink r:id="rId11" w:tgtFrame="_blank" w:history="1">
        <w:r w:rsidRPr="00494445">
          <w:rPr>
            <w:rStyle w:val="StyleUnderline"/>
            <w:rFonts w:asciiTheme="majorHAnsi" w:hAnsiTheme="majorHAnsi" w:cstheme="majorHAnsi"/>
          </w:rPr>
          <w:t>homegrown startups</w:t>
        </w:r>
      </w:hyperlink>
      <w:r w:rsidRPr="00494445">
        <w:rPr>
          <w:rStyle w:val="StyleUnderline"/>
          <w:rFonts w:asciiTheme="majorHAnsi" w:hAnsiTheme="majorHAnsi" w:cstheme="majorHAnsi"/>
        </w:rPr>
        <w:t> </w:t>
      </w:r>
      <w:r w:rsidRPr="00494445">
        <w:rPr>
          <w:rStyle w:val="StyleUnderline"/>
          <w:rFonts w:asciiTheme="majorHAnsi" w:hAnsiTheme="majorHAnsi" w:cstheme="majorHAnsi"/>
          <w:highlight w:val="cyan"/>
        </w:rPr>
        <w:t>driving the majority</w:t>
      </w:r>
      <w:r w:rsidRPr="00494445">
        <w:rPr>
          <w:rStyle w:val="StyleUnderline"/>
          <w:rFonts w:asciiTheme="majorHAnsi" w:hAnsiTheme="majorHAnsi" w:cstheme="majorHAnsi"/>
        </w:rPr>
        <w:t xml:space="preserve"> of innovation</w:t>
      </w:r>
      <w:r w:rsidRPr="00494445">
        <w:rPr>
          <w:rFonts w:asciiTheme="majorHAnsi" w:hAnsiTheme="majorHAnsi" w:cstheme="majorHAnsi"/>
        </w:rPr>
        <w:t>. The bulk of the remainder were developed by foreign companies specifically for the U.S. market.</w:t>
      </w:r>
    </w:p>
    <w:p w14:paraId="12DE42D1"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An indirect benefit of these trends is that </w:t>
      </w:r>
      <w:r w:rsidRPr="00494445">
        <w:rPr>
          <w:rStyle w:val="StyleUnderline"/>
          <w:rFonts w:asciiTheme="majorHAnsi" w:hAnsiTheme="majorHAnsi" w:cstheme="majorHAnsi"/>
        </w:rPr>
        <w:t>most novel therapeutics undergo clinical development and early commercial launch here in the U.S</w:t>
      </w:r>
      <w:r w:rsidRPr="00494445">
        <w:rPr>
          <w:rFonts w:asciiTheme="majorHAnsi" w:hAnsiTheme="majorHAnsi" w:cstheme="majorHAnsi"/>
        </w:rPr>
        <w:t>. The rest of the world understands that the American patient has earlier and broader access to groundbreaking therapies via these mechanisms. Indeed</w:t>
      </w:r>
      <w:r w:rsidRPr="00494445">
        <w:rPr>
          <w:rStyle w:val="StyleUnderline"/>
          <w:rFonts w:asciiTheme="majorHAnsi" w:hAnsiTheme="majorHAnsi" w:cstheme="majorHAnsi"/>
        </w:rPr>
        <w:t>, the past decade is filled with examples of medical “firsts” for American patients: the first cure for Hepatitis C, the first gene therapy for blindness, the first immunotherapy for cancer</w:t>
      </w:r>
      <w:r w:rsidRPr="00494445">
        <w:rPr>
          <w:rFonts w:asciiTheme="majorHAnsi" w:hAnsiTheme="majorHAnsi" w:cstheme="majorHAnsi"/>
        </w:rPr>
        <w:t>. Future rewards will be greater still if we preserve our current system of incentivizing and protecting innovation.</w:t>
      </w:r>
    </w:p>
    <w:p w14:paraId="73B606D2" w14:textId="77777777" w:rsidR="008721FA" w:rsidRPr="00494445" w:rsidRDefault="008721FA" w:rsidP="008721FA">
      <w:pPr>
        <w:rPr>
          <w:rStyle w:val="Emphasis"/>
          <w:rFonts w:asciiTheme="majorHAnsi" w:hAnsiTheme="majorHAnsi" w:cstheme="majorHAnsi"/>
        </w:rPr>
      </w:pPr>
      <w:r w:rsidRPr="00494445">
        <w:rPr>
          <w:rFonts w:asciiTheme="majorHAnsi" w:hAnsiTheme="majorHAnsi" w:cstheme="majorHAnsi"/>
        </w:rPr>
        <w:t xml:space="preserve">The remarkable innovation capacity of our biopharmaceutical industry ought to be a source of national pride. Yet while “Made in America” is the global standard for medicines in development today, </w:t>
      </w:r>
      <w:r w:rsidRPr="00494445">
        <w:rPr>
          <w:rStyle w:val="StyleUnderline"/>
          <w:rFonts w:asciiTheme="majorHAnsi" w:hAnsiTheme="majorHAnsi" w:cstheme="majorHAnsi"/>
          <w:highlight w:val="cyan"/>
        </w:rPr>
        <w:t>misguided policy risks ceding</w:t>
      </w:r>
      <w:r w:rsidRPr="00494445">
        <w:rPr>
          <w:rStyle w:val="StyleUnderline"/>
          <w:rFonts w:asciiTheme="majorHAnsi" w:hAnsiTheme="majorHAnsi" w:cstheme="majorHAnsi"/>
        </w:rPr>
        <w:t xml:space="preserve"> our </w:t>
      </w:r>
      <w:r w:rsidRPr="00494445">
        <w:rPr>
          <w:rStyle w:val="StyleUnderline"/>
          <w:rFonts w:asciiTheme="majorHAnsi" w:hAnsiTheme="majorHAnsi" w:cstheme="majorHAnsi"/>
          <w:highlight w:val="cyan"/>
        </w:rPr>
        <w:t>scientific prowess to</w:t>
      </w:r>
      <w:r w:rsidRPr="00494445">
        <w:rPr>
          <w:rStyle w:val="StyleUnderline"/>
          <w:rFonts w:asciiTheme="majorHAnsi" w:hAnsiTheme="majorHAnsi" w:cstheme="majorHAnsi"/>
        </w:rPr>
        <w:t xml:space="preserve"> other countries in the future</w:t>
      </w:r>
      <w:r w:rsidRPr="00494445">
        <w:rPr>
          <w:rFonts w:asciiTheme="majorHAnsi" w:hAnsiTheme="majorHAnsi" w:cstheme="majorHAnsi"/>
        </w:rPr>
        <w:t xml:space="preserve">. </w:t>
      </w:r>
      <w:r w:rsidRPr="00494445">
        <w:rPr>
          <w:rStyle w:val="Emphasis"/>
          <w:rFonts w:asciiTheme="majorHAnsi" w:hAnsiTheme="majorHAnsi" w:cstheme="majorHAnsi"/>
        </w:rPr>
        <w:t xml:space="preserve">This is particularly true in the case of </w:t>
      </w:r>
      <w:r w:rsidRPr="00494445">
        <w:rPr>
          <w:rStyle w:val="Emphasis"/>
          <w:rFonts w:asciiTheme="majorHAnsi" w:hAnsiTheme="majorHAnsi" w:cstheme="majorHAnsi"/>
          <w:highlight w:val="cyan"/>
        </w:rPr>
        <w:t>China</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where</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biotech</w:t>
      </w:r>
      <w:r w:rsidRPr="00494445">
        <w:rPr>
          <w:rStyle w:val="Emphasis"/>
          <w:rFonts w:asciiTheme="majorHAnsi" w:hAnsiTheme="majorHAnsi" w:cstheme="majorHAnsi"/>
        </w:rPr>
        <w:t xml:space="preserve">nology </w:t>
      </w:r>
      <w:r w:rsidRPr="00494445">
        <w:rPr>
          <w:rStyle w:val="Emphasis"/>
          <w:rFonts w:asciiTheme="majorHAnsi" w:hAnsiTheme="majorHAnsi" w:cstheme="majorHAnsi"/>
          <w:highlight w:val="cyan"/>
        </w:rPr>
        <w:t xml:space="preserve">has become a strategic pillar </w:t>
      </w:r>
      <w:r w:rsidRPr="00494445">
        <w:rPr>
          <w:rStyle w:val="Emphasis"/>
          <w:rFonts w:asciiTheme="majorHAnsi" w:hAnsiTheme="majorHAnsi" w:cstheme="majorHAnsi"/>
        </w:rPr>
        <w:t>for the health of its people and economy.</w:t>
      </w:r>
    </w:p>
    <w:p w14:paraId="29308E4B" w14:textId="77777777" w:rsidR="008721FA" w:rsidRPr="00494445" w:rsidRDefault="008721FA" w:rsidP="008721FA">
      <w:pPr>
        <w:rPr>
          <w:rStyle w:val="Emphasis"/>
          <w:rFonts w:asciiTheme="majorHAnsi" w:hAnsiTheme="majorHAnsi" w:cstheme="majorHAnsi"/>
        </w:rPr>
      </w:pPr>
      <w:r w:rsidRPr="00494445">
        <w:rPr>
          <w:rStyle w:val="StyleUnderline"/>
          <w:rFonts w:asciiTheme="majorHAnsi" w:hAnsiTheme="majorHAnsi" w:cstheme="majorHAnsi"/>
        </w:rPr>
        <w:t>From 2016 to 2020, the market capitalization of all Chinese biopharma companies increased exponentially from </w:t>
      </w:r>
      <w:hyperlink r:id="rId12" w:tgtFrame="_blank" w:history="1">
        <w:r w:rsidRPr="00494445">
          <w:rPr>
            <w:rStyle w:val="StyleUnderline"/>
            <w:rFonts w:asciiTheme="majorHAnsi" w:hAnsiTheme="majorHAnsi" w:cstheme="majorHAnsi"/>
          </w:rPr>
          <w:t>$1 billion to over $200 billion</w:t>
        </w:r>
      </w:hyperlink>
      <w:r w:rsidRPr="00494445">
        <w:rPr>
          <w:rFonts w:asciiTheme="majorHAnsi" w:hAnsiTheme="majorHAnsi" w:cstheme="majorHAnsi"/>
        </w:rPr>
        <w:t xml:space="preserve">. </w:t>
      </w:r>
      <w:r w:rsidRPr="00494445">
        <w:rPr>
          <w:rStyle w:val="Emphasis"/>
          <w:rFonts w:asciiTheme="majorHAnsi" w:hAnsiTheme="majorHAnsi" w:cstheme="majorHAnsi"/>
        </w:rPr>
        <w:t>China saw over </w:t>
      </w:r>
      <w:hyperlink r:id="rId13" w:tgtFrame="_blank" w:history="1">
        <w:r w:rsidRPr="00494445">
          <w:rPr>
            <w:rStyle w:val="Emphasis"/>
            <w:rFonts w:asciiTheme="majorHAnsi" w:hAnsiTheme="majorHAnsi" w:cstheme="majorHAnsi"/>
          </w:rPr>
          <w:t>$28 billion</w:t>
        </w:r>
      </w:hyperlink>
      <w:r w:rsidRPr="00494445">
        <w:rPr>
          <w:rStyle w:val="Emphasis"/>
          <w:rFonts w:asciiTheme="majorHAnsi" w:hAnsiTheme="majorHAnsi" w:cstheme="majorHAnsi"/>
        </w:rPr>
        <w:t> invested in its life sciences sector in 2020, double the previous year’s amount. Returns on China’s investment are already arriving</w:t>
      </w:r>
      <w:r w:rsidRPr="00494445">
        <w:rPr>
          <w:rFonts w:asciiTheme="majorHAnsi" w:hAnsiTheme="majorHAnsi" w:cstheme="majorHAnsi"/>
        </w:rPr>
        <w:t xml:space="preserve">. </w:t>
      </w:r>
      <w:r w:rsidRPr="00494445">
        <w:rPr>
          <w:rStyle w:val="StyleUnderline"/>
          <w:rFonts w:asciiTheme="majorHAnsi" w:hAnsiTheme="majorHAnsi" w:cstheme="majorHAnsi"/>
        </w:rPr>
        <w:t>The FDA approved a drug developed in China for the first time ever in 2019</w:t>
      </w:r>
      <w:r w:rsidRPr="00494445">
        <w:rPr>
          <w:rFonts w:asciiTheme="majorHAnsi" w:hAnsiTheme="majorHAnsi" w:cstheme="majorHAnsi"/>
        </w:rPr>
        <w:t xml:space="preserve">. </w:t>
      </w:r>
      <w:r w:rsidRPr="00494445">
        <w:rPr>
          <w:rStyle w:val="Emphasis"/>
          <w:rFonts w:asciiTheme="majorHAnsi" w:hAnsiTheme="majorHAnsi" w:cstheme="majorHAnsi"/>
          <w:highlight w:val="cyan"/>
        </w:rPr>
        <w:t>While China’s innovation</w:t>
      </w:r>
      <w:r w:rsidRPr="00494445">
        <w:rPr>
          <w:rStyle w:val="Emphasis"/>
          <w:rFonts w:asciiTheme="majorHAnsi" w:hAnsiTheme="majorHAnsi" w:cstheme="majorHAnsi"/>
        </w:rPr>
        <w:t xml:space="preserve"> capacity </w:t>
      </w:r>
      <w:r w:rsidRPr="00494445">
        <w:rPr>
          <w:rStyle w:val="Emphasis"/>
          <w:rFonts w:asciiTheme="majorHAnsi" w:hAnsiTheme="majorHAnsi" w:cstheme="majorHAnsi"/>
          <w:highlight w:val="cyan"/>
        </w:rPr>
        <w:t>currently</w:t>
      </w:r>
      <w:r w:rsidRPr="00494445">
        <w:rPr>
          <w:rStyle w:val="Emphasis"/>
          <w:rFonts w:asciiTheme="majorHAnsi" w:hAnsiTheme="majorHAnsi" w:cstheme="majorHAnsi"/>
        </w:rPr>
        <w:t xml:space="preserve"> remains </w:t>
      </w:r>
      <w:r w:rsidRPr="00494445">
        <w:rPr>
          <w:rStyle w:val="Emphasis"/>
          <w:rFonts w:asciiTheme="majorHAnsi" w:hAnsiTheme="majorHAnsi" w:cstheme="majorHAnsi"/>
          <w:highlight w:val="cyan"/>
        </w:rPr>
        <w:t>behind America’s</w:t>
      </w:r>
      <w:r w:rsidRPr="00494445">
        <w:rPr>
          <w:rStyle w:val="Emphasis"/>
          <w:rFonts w:asciiTheme="majorHAnsi" w:hAnsiTheme="majorHAnsi" w:cstheme="majorHAnsi"/>
        </w:rPr>
        <w:t xml:space="preserve">, my experiences as a biopharma professional make it </w:t>
      </w:r>
      <w:r w:rsidRPr="00494445">
        <w:rPr>
          <w:rStyle w:val="Emphasis"/>
          <w:rFonts w:asciiTheme="majorHAnsi" w:hAnsiTheme="majorHAnsi" w:cstheme="majorHAnsi"/>
          <w:highlight w:val="cyan"/>
        </w:rPr>
        <w:t>clear they are doing everything</w:t>
      </w:r>
      <w:r w:rsidRPr="00494445">
        <w:rPr>
          <w:rStyle w:val="Emphasis"/>
          <w:rFonts w:asciiTheme="majorHAnsi" w:hAnsiTheme="majorHAnsi" w:cstheme="majorHAnsi"/>
        </w:rPr>
        <w:t xml:space="preserve"> they can </w:t>
      </w:r>
      <w:r w:rsidRPr="00494445">
        <w:rPr>
          <w:rStyle w:val="Emphasis"/>
          <w:rFonts w:asciiTheme="majorHAnsi" w:hAnsiTheme="majorHAnsi" w:cstheme="majorHAnsi"/>
          <w:highlight w:val="cyan"/>
        </w:rPr>
        <w:t>to</w:t>
      </w:r>
      <w:r w:rsidRPr="00494445">
        <w:rPr>
          <w:rStyle w:val="Emphasis"/>
          <w:rFonts w:asciiTheme="majorHAnsi" w:hAnsiTheme="majorHAnsi" w:cstheme="majorHAnsi"/>
        </w:rPr>
        <w:t xml:space="preserve"> catch up and </w:t>
      </w:r>
      <w:r w:rsidRPr="00494445">
        <w:rPr>
          <w:rStyle w:val="Emphasis"/>
          <w:rFonts w:asciiTheme="majorHAnsi" w:hAnsiTheme="majorHAnsi" w:cstheme="majorHAnsi"/>
          <w:highlight w:val="cyan"/>
        </w:rPr>
        <w:t>catch up fast</w:t>
      </w:r>
      <w:r w:rsidRPr="00494445">
        <w:rPr>
          <w:rStyle w:val="Emphasis"/>
          <w:rFonts w:asciiTheme="majorHAnsi" w:hAnsiTheme="majorHAnsi" w:cstheme="majorHAnsi"/>
        </w:rPr>
        <w:t>.</w:t>
      </w:r>
    </w:p>
    <w:p w14:paraId="46CF8B38"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lastRenderedPageBreak/>
        <w:t xml:space="preserve">In fact, when I speak to </w:t>
      </w:r>
      <w:r w:rsidRPr="00494445">
        <w:rPr>
          <w:rStyle w:val="StyleUnderline"/>
          <w:rFonts w:asciiTheme="majorHAnsi" w:hAnsiTheme="majorHAnsi" w:cstheme="majorHAnsi"/>
        </w:rPr>
        <w:t>Chinese biotechnology executives</w:t>
      </w:r>
      <w:r w:rsidRPr="00494445">
        <w:rPr>
          <w:rFonts w:asciiTheme="majorHAnsi" w:hAnsiTheme="majorHAnsi" w:cstheme="majorHAnsi"/>
        </w:rPr>
        <w:t>, they b</w:t>
      </w:r>
      <w:r w:rsidRPr="00494445">
        <w:rPr>
          <w:rStyle w:val="StyleUnderline"/>
          <w:rFonts w:asciiTheme="majorHAnsi" w:hAnsiTheme="majorHAnsi" w:cstheme="majorHAnsi"/>
        </w:rPr>
        <w:t>oast that they can run clinical trials faster than their U.S. counterparts</w:t>
      </w:r>
      <w:r w:rsidRPr="00494445">
        <w:rPr>
          <w:rFonts w:asciiTheme="majorHAnsi" w:hAnsiTheme="majorHAnsi" w:cstheme="majorHAnsi"/>
        </w:rPr>
        <w:t xml:space="preserve">. </w:t>
      </w:r>
      <w:r w:rsidRPr="00494445">
        <w:rPr>
          <w:rStyle w:val="StyleUnderline"/>
          <w:rFonts w:asciiTheme="majorHAnsi" w:hAnsiTheme="majorHAnsi" w:cstheme="majorHAnsi"/>
        </w:rPr>
        <w:t>The danger of misguided policies that disincentivize pharmaceutical innovation in the U.S. is effectively driving that same innovation to China.</w:t>
      </w:r>
      <w:r w:rsidRPr="00494445">
        <w:rPr>
          <w:rFonts w:asciiTheme="majorHAnsi" w:hAnsiTheme="majorHAnsi" w:cstheme="majorHAnsi"/>
        </w:rPr>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231CB11F" w14:textId="77777777" w:rsidR="008721FA" w:rsidRPr="00494445" w:rsidRDefault="008721FA" w:rsidP="008721FA">
      <w:pPr>
        <w:rPr>
          <w:rStyle w:val="Emphasis"/>
          <w:rFonts w:asciiTheme="majorHAnsi" w:hAnsiTheme="majorHAnsi" w:cstheme="majorHAnsi"/>
        </w:rPr>
      </w:pPr>
      <w:r w:rsidRPr="00494445">
        <w:rPr>
          <w:rStyle w:val="StyleUnderline"/>
          <w:rFonts w:asciiTheme="majorHAnsi" w:hAnsiTheme="majorHAnsi" w:cstheme="majorHAnsi"/>
        </w:rPr>
        <w:t xml:space="preserve">The </w:t>
      </w:r>
      <w:r w:rsidRPr="00494445">
        <w:rPr>
          <w:rStyle w:val="StyleUnderline"/>
          <w:rFonts w:asciiTheme="majorHAnsi" w:hAnsiTheme="majorHAnsi" w:cstheme="majorHAnsi"/>
          <w:highlight w:val="cyan"/>
        </w:rPr>
        <w:t>b</w:t>
      </w:r>
      <w:r w:rsidRPr="00494445">
        <w:rPr>
          <w:rStyle w:val="StyleUnderline"/>
          <w:rFonts w:asciiTheme="majorHAnsi" w:hAnsiTheme="majorHAnsi" w:cstheme="majorHAnsi"/>
        </w:rPr>
        <w:t>iotechnology field is advancing rapidly</w:t>
      </w:r>
      <w:r w:rsidRPr="00494445">
        <w:rPr>
          <w:rFonts w:asciiTheme="majorHAnsi" w:hAnsiTheme="majorHAnsi" w:cstheme="majorHAnsi"/>
        </w:rPr>
        <w:t xml:space="preserve">. Promising technologies such as targeted protein degradation and gene editing are perhaps not far from being developed into impactful medicines, and </w:t>
      </w:r>
      <w:r w:rsidRPr="00494445">
        <w:rPr>
          <w:rStyle w:val="Emphasis"/>
          <w:rFonts w:asciiTheme="majorHAnsi" w:hAnsiTheme="majorHAnsi" w:cstheme="majorHAnsi"/>
        </w:rPr>
        <w:t xml:space="preserve">the </w:t>
      </w:r>
      <w:r w:rsidRPr="00494445">
        <w:rPr>
          <w:rStyle w:val="Emphasis"/>
          <w:rFonts w:asciiTheme="majorHAnsi" w:hAnsiTheme="majorHAnsi" w:cstheme="majorHAnsi"/>
          <w:highlight w:val="cyan"/>
        </w:rPr>
        <w:t>U.S. risks</w:t>
      </w:r>
      <w:r w:rsidRPr="00494445">
        <w:rPr>
          <w:rStyle w:val="Emphasis"/>
          <w:rFonts w:asciiTheme="majorHAnsi" w:hAnsiTheme="majorHAnsi" w:cstheme="majorHAnsi"/>
        </w:rPr>
        <w:t xml:space="preserve"> these </w:t>
      </w:r>
      <w:r w:rsidRPr="00494445">
        <w:rPr>
          <w:rStyle w:val="Emphasis"/>
          <w:rFonts w:asciiTheme="majorHAnsi" w:hAnsiTheme="majorHAnsi" w:cstheme="majorHAnsi"/>
          <w:highlight w:val="cyan"/>
        </w:rPr>
        <w:t>tech</w:t>
      </w:r>
      <w:r w:rsidRPr="00494445">
        <w:rPr>
          <w:rStyle w:val="Emphasis"/>
          <w:rFonts w:asciiTheme="majorHAnsi" w:hAnsiTheme="majorHAnsi" w:cstheme="majorHAnsi"/>
        </w:rPr>
        <w:t xml:space="preserve">nologies </w:t>
      </w:r>
      <w:r w:rsidRPr="00494445">
        <w:rPr>
          <w:rStyle w:val="Emphasis"/>
          <w:rFonts w:asciiTheme="majorHAnsi" w:hAnsiTheme="majorHAnsi" w:cstheme="majorHAnsi"/>
          <w:highlight w:val="cyan"/>
        </w:rPr>
        <w:t>being mastered by Chinese companies.</w:t>
      </w:r>
    </w:p>
    <w:p w14:paraId="1EC3BA92" w14:textId="77777777" w:rsidR="008721FA" w:rsidRPr="00494445" w:rsidRDefault="008721FA" w:rsidP="008721FA">
      <w:pPr>
        <w:rPr>
          <w:rStyle w:val="StyleUnderline"/>
          <w:rFonts w:asciiTheme="majorHAnsi" w:hAnsiTheme="majorHAnsi" w:cstheme="majorHAnsi"/>
        </w:rPr>
      </w:pPr>
      <w:r w:rsidRPr="00494445">
        <w:rPr>
          <w:rFonts w:asciiTheme="majorHAnsi" w:hAnsiTheme="majorHAnsi" w:cstheme="majorHAnsi"/>
        </w:rPr>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14" w:tgtFrame="_blank" w:history="1">
        <w:r w:rsidRPr="00494445">
          <w:rPr>
            <w:rStyle w:val="Hyperlink"/>
            <w:rFonts w:asciiTheme="majorHAnsi" w:hAnsiTheme="majorHAnsi" w:cstheme="majorHAnsi"/>
          </w:rPr>
          <w:t>contravention</w:t>
        </w:r>
      </w:hyperlink>
      <w:r w:rsidRPr="00494445">
        <w:rPr>
          <w:rFonts w:asciiTheme="majorHAnsi" w:hAnsiTheme="majorHAnsi" w:cstheme="majorHAnsi"/>
        </w:rPr>
        <w:t> of international standards, and the U.S. national security community believes China is </w:t>
      </w:r>
      <w:hyperlink r:id="rId15" w:tgtFrame="_blank" w:history="1">
        <w:r w:rsidRPr="00494445">
          <w:rPr>
            <w:rStyle w:val="Hyperlink"/>
            <w:rFonts w:asciiTheme="majorHAnsi" w:hAnsiTheme="majorHAnsi" w:cstheme="majorHAnsi"/>
          </w:rPr>
          <w:t>pushing ahead</w:t>
        </w:r>
      </w:hyperlink>
      <w:r w:rsidRPr="00494445">
        <w:rPr>
          <w:rFonts w:asciiTheme="majorHAnsi" w:hAnsiTheme="majorHAnsi" w:cstheme="majorHAnsi"/>
        </w:rPr>
        <w:t xml:space="preserve"> with experimental concepts for biological and cognitive enhancement of soldiers and civilians. </w:t>
      </w:r>
      <w:r w:rsidRPr="00494445">
        <w:rPr>
          <w:rStyle w:val="Emphasis"/>
          <w:rFonts w:asciiTheme="majorHAnsi" w:hAnsiTheme="majorHAnsi" w:cstheme="majorHAnsi"/>
          <w:highlight w:val="cyan"/>
        </w:rPr>
        <w:t>American policy should be focused on protecting</w:t>
      </w:r>
      <w:r w:rsidRPr="00494445">
        <w:rPr>
          <w:rStyle w:val="Emphasis"/>
          <w:rFonts w:asciiTheme="majorHAnsi" w:hAnsiTheme="majorHAnsi" w:cstheme="majorHAnsi"/>
        </w:rPr>
        <w:t xml:space="preserve">, rather than undermining, the global </w:t>
      </w:r>
      <w:r w:rsidRPr="00494445">
        <w:rPr>
          <w:rStyle w:val="Emphasis"/>
          <w:rFonts w:asciiTheme="majorHAnsi" w:hAnsiTheme="majorHAnsi" w:cstheme="majorHAnsi"/>
          <w:highlight w:val="cyan"/>
        </w:rPr>
        <w:t>dominance of</w:t>
      </w:r>
      <w:r w:rsidRPr="00494445">
        <w:rPr>
          <w:rStyle w:val="Emphasis"/>
          <w:rFonts w:asciiTheme="majorHAnsi" w:hAnsiTheme="majorHAnsi" w:cstheme="majorHAnsi"/>
        </w:rPr>
        <w:t xml:space="preserve"> our </w:t>
      </w:r>
      <w:r w:rsidRPr="00494445">
        <w:rPr>
          <w:rStyle w:val="Emphasis"/>
          <w:rFonts w:asciiTheme="majorHAnsi" w:hAnsiTheme="majorHAnsi" w:cstheme="majorHAnsi"/>
          <w:highlight w:val="cyan"/>
        </w:rPr>
        <w:t>biotech</w:t>
      </w:r>
      <w:r w:rsidRPr="00494445">
        <w:rPr>
          <w:rStyle w:val="Emphasis"/>
          <w:rFonts w:asciiTheme="majorHAnsi" w:hAnsiTheme="majorHAnsi" w:cstheme="majorHAnsi"/>
        </w:rPr>
        <w:t>nology industry.</w:t>
      </w:r>
    </w:p>
    <w:p w14:paraId="55D93161" w14:textId="77777777" w:rsidR="008721FA" w:rsidRPr="00494445" w:rsidRDefault="008721FA" w:rsidP="008721FA">
      <w:pPr>
        <w:pStyle w:val="Heading4"/>
        <w:rPr>
          <w:rFonts w:asciiTheme="majorHAnsi" w:hAnsiTheme="majorHAnsi" w:cstheme="majorHAnsi"/>
        </w:rPr>
      </w:pPr>
      <w:r w:rsidRPr="00494445">
        <w:rPr>
          <w:rFonts w:asciiTheme="majorHAnsi" w:hAnsiTheme="majorHAnsi" w:cstheme="majorHAnsi"/>
        </w:rPr>
        <w:t>The plan recapitulates IP to China, destroying competitive advantages</w:t>
      </w:r>
    </w:p>
    <w:p w14:paraId="084834E0" w14:textId="77777777" w:rsidR="008721FA" w:rsidRPr="00494445" w:rsidRDefault="008721FA" w:rsidP="008721FA">
      <w:pPr>
        <w:rPr>
          <w:rFonts w:asciiTheme="majorHAnsi" w:hAnsiTheme="majorHAnsi" w:cstheme="majorHAnsi"/>
        </w:rPr>
      </w:pPr>
      <w:r w:rsidRPr="00494445">
        <w:rPr>
          <w:rStyle w:val="Style13ptBold"/>
          <w:rFonts w:asciiTheme="majorHAnsi" w:hAnsiTheme="majorHAnsi" w:cstheme="majorHAnsi"/>
        </w:rPr>
        <w:t>WSJ 5/6</w:t>
      </w:r>
      <w:r w:rsidRPr="00494445">
        <w:rPr>
          <w:rFonts w:asciiTheme="majorHAnsi" w:hAnsiTheme="majorHAnsi" w:cstheme="majorHAnsi"/>
        </w:rPr>
        <w:t xml:space="preserve"> [Wall Street Journal Editorial Board, WSJ Opinion Philosophy: “We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 Edited by Paul A. Gigot and Daniel Henninger, “Biden’s Vaccine IP Debacle: His patent heist is a blow to the Covid fight and U.S. biotech.” The WSJ Opinion: Review and Outlook, May 6, 2021] RM</w:t>
      </w:r>
    </w:p>
    <w:p w14:paraId="552138A9"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We’ve already criticized President Biden’s bewildering decision Wednesday to endorse a patent waiver for Covid vaccines and therapies. But upon more reflection this may be the single worst presidential economic decision since Nixon’s wage-and-price controls.</w:t>
      </w:r>
    </w:p>
    <w:p w14:paraId="76878994" w14:textId="77777777" w:rsidR="008721FA" w:rsidRPr="00494445" w:rsidRDefault="008721FA" w:rsidP="008721FA">
      <w:pPr>
        <w:rPr>
          <w:rFonts w:asciiTheme="majorHAnsi" w:hAnsiTheme="majorHAnsi" w:cstheme="majorHAnsi"/>
        </w:rPr>
      </w:pPr>
      <w:r w:rsidRPr="00494445">
        <w:rPr>
          <w:rStyle w:val="StyleUnderline"/>
          <w:rFonts w:asciiTheme="majorHAnsi" w:hAnsiTheme="majorHAnsi" w:cstheme="majorHAnsi"/>
        </w:rPr>
        <w:t>In one fell swoop he has destroyed tens of billions of dollars in U.S. intellectual property</w:t>
      </w:r>
      <w:r w:rsidRPr="00494445">
        <w:rPr>
          <w:rFonts w:asciiTheme="majorHAnsi" w:hAnsiTheme="majorHAnsi" w:cstheme="majorHAnsi"/>
        </w:rPr>
        <w:t xml:space="preserve">, </w:t>
      </w:r>
      <w:r w:rsidRPr="00494445">
        <w:rPr>
          <w:rStyle w:val="Emphasis"/>
          <w:rFonts w:asciiTheme="majorHAnsi" w:hAnsiTheme="majorHAnsi" w:cstheme="majorHAnsi"/>
        </w:rPr>
        <w:t xml:space="preserve">set a </w:t>
      </w:r>
      <w:r w:rsidRPr="00494445">
        <w:rPr>
          <w:rStyle w:val="Emphasis"/>
          <w:rFonts w:asciiTheme="majorHAnsi" w:hAnsiTheme="majorHAnsi" w:cstheme="majorHAnsi"/>
          <w:highlight w:val="cyan"/>
        </w:rPr>
        <w:t>destructive precedent</w:t>
      </w:r>
      <w:r w:rsidRPr="00494445">
        <w:rPr>
          <w:rStyle w:val="Emphasis"/>
          <w:rFonts w:asciiTheme="majorHAnsi" w:hAnsiTheme="majorHAnsi" w:cstheme="majorHAnsi"/>
        </w:rPr>
        <w:t xml:space="preserve"> that </w:t>
      </w:r>
      <w:r w:rsidRPr="00494445">
        <w:rPr>
          <w:rStyle w:val="Emphasis"/>
          <w:rFonts w:asciiTheme="majorHAnsi" w:hAnsiTheme="majorHAnsi" w:cstheme="majorHAnsi"/>
          <w:highlight w:val="cyan"/>
        </w:rPr>
        <w:t>will</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reduce pharma</w:t>
      </w:r>
      <w:r w:rsidRPr="00494445">
        <w:rPr>
          <w:rStyle w:val="Emphasis"/>
          <w:rFonts w:asciiTheme="majorHAnsi" w:hAnsiTheme="majorHAnsi" w:cstheme="majorHAnsi"/>
        </w:rPr>
        <w:t xml:space="preserve">ceutical </w:t>
      </w:r>
      <w:r w:rsidRPr="00494445">
        <w:rPr>
          <w:rStyle w:val="Emphasis"/>
          <w:rFonts w:asciiTheme="majorHAnsi" w:hAnsiTheme="majorHAnsi" w:cstheme="majorHAnsi"/>
          <w:highlight w:val="cyan"/>
        </w:rPr>
        <w:t>investment</w:t>
      </w:r>
      <w:r w:rsidRPr="00494445">
        <w:rPr>
          <w:rFonts w:asciiTheme="majorHAnsi" w:hAnsiTheme="majorHAnsi" w:cstheme="majorHAnsi"/>
        </w:rPr>
        <w:t xml:space="preserve">, </w:t>
      </w:r>
      <w:r w:rsidRPr="00494445">
        <w:rPr>
          <w:rStyle w:val="Emphasis"/>
          <w:rFonts w:asciiTheme="majorHAnsi" w:hAnsiTheme="majorHAnsi" w:cstheme="majorHAnsi"/>
          <w:highlight w:val="cyan"/>
        </w:rPr>
        <w:t>and</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surrender</w:t>
      </w:r>
      <w:r w:rsidRPr="00494445">
        <w:rPr>
          <w:rStyle w:val="Emphasis"/>
          <w:rFonts w:asciiTheme="majorHAnsi" w:hAnsiTheme="majorHAnsi" w:cstheme="majorHAnsi"/>
        </w:rPr>
        <w:t xml:space="preserve">ed </w:t>
      </w:r>
      <w:r w:rsidRPr="00494445">
        <w:rPr>
          <w:rStyle w:val="Emphasis"/>
          <w:rFonts w:asciiTheme="majorHAnsi" w:hAnsiTheme="majorHAnsi" w:cstheme="majorHAnsi"/>
          <w:highlight w:val="cyan"/>
        </w:rPr>
        <w:t>America’s advantage in biotech</w:t>
      </w:r>
      <w:r w:rsidRPr="00494445">
        <w:rPr>
          <w:rStyle w:val="Emphasis"/>
          <w:rFonts w:asciiTheme="majorHAnsi" w:hAnsiTheme="majorHAnsi" w:cstheme="majorHAnsi"/>
        </w:rPr>
        <w:t>, a key growth industry of the future</w:t>
      </w:r>
      <w:r w:rsidRPr="00494445">
        <w:rPr>
          <w:rFonts w:asciiTheme="majorHAnsi" w:hAnsiTheme="majorHAnsi" w:cstheme="majorHAnsi"/>
        </w:rPr>
        <w:t>. Handed an American triumph of innovation and a great soft-power opportunity, Mr. Biden throws it all away.</w:t>
      </w:r>
    </w:p>
    <w:p w14:paraId="48B5D8F8"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w:t>
      </w:r>
    </w:p>
    <w:p w14:paraId="035172A5"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66A7E188" w14:textId="77777777" w:rsidR="008721FA" w:rsidRPr="00494445" w:rsidRDefault="008721FA" w:rsidP="008721FA">
      <w:pPr>
        <w:rPr>
          <w:rStyle w:val="StyleUnderline"/>
          <w:rFonts w:asciiTheme="majorHAnsi" w:hAnsiTheme="majorHAnsi" w:cstheme="majorHAnsi"/>
        </w:rPr>
      </w:pPr>
      <w:r w:rsidRPr="00494445">
        <w:rPr>
          <w:rFonts w:asciiTheme="majorHAnsi" w:hAnsiTheme="majorHAnsi" w:cstheme="majorHAnsi"/>
        </w:rPr>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494445">
        <w:rPr>
          <w:rStyle w:val="StyleUnderline"/>
          <w:rFonts w:asciiTheme="majorHAnsi" w:hAnsiTheme="majorHAnsi" w:cstheme="majorHAnsi"/>
        </w:rPr>
        <w:t>Their strategy has been to shame Western leaders into surrendering with the help of Democrats in the U.S.</w:t>
      </w:r>
    </w:p>
    <w:p w14:paraId="51840416"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But </w:t>
      </w:r>
      <w:r w:rsidRPr="00494445">
        <w:rPr>
          <w:rStyle w:val="StyleUnderline"/>
          <w:rFonts w:asciiTheme="majorHAnsi" w:hAnsiTheme="majorHAnsi" w:cstheme="majorHAnsi"/>
        </w:rPr>
        <w:t>suspending IP isn’t necessary to expand supply and will impede safe vaccine production</w:t>
      </w:r>
      <w:r w:rsidRPr="00494445">
        <w:rPr>
          <w:rFonts w:asciiTheme="majorHAnsi" w:hAnsiTheme="majorHAnsi" w:cstheme="majorHAnsi"/>
        </w:rPr>
        <w:t xml:space="preserve">. The </w:t>
      </w:r>
      <w:r w:rsidRPr="00494445">
        <w:rPr>
          <w:rStyle w:val="StyleUnderline"/>
          <w:rFonts w:asciiTheme="majorHAnsi" w:hAnsiTheme="majorHAnsi" w:cstheme="majorHAnsi"/>
        </w:rPr>
        <w:t xml:space="preserve">global vaccine supply is already increasing rapidly thanks to </w:t>
      </w:r>
      <w:r w:rsidRPr="00494445">
        <w:rPr>
          <w:rStyle w:val="StyleUnderline"/>
          <w:rFonts w:asciiTheme="majorHAnsi" w:hAnsiTheme="majorHAnsi" w:cstheme="majorHAnsi"/>
        </w:rPr>
        <w:lastRenderedPageBreak/>
        <w:t>licensing agreements the vaccine makers have made with manufacturers around the world</w:t>
      </w:r>
      <w:r w:rsidRPr="00494445">
        <w:rPr>
          <w:rFonts w:asciiTheme="majorHAnsi" w:hAnsiTheme="majorHAnsi" w:cstheme="majorHAnsi"/>
        </w:rPr>
        <w:t>.</w:t>
      </w:r>
    </w:p>
    <w:p w14:paraId="509D9D21"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p>
    <w:p w14:paraId="49A1CC5C"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AstraZeneca and Novavax have leaned heavily on manufacturers in India to produce billions of doses reserved for lower-income countries. But </w:t>
      </w:r>
      <w:r w:rsidRPr="00494445">
        <w:rPr>
          <w:rStyle w:val="Emphasis"/>
          <w:rFonts w:asciiTheme="majorHAnsi" w:hAnsiTheme="majorHAnsi" w:cstheme="majorHAnsi"/>
        </w:rPr>
        <w:t>India has restricted vaccine exports to supply its own population</w:t>
      </w:r>
      <w:r w:rsidRPr="00494445">
        <w:rPr>
          <w:rFonts w:asciiTheme="majorHAnsi" w:hAnsiTheme="majorHAnsi" w:cstheme="majorHAnsi"/>
        </w:rPr>
        <w:t xml:space="preserve">. </w:t>
      </w:r>
      <w:r w:rsidRPr="00494445">
        <w:rPr>
          <w:rStyle w:val="StyleUnderline"/>
          <w:rFonts w:asciiTheme="majorHAnsi" w:hAnsiTheme="majorHAnsi" w:cstheme="majorHAnsi"/>
        </w:rPr>
        <w:t>IP simply isn’t restraining vaccine production.</w:t>
      </w:r>
    </w:p>
    <w:p w14:paraId="5F29C94D" w14:textId="77777777" w:rsidR="008721FA" w:rsidRPr="00494445" w:rsidRDefault="008721FA" w:rsidP="008721FA">
      <w:pPr>
        <w:rPr>
          <w:rStyle w:val="Emphasis"/>
          <w:rFonts w:asciiTheme="majorHAnsi" w:hAnsiTheme="majorHAnsi" w:cstheme="majorHAnsi"/>
        </w:rPr>
      </w:pPr>
      <w:r w:rsidRPr="00494445">
        <w:rPr>
          <w:rStyle w:val="StyleUnderline"/>
          <w:rFonts w:asciiTheme="majorHAnsi" w:hAnsiTheme="majorHAnsi" w:cstheme="majorHAnsi"/>
        </w:rPr>
        <w:t>Busting patents also won’t speed up production, since it would take months for these countries to set up new facilities</w:t>
      </w:r>
      <w:r w:rsidRPr="00494445">
        <w:rPr>
          <w:rFonts w:asciiTheme="majorHAnsi" w:hAnsiTheme="majorHAnsi" w:cstheme="majorHAnsi"/>
        </w:rPr>
        <w:t xml:space="preserve">. </w:t>
      </w:r>
      <w:r w:rsidRPr="00494445">
        <w:rPr>
          <w:rStyle w:val="Emphasis"/>
          <w:rFonts w:asciiTheme="majorHAnsi" w:hAnsiTheme="majorHAnsi" w:cstheme="majorHAnsi"/>
          <w:highlight w:val="cyan"/>
        </w:rPr>
        <w:t>Competition will increase</w:t>
      </w:r>
      <w:r w:rsidRPr="00494445">
        <w:rPr>
          <w:rStyle w:val="Emphasis"/>
          <w:rFonts w:asciiTheme="majorHAnsi" w:hAnsiTheme="majorHAnsi" w:cstheme="majorHAnsi"/>
        </w:rPr>
        <w:t xml:space="preserve"> for scarce ingredients, and </w:t>
      </w:r>
      <w:r w:rsidRPr="00494445">
        <w:rPr>
          <w:rStyle w:val="Emphasis"/>
          <w:rFonts w:asciiTheme="majorHAnsi" w:hAnsiTheme="majorHAnsi" w:cstheme="majorHAnsi"/>
          <w:highlight w:val="cyan"/>
        </w:rPr>
        <w:t>less efficient manufacturers</w:t>
      </w:r>
      <w:r w:rsidRPr="00494445">
        <w:rPr>
          <w:rStyle w:val="Emphasis"/>
          <w:rFonts w:asciiTheme="majorHAnsi" w:hAnsiTheme="majorHAnsi" w:cstheme="majorHAnsi"/>
        </w:rPr>
        <w:t xml:space="preserve"> with little expertise would </w:t>
      </w:r>
      <w:r w:rsidRPr="00494445">
        <w:rPr>
          <w:rStyle w:val="Emphasis"/>
          <w:rFonts w:asciiTheme="majorHAnsi" w:hAnsiTheme="majorHAnsi" w:cstheme="majorHAnsi"/>
          <w:highlight w:val="cyan"/>
        </w:rPr>
        <w:t>make it hard</w:t>
      </w:r>
      <w:r w:rsidRPr="00494445">
        <w:rPr>
          <w:rStyle w:val="Emphasis"/>
          <w:rFonts w:asciiTheme="majorHAnsi" w:hAnsiTheme="majorHAnsi" w:cstheme="majorHAnsi"/>
        </w:rPr>
        <w:t xml:space="preserve">er for licensed partners </w:t>
      </w:r>
      <w:r w:rsidRPr="00494445">
        <w:rPr>
          <w:rStyle w:val="Emphasis"/>
          <w:rFonts w:asciiTheme="majorHAnsi" w:hAnsiTheme="majorHAnsi" w:cstheme="majorHAnsi"/>
          <w:highlight w:val="cyan"/>
        </w:rPr>
        <w:t>to produce vaccines</w:t>
      </w:r>
      <w:r w:rsidRPr="00494445">
        <w:rPr>
          <w:rStyle w:val="Emphasis"/>
          <w:rFonts w:asciiTheme="majorHAnsi" w:hAnsiTheme="majorHAnsi" w:cstheme="majorHAnsi"/>
        </w:rPr>
        <w:t>.</w:t>
      </w:r>
    </w:p>
    <w:p w14:paraId="611C6DAE"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There’s also the problem of safety. Johnson &amp; Johnson has experienced quality problems at an Emergent plant making its vaccines, and that’s in Baltimore. Imagine the potential problems with unlicensed producers in, say, Malaysia or Brazil. </w:t>
      </w:r>
      <w:r w:rsidRPr="00494445">
        <w:rPr>
          <w:rStyle w:val="StyleUnderline"/>
          <w:rFonts w:asciiTheme="majorHAnsi" w:hAnsiTheme="majorHAnsi" w:cstheme="majorHAnsi"/>
        </w:rPr>
        <w:t>If vaccines made there have complications, confidence in licensed vaccines could plummet too</w:t>
      </w:r>
      <w:r w:rsidRPr="00494445">
        <w:rPr>
          <w:rFonts w:asciiTheme="majorHAnsi" w:hAnsiTheme="majorHAnsi" w:cstheme="majorHAnsi"/>
        </w:rPr>
        <w:t xml:space="preserve">. And </w:t>
      </w:r>
      <w:r w:rsidRPr="00494445">
        <w:rPr>
          <w:rStyle w:val="StyleUnderline"/>
          <w:rFonts w:asciiTheme="majorHAnsi" w:hAnsiTheme="majorHAnsi" w:cstheme="majorHAnsi"/>
        </w:rPr>
        <w:t>who would Pfizer and Moderna sue to get their reputations back?</w:t>
      </w:r>
    </w:p>
    <w:p w14:paraId="1AA89CD5" w14:textId="77777777" w:rsidR="008721FA" w:rsidRPr="00494445" w:rsidRDefault="008721FA" w:rsidP="008721FA">
      <w:pPr>
        <w:rPr>
          <w:rStyle w:val="StyleUnderline"/>
          <w:rFonts w:asciiTheme="majorHAnsi" w:hAnsiTheme="majorHAnsi" w:cstheme="majorHAnsi"/>
        </w:rPr>
      </w:pPr>
      <w:r w:rsidRPr="00494445">
        <w:rPr>
          <w:rFonts w:asciiTheme="majorHAnsi" w:hAnsiTheme="majorHAnsi" w:cstheme="majorHAnsi"/>
        </w:rPr>
        <w:t xml:space="preserve">The economic self-damage is also hard to fathom. </w:t>
      </w:r>
      <w:r w:rsidRPr="00494445">
        <w:rPr>
          <w:rStyle w:val="StyleUnderline"/>
          <w:rFonts w:asciiTheme="majorHAnsi" w:hAnsiTheme="majorHAnsi" w:cstheme="majorHAnsi"/>
        </w:rPr>
        <w:t xml:space="preserve">The </w:t>
      </w:r>
      <w:r w:rsidRPr="00494445">
        <w:rPr>
          <w:rStyle w:val="StyleUnderline"/>
          <w:rFonts w:asciiTheme="majorHAnsi" w:hAnsiTheme="majorHAnsi" w:cstheme="majorHAnsi"/>
          <w:highlight w:val="cyan"/>
        </w:rPr>
        <w:t>U.S</w:t>
      </w:r>
      <w:r w:rsidRPr="00494445">
        <w:rPr>
          <w:rStyle w:val="StyleUnderline"/>
          <w:rFonts w:asciiTheme="majorHAnsi" w:hAnsiTheme="majorHAnsi" w:cstheme="majorHAnsi"/>
        </w:rPr>
        <w:t xml:space="preserve">. currently </w:t>
      </w:r>
      <w:r w:rsidRPr="00494445">
        <w:rPr>
          <w:rStyle w:val="StyleUnderline"/>
          <w:rFonts w:asciiTheme="majorHAnsi" w:hAnsiTheme="majorHAnsi" w:cstheme="majorHAnsi"/>
          <w:highlight w:val="cyan"/>
        </w:rPr>
        <w:t>has a competitive advantage in biotech</w:t>
      </w:r>
      <w:r w:rsidRPr="00494445">
        <w:rPr>
          <w:rStyle w:val="StyleUnderline"/>
          <w:rFonts w:asciiTheme="majorHAnsi" w:hAnsiTheme="majorHAnsi" w:cstheme="majorHAnsi"/>
        </w:rPr>
        <w:t xml:space="preserve"> and biologics manufacturing, which could be a growing export industry.</w:t>
      </w:r>
      <w:r w:rsidRPr="00494445">
        <w:rPr>
          <w:rFonts w:asciiTheme="majorHAnsi" w:hAnsiTheme="majorHAnsi" w:cstheme="majorHAnsi"/>
        </w:rPr>
        <w:t xml:space="preserve"> </w:t>
      </w:r>
      <w:r w:rsidRPr="00494445">
        <w:rPr>
          <w:rStyle w:val="StyleUnderline"/>
          <w:rFonts w:asciiTheme="majorHAnsi" w:hAnsiTheme="majorHAnsi" w:cstheme="majorHAnsi"/>
          <w:highlight w:val="cyan"/>
        </w:rPr>
        <w:t>Waiving IP</w:t>
      </w:r>
      <w:r w:rsidRPr="00494445">
        <w:rPr>
          <w:rStyle w:val="StyleUnderline"/>
          <w:rFonts w:asciiTheme="majorHAnsi" w:hAnsiTheme="majorHAnsi" w:cstheme="majorHAnsi"/>
        </w:rPr>
        <w:t xml:space="preserve"> protections for Covid vaccines and medicines </w:t>
      </w:r>
      <w:r w:rsidRPr="00494445">
        <w:rPr>
          <w:rStyle w:val="StyleUnderline"/>
          <w:rFonts w:asciiTheme="majorHAnsi" w:hAnsiTheme="majorHAnsi" w:cstheme="majorHAnsi"/>
          <w:highlight w:val="cyan"/>
        </w:rPr>
        <w:t>will give away America’s crown</w:t>
      </w:r>
      <w:r w:rsidRPr="00494445">
        <w:rPr>
          <w:rStyle w:val="StyleUnderline"/>
          <w:rFonts w:asciiTheme="majorHAnsi" w:hAnsiTheme="majorHAnsi" w:cstheme="majorHAnsi"/>
        </w:rPr>
        <w:t xml:space="preserve"> pharmaceutical jewels </w:t>
      </w:r>
      <w:r w:rsidRPr="00494445">
        <w:rPr>
          <w:rStyle w:val="StyleUnderline"/>
          <w:rFonts w:asciiTheme="majorHAnsi" w:hAnsiTheme="majorHAnsi" w:cstheme="majorHAnsi"/>
          <w:highlight w:val="cyan"/>
        </w:rPr>
        <w:t>and make the U.S</w:t>
      </w:r>
      <w:r w:rsidRPr="00494445">
        <w:rPr>
          <w:rStyle w:val="StyleUnderline"/>
          <w:rFonts w:asciiTheme="majorHAnsi" w:hAnsiTheme="majorHAnsi" w:cstheme="majorHAnsi"/>
        </w:rPr>
        <w:t xml:space="preserve">. and world more </w:t>
      </w:r>
      <w:r w:rsidRPr="00494445">
        <w:rPr>
          <w:rStyle w:val="StyleUnderline"/>
          <w:rFonts w:asciiTheme="majorHAnsi" w:hAnsiTheme="majorHAnsi" w:cstheme="majorHAnsi"/>
          <w:highlight w:val="cyan"/>
        </w:rPr>
        <w:t>reliant on</w:t>
      </w:r>
      <w:r w:rsidRPr="00494445">
        <w:rPr>
          <w:rStyle w:val="StyleUnderline"/>
          <w:rFonts w:asciiTheme="majorHAnsi" w:hAnsiTheme="majorHAnsi" w:cstheme="majorHAnsi"/>
        </w:rPr>
        <w:t xml:space="preserve"> India and </w:t>
      </w:r>
      <w:r w:rsidRPr="00494445">
        <w:rPr>
          <w:rStyle w:val="Emphasis"/>
          <w:rFonts w:asciiTheme="majorHAnsi" w:hAnsiTheme="majorHAnsi" w:cstheme="majorHAnsi"/>
          <w:highlight w:val="cyan"/>
        </w:rPr>
        <w:t>China</w:t>
      </w:r>
      <w:r w:rsidRPr="00494445">
        <w:rPr>
          <w:rStyle w:val="StyleUnderline"/>
          <w:rFonts w:asciiTheme="majorHAnsi" w:hAnsiTheme="majorHAnsi" w:cstheme="majorHAnsi"/>
        </w:rPr>
        <w:t xml:space="preserve"> for pharmaceuticals</w:t>
      </w:r>
      <w:r w:rsidRPr="00494445">
        <w:rPr>
          <w:rStyle w:val="StyleUnderline"/>
          <w:rFonts w:asciiTheme="majorHAnsi" w:hAnsiTheme="majorHAnsi" w:cstheme="majorHAnsi"/>
          <w:highlight w:val="cyan"/>
        </w:rPr>
        <w:t>.</w:t>
      </w:r>
    </w:p>
    <w:p w14:paraId="51954B14"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Moderna has been working on mRNA vaccines for a decade. Covid represents its first success. Ditto for Novavax, which has been at it for three decades. Small biotech companies in the U.S. have been studying how to create vaccines using nasal sprays, pills and patches.</w:t>
      </w:r>
    </w:p>
    <w:p w14:paraId="676E24D7" w14:textId="77777777" w:rsidR="008721FA" w:rsidRPr="00494445" w:rsidRDefault="008721FA" w:rsidP="008721FA">
      <w:pPr>
        <w:rPr>
          <w:rStyle w:val="Emphasis"/>
          <w:rFonts w:asciiTheme="majorHAnsi" w:hAnsiTheme="majorHAnsi" w:cstheme="majorHAnsi"/>
        </w:rPr>
      </w:pPr>
      <w:r w:rsidRPr="00494445">
        <w:rPr>
          <w:rFonts w:asciiTheme="majorHAnsi" w:hAnsiTheme="majorHAnsi" w:cstheme="majorHAnsi"/>
        </w:rPr>
        <w:t xml:space="preserve">Thanks to Mr. Biden, all </w:t>
      </w:r>
      <w:r w:rsidRPr="00494445">
        <w:rPr>
          <w:rStyle w:val="Emphasis"/>
          <w:rFonts w:asciiTheme="majorHAnsi" w:hAnsiTheme="majorHAnsi" w:cstheme="majorHAnsi"/>
        </w:rPr>
        <w:t>this could become the property of foreign governments</w:t>
      </w:r>
      <w:r w:rsidRPr="00494445">
        <w:rPr>
          <w:rFonts w:asciiTheme="majorHAnsi" w:hAnsiTheme="majorHAnsi" w:cstheme="majorHAnsi"/>
        </w:rPr>
        <w:t xml:space="preserve">. </w:t>
      </w:r>
      <w:r w:rsidRPr="00494445">
        <w:rPr>
          <w:rStyle w:val="StyleUnderline"/>
          <w:rFonts w:asciiTheme="majorHAnsi" w:hAnsiTheme="majorHAnsi" w:cstheme="majorHAnsi"/>
        </w:rPr>
        <w:t>Licensing agreements allow developers to share their IP while maintaining quality control.</w:t>
      </w:r>
      <w:r w:rsidRPr="00494445">
        <w:rPr>
          <w:rFonts w:asciiTheme="majorHAnsi" w:hAnsiTheme="majorHAnsi" w:cstheme="majorHAnsi"/>
        </w:rPr>
        <w:t xml:space="preserve"> </w:t>
      </w:r>
      <w:r w:rsidRPr="00494445">
        <w:rPr>
          <w:rStyle w:val="Emphasis"/>
          <w:rFonts w:asciiTheme="majorHAnsi" w:hAnsiTheme="majorHAnsi" w:cstheme="majorHAnsi"/>
        </w:rPr>
        <w:t>Breaking patents and forcing tech transfers will enable China</w:t>
      </w:r>
      <w:r w:rsidRPr="00494445">
        <w:rPr>
          <w:rFonts w:asciiTheme="majorHAnsi" w:hAnsiTheme="majorHAnsi" w:cstheme="majorHAnsi"/>
        </w:rPr>
        <w:t xml:space="preserve"> and low-income countries</w:t>
      </w:r>
      <w:r w:rsidRPr="00494445">
        <w:rPr>
          <w:rStyle w:val="Emphasis"/>
          <w:rFonts w:asciiTheme="majorHAnsi" w:hAnsiTheme="majorHAnsi" w:cstheme="majorHAnsi"/>
        </w:rPr>
        <w:t xml:space="preserve"> to manufacture U.S. biotech products on their own.</w:t>
      </w:r>
    </w:p>
    <w:p w14:paraId="07883F80" w14:textId="77777777" w:rsidR="008721FA" w:rsidRPr="00494445" w:rsidRDefault="008721FA" w:rsidP="008721FA">
      <w:pPr>
        <w:rPr>
          <w:rStyle w:val="Emphasis"/>
          <w:rFonts w:asciiTheme="majorHAnsi" w:hAnsiTheme="majorHAnsi" w:cstheme="majorHAnsi"/>
        </w:rPr>
      </w:pPr>
      <w:r w:rsidRPr="00494445">
        <w:rPr>
          <w:rFonts w:asciiTheme="majorHAnsi" w:hAnsiTheme="majorHAnsi" w:cstheme="majorHAnsi"/>
        </w:rPr>
        <w:t xml:space="preserve">China’s current crop of vaccines are far less effective than those in the West, but soon Beijing might be able to purvey Pfizer knock-offs. </w:t>
      </w:r>
      <w:r w:rsidRPr="00494445">
        <w:rPr>
          <w:rStyle w:val="Emphasis"/>
          <w:rFonts w:asciiTheme="majorHAnsi" w:hAnsiTheme="majorHAnsi" w:cstheme="majorHAnsi"/>
        </w:rPr>
        <w:t>The U.S. has spent years deploring China’s theft of American IP, and now the Biden Administration may voluntarily let China could reap profits from decades of American innovation.</w:t>
      </w:r>
    </w:p>
    <w:p w14:paraId="10F8BA7D"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w:t>
      </w:r>
    </w:p>
    <w:p w14:paraId="31170E99"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Instead of handing over American IP to the world, Mr. Biden could negotiate bilateral vaccine agreements and export excess U.S. supply. </w:t>
      </w:r>
      <w:r w:rsidRPr="00494445">
        <w:rPr>
          <w:rStyle w:val="StyleUnderline"/>
          <w:rFonts w:asciiTheme="majorHAnsi" w:hAnsiTheme="majorHAnsi" w:cstheme="majorHAnsi"/>
        </w:rPr>
        <w:t xml:space="preserve">If Mr. Biden wants to increase global supply safely, the U.S. could spend more to help the companies produce more for export. Then the jobs would go </w:t>
      </w:r>
      <w:r w:rsidRPr="00494445">
        <w:rPr>
          <w:rStyle w:val="StyleUnderline"/>
          <w:rFonts w:asciiTheme="majorHAnsi" w:hAnsiTheme="majorHAnsi" w:cstheme="majorHAnsi"/>
        </w:rPr>
        <w:lastRenderedPageBreak/>
        <w:t>to Americans. We thought this was the point of the production deal Mr. Biden negotiated between J&amp;J and Merck</w:t>
      </w:r>
      <w:r w:rsidRPr="00494445">
        <w:rPr>
          <w:rFonts w:asciiTheme="majorHAnsi" w:hAnsiTheme="majorHAnsi" w:cstheme="majorHAnsi"/>
        </w:rPr>
        <w:t>.</w:t>
      </w:r>
    </w:p>
    <w:p w14:paraId="5C97DE78"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493E8818" w14:textId="77777777" w:rsidR="008721FA" w:rsidRPr="00494445" w:rsidRDefault="008721FA" w:rsidP="008721FA">
      <w:pPr>
        <w:rPr>
          <w:rStyle w:val="StyleUnderline"/>
          <w:rFonts w:asciiTheme="majorHAnsi" w:hAnsiTheme="majorHAnsi" w:cstheme="majorHAnsi"/>
        </w:rPr>
      </w:pPr>
      <w:r w:rsidRPr="00494445">
        <w:rPr>
          <w:rFonts w:asciiTheme="majorHAnsi" w:hAnsiTheme="majorHAnsi" w:cstheme="majorHAnsi"/>
        </w:rPr>
        <w:t xml:space="preserve">Mr. Biden ought to listen to Angela Merkel. Pfizer’s partner BioNTech is a German firm, and the German Chancellor said Thursday that she opposes the WTO heist: </w:t>
      </w:r>
      <w:r w:rsidRPr="00494445">
        <w:rPr>
          <w:rStyle w:val="StyleUnderline"/>
          <w:rFonts w:asciiTheme="majorHAnsi" w:hAnsiTheme="majorHAnsi" w:cstheme="majorHAnsi"/>
        </w:rPr>
        <w:t>“The protection of intellectual property is a source of innovation and it must remain so in the future.”</w:t>
      </w:r>
    </w:p>
    <w:p w14:paraId="7EF7ED23"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At least IP is safe in Germany. Mr. Biden has sent a signal around the world that </w:t>
      </w:r>
      <w:r w:rsidRPr="00494445">
        <w:rPr>
          <w:rStyle w:val="Emphasis"/>
          <w:rFonts w:asciiTheme="majorHAnsi" w:hAnsiTheme="majorHAnsi" w:cstheme="majorHAnsi"/>
        </w:rPr>
        <w:t>nobody’s intellectual property is safe in America.</w:t>
      </w:r>
    </w:p>
    <w:p w14:paraId="0851518D" w14:textId="77777777" w:rsidR="008721FA" w:rsidRPr="00494445" w:rsidRDefault="008721FA" w:rsidP="008721FA">
      <w:pPr>
        <w:spacing w:after="0" w:line="240" w:lineRule="auto"/>
        <w:rPr>
          <w:rFonts w:asciiTheme="majorHAnsi" w:hAnsiTheme="majorHAnsi" w:cstheme="majorHAnsi"/>
        </w:rPr>
      </w:pPr>
    </w:p>
    <w:p w14:paraId="32B24F30" w14:textId="77777777" w:rsidR="008721FA" w:rsidRPr="00494445" w:rsidRDefault="008721FA" w:rsidP="008721FA">
      <w:pPr>
        <w:pStyle w:val="Heading4"/>
        <w:rPr>
          <w:rFonts w:asciiTheme="majorHAnsi" w:hAnsiTheme="majorHAnsi" w:cstheme="majorHAnsi"/>
        </w:rPr>
      </w:pPr>
      <w:r w:rsidRPr="00494445">
        <w:rPr>
          <w:rFonts w:asciiTheme="majorHAnsi" w:hAnsiTheme="majorHAnsi" w:cstheme="majorHAnsi"/>
        </w:rPr>
        <w:t>China biotech heg causes a laundry list of impacts</w:t>
      </w:r>
    </w:p>
    <w:p w14:paraId="7D94AA6B" w14:textId="77777777" w:rsidR="008721FA" w:rsidRPr="00494445" w:rsidRDefault="008721FA" w:rsidP="008721FA">
      <w:pPr>
        <w:rPr>
          <w:rFonts w:asciiTheme="majorHAnsi" w:hAnsiTheme="majorHAnsi" w:cstheme="majorHAnsi"/>
        </w:rPr>
      </w:pPr>
      <w:r w:rsidRPr="00494445">
        <w:rPr>
          <w:rStyle w:val="Style13ptBold"/>
          <w:rFonts w:asciiTheme="majorHAnsi" w:hAnsiTheme="majorHAnsi" w:cstheme="majorHAnsi"/>
        </w:rPr>
        <w:t xml:space="preserve">Moore 19 </w:t>
      </w:r>
      <w:r w:rsidRPr="00494445">
        <w:rPr>
          <w:rFonts w:asciiTheme="majorHAnsi" w:hAnsiTheme="majorHAnsi" w:cstheme="majorHAnsi"/>
          <w:sz w:val="18"/>
          <w:szCs w:val="18"/>
        </w:rPr>
        <w:t>Scott Moore - Director of the Penn Global China Program at the University of Pennsylvania, Young Professional and Water Resources Management Specialist at the World Bank Group, and Environment, Science, Technology, and Health Officer for China at the U.S. Department of State, Giorgio Ruffolo Post-Doctoral Research Fellow with the Belfer Center for Science and International Affairs at Harvard University, Truman, Fulbright, and Rhodes Scholar.</w:t>
      </w:r>
      <w:r w:rsidRPr="00494445">
        <w:rPr>
          <w:rFonts w:asciiTheme="majorHAnsi" w:hAnsiTheme="majorHAnsi" w:cstheme="majorHAnsi"/>
        </w:rPr>
        <w:t xml:space="preserve">, </w:t>
      </w:r>
      <w:r w:rsidRPr="00494445">
        <w:rPr>
          <w:rFonts w:asciiTheme="majorHAnsi" w:hAnsiTheme="majorHAnsi" w:cstheme="majorHAnsi"/>
          <w:sz w:val="18"/>
          <w:szCs w:val="18"/>
        </w:rPr>
        <w:t>Foreign Policy</w:t>
      </w:r>
      <w:r w:rsidRPr="00494445">
        <w:rPr>
          <w:rFonts w:asciiTheme="majorHAnsi" w:hAnsiTheme="majorHAnsi" w:cstheme="majorHAnsi"/>
        </w:rPr>
        <w:t xml:space="preserve">, </w:t>
      </w:r>
      <w:r w:rsidRPr="00494445">
        <w:rPr>
          <w:rFonts w:asciiTheme="majorHAnsi" w:hAnsiTheme="majorHAnsi" w:cstheme="majorHAnsi"/>
          <w:sz w:val="18"/>
          <w:szCs w:val="18"/>
        </w:rPr>
        <w:t>"China's Genetic Experiments Are Pushing Ethical Limits"</w:t>
      </w:r>
      <w:r w:rsidRPr="00494445">
        <w:rPr>
          <w:rFonts w:asciiTheme="majorHAnsi" w:hAnsiTheme="majorHAnsi" w:cstheme="majorHAnsi"/>
        </w:rPr>
        <w:t xml:space="preserve">, </w:t>
      </w:r>
      <w:r w:rsidRPr="00494445">
        <w:rPr>
          <w:rFonts w:asciiTheme="majorHAnsi" w:hAnsiTheme="majorHAnsi" w:cstheme="majorHAnsi"/>
          <w:sz w:val="18"/>
          <w:szCs w:val="18"/>
        </w:rPr>
        <w:t>NOVEMBER 8, 2019, 2:53 PM</w:t>
      </w:r>
      <w:r w:rsidRPr="00494445">
        <w:rPr>
          <w:rFonts w:asciiTheme="majorHAnsi" w:hAnsiTheme="majorHAnsi" w:cstheme="majorHAnsi"/>
        </w:rPr>
        <w:t xml:space="preserve">, </w:t>
      </w:r>
      <w:hyperlink w:history="1">
        <w:r w:rsidRPr="00494445">
          <w:rPr>
            <w:rStyle w:val="Hyperlink"/>
            <w:rFonts w:asciiTheme="majorHAnsi" w:hAnsiTheme="majorHAnsi" w:cstheme="majorHAnsi"/>
            <w:sz w:val="18"/>
            <w:szCs w:val="18"/>
          </w:rPr>
          <w:t>https://foreignpolicy.com/2019/11/08/cloning-crispr-he-jiankui-china-biotech-boom-could-transform-lives-destroy-them/</w:t>
        </w:r>
      </w:hyperlink>
      <w:r w:rsidRPr="00494445">
        <w:rPr>
          <w:rFonts w:asciiTheme="majorHAnsi" w:hAnsiTheme="majorHAnsi" w:cstheme="majorHAnsi"/>
          <w:sz w:val="18"/>
          <w:szCs w:val="18"/>
        </w:rPr>
        <w:t xml:space="preserve"> - BD</w:t>
      </w:r>
    </w:p>
    <w:p w14:paraId="4B5ABDBC" w14:textId="77777777" w:rsidR="008721FA" w:rsidRPr="00494445" w:rsidRDefault="008721FA" w:rsidP="008721FA">
      <w:pPr>
        <w:rPr>
          <w:rFonts w:asciiTheme="majorHAnsi" w:hAnsiTheme="majorHAnsi" w:cstheme="majorHAnsi"/>
          <w:b/>
          <w:iCs/>
          <w:u w:val="single"/>
        </w:rPr>
      </w:pPr>
      <w:r w:rsidRPr="00494445">
        <w:rPr>
          <w:rFonts w:asciiTheme="majorHAnsi" w:hAnsiTheme="majorHAnsi" w:cstheme="majorHAnsi"/>
        </w:rP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494445">
        <w:rPr>
          <w:rStyle w:val="StyleUnderline"/>
          <w:rFonts w:asciiTheme="majorHAnsi" w:hAnsiTheme="majorHAnsi" w:cstheme="majorHAnsi"/>
        </w:rPr>
        <w:t xml:space="preserve">Clapper devoted a good chunk of his time to describing a </w:t>
      </w:r>
      <w:r w:rsidRPr="00494445">
        <w:rPr>
          <w:rStyle w:val="Emphasis"/>
          <w:rFonts w:asciiTheme="majorHAnsi" w:hAnsiTheme="majorHAnsi" w:cstheme="majorHAnsi"/>
        </w:rPr>
        <w:t>much more exotic threat: biomedical research</w:t>
      </w:r>
      <w:r w:rsidRPr="00494445">
        <w:rPr>
          <w:rStyle w:val="StyleUnderline"/>
          <w:rFonts w:asciiTheme="majorHAnsi" w:hAnsiTheme="majorHAnsi" w:cstheme="majorHAnsi"/>
        </w:rPr>
        <w:t>.</w:t>
      </w:r>
      <w:r w:rsidRPr="00494445">
        <w:rPr>
          <w:rFonts w:asciiTheme="majorHAnsi" w:hAnsiTheme="majorHAnsi" w:cstheme="majorHAnsi"/>
        </w:rPr>
        <w:t xml:space="preserve"> </w:t>
      </w:r>
      <w:r w:rsidRPr="00494445">
        <w:rPr>
          <w:rStyle w:val="StyleUnderline"/>
          <w:rFonts w:asciiTheme="majorHAnsi" w:hAnsiTheme="majorHAnsi" w:cstheme="majorHAnsi"/>
        </w:rPr>
        <w:t>Specifically, Clapper warned, “</w:t>
      </w:r>
      <w:r w:rsidRPr="00494445">
        <w:rPr>
          <w:rStyle w:val="Emphasis"/>
          <w:rFonts w:asciiTheme="majorHAnsi" w:hAnsiTheme="majorHAnsi" w:cstheme="majorHAnsi"/>
        </w:rPr>
        <w:t>Research in genome editing conducted by countries with different regulatory or ethical standards</w:t>
      </w:r>
      <w:r w:rsidRPr="00494445">
        <w:rPr>
          <w:rStyle w:val="StyleUnderline"/>
          <w:rFonts w:asciiTheme="majorHAnsi" w:hAnsiTheme="majorHAnsi" w:cstheme="majorHAnsi"/>
        </w:rPr>
        <w:t xml:space="preserve"> than those of Western countries probably </w:t>
      </w:r>
      <w:r w:rsidRPr="00494445">
        <w:rPr>
          <w:rStyle w:val="Emphasis"/>
          <w:rFonts w:asciiTheme="majorHAnsi" w:hAnsiTheme="majorHAnsi" w:cstheme="majorHAnsi"/>
        </w:rPr>
        <w:t xml:space="preserve">increases the </w:t>
      </w:r>
      <w:r w:rsidRPr="00494445">
        <w:rPr>
          <w:rStyle w:val="Emphasis"/>
          <w:rFonts w:asciiTheme="majorHAnsi" w:hAnsiTheme="majorHAnsi" w:cstheme="majorHAnsi"/>
          <w:highlight w:val="cyan"/>
        </w:rPr>
        <w:t>risk of</w:t>
      </w:r>
      <w:r w:rsidRPr="00494445">
        <w:rPr>
          <w:rStyle w:val="Emphasis"/>
          <w:rFonts w:asciiTheme="majorHAnsi" w:hAnsiTheme="majorHAnsi" w:cstheme="majorHAnsi"/>
        </w:rPr>
        <w:t xml:space="preserve"> the creation of potentially </w:t>
      </w:r>
      <w:r w:rsidRPr="00494445">
        <w:rPr>
          <w:rStyle w:val="Emphasis"/>
          <w:rFonts w:asciiTheme="majorHAnsi" w:hAnsiTheme="majorHAnsi" w:cstheme="majorHAnsi"/>
          <w:highlight w:val="cyan"/>
        </w:rPr>
        <w:t>harmful biological agents</w:t>
      </w:r>
      <w:r w:rsidRPr="00494445">
        <w:rPr>
          <w:rStyle w:val="Emphasis"/>
          <w:rFonts w:asciiTheme="majorHAnsi" w:hAnsiTheme="majorHAnsi" w:cstheme="majorHAnsi"/>
        </w:rPr>
        <w:t xml:space="preserve"> or products.”</w:t>
      </w:r>
    </w:p>
    <w:p w14:paraId="732DC0AB" w14:textId="77777777" w:rsidR="008721FA" w:rsidRPr="00494445" w:rsidRDefault="008721FA" w:rsidP="008721FA">
      <w:pPr>
        <w:rPr>
          <w:rFonts w:asciiTheme="majorHAnsi" w:hAnsiTheme="majorHAnsi" w:cstheme="majorHAnsi"/>
          <w:u w:val="single"/>
        </w:rPr>
      </w:pPr>
      <w:r w:rsidRPr="00494445">
        <w:rPr>
          <w:rStyle w:val="Emphasis"/>
          <w:rFonts w:asciiTheme="majorHAnsi" w:hAnsiTheme="majorHAnsi" w:cstheme="majorHAnsi"/>
        </w:rPr>
        <w:t>Clapper’s statement didn’t explicitly mention China—but it didn’t need to</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As his testimony went on to make clear, while in the 20th century the </w:t>
      </w:r>
      <w:r w:rsidRPr="00494445">
        <w:rPr>
          <w:rStyle w:val="Emphasis"/>
          <w:rFonts w:asciiTheme="majorHAnsi" w:hAnsiTheme="majorHAnsi" w:cstheme="majorHAnsi"/>
        </w:rPr>
        <w:t>United States and Soviet Union held the keys to preventing planetary catastrophe</w:t>
      </w:r>
      <w:r w:rsidRPr="00494445">
        <w:rPr>
          <w:rStyle w:val="StyleUnderline"/>
          <w:rFonts w:asciiTheme="majorHAnsi" w:hAnsiTheme="majorHAnsi" w:cstheme="majorHAnsi"/>
        </w:rPr>
        <w:t>,</w:t>
      </w:r>
      <w:r w:rsidRPr="00494445">
        <w:rPr>
          <w:rFonts w:asciiTheme="majorHAnsi" w:hAnsiTheme="majorHAnsi" w:cstheme="majorHAnsi"/>
        </w:rPr>
        <w:t xml:space="preserve"> in the 21st the principal players are the United States and China. </w:t>
      </w:r>
      <w:r w:rsidRPr="00494445">
        <w:rPr>
          <w:rStyle w:val="StyleUnderline"/>
          <w:rFonts w:asciiTheme="majorHAnsi" w:hAnsiTheme="majorHAnsi" w:cstheme="majorHAnsi"/>
        </w:rPr>
        <w:t xml:space="preserve">And while in a previous age keeping Pandora’s box closed meant preventing nuclear war, </w:t>
      </w:r>
      <w:r w:rsidRPr="00494445">
        <w:rPr>
          <w:rStyle w:val="Emphasis"/>
          <w:rFonts w:asciiTheme="majorHAnsi" w:hAnsiTheme="majorHAnsi" w:cstheme="majorHAnsi"/>
        </w:rPr>
        <w:t>today it’s about preventing biotech dangers.</w:t>
      </w:r>
    </w:p>
    <w:p w14:paraId="3D454520" w14:textId="77777777" w:rsidR="008721FA" w:rsidRPr="00494445" w:rsidRDefault="008721FA" w:rsidP="008721FA">
      <w:pPr>
        <w:rPr>
          <w:rFonts w:asciiTheme="majorHAnsi" w:hAnsiTheme="majorHAnsi" w:cstheme="majorHAnsi"/>
          <w:b/>
          <w:iCs/>
          <w:u w:val="single"/>
        </w:rPr>
      </w:pPr>
      <w:r w:rsidRPr="00494445">
        <w:rPr>
          <w:rFonts w:asciiTheme="majorHAnsi" w:hAnsiTheme="majorHAnsi" w:cstheme="majorHAnsi"/>
        </w:rPr>
        <w:t xml:space="preserve">In just the past few years, the </w:t>
      </w:r>
      <w:r w:rsidRPr="00494445">
        <w:rPr>
          <w:rStyle w:val="StyleUnderline"/>
          <w:rFonts w:asciiTheme="majorHAnsi" w:hAnsiTheme="majorHAnsi" w:cstheme="majorHAnsi"/>
        </w:rPr>
        <w:t xml:space="preserve">development of inexpensive </w:t>
      </w:r>
      <w:r w:rsidRPr="00494445">
        <w:rPr>
          <w:rStyle w:val="StyleUnderline"/>
          <w:rFonts w:asciiTheme="majorHAnsi" w:hAnsiTheme="majorHAnsi" w:cstheme="majorHAnsi"/>
          <w:highlight w:val="cyan"/>
        </w:rPr>
        <w:t>gene-editing</w:t>
      </w:r>
      <w:r w:rsidRPr="00494445">
        <w:rPr>
          <w:rStyle w:val="StyleUnderline"/>
          <w:rFonts w:asciiTheme="majorHAnsi" w:hAnsiTheme="majorHAnsi" w:cstheme="majorHAnsi"/>
        </w:rPr>
        <w:t xml:space="preserve"> techniques </w:t>
      </w:r>
      <w:r w:rsidRPr="00494445">
        <w:rPr>
          <w:rStyle w:val="Emphasis"/>
          <w:rFonts w:asciiTheme="majorHAnsi" w:hAnsiTheme="majorHAnsi" w:cstheme="majorHAnsi"/>
        </w:rPr>
        <w:t>has democratized biomedical research, producing a biotech bonanza</w:t>
      </w:r>
      <w:r w:rsidRPr="00494445">
        <w:rPr>
          <w:rStyle w:val="StyleUnderline"/>
          <w:rFonts w:asciiTheme="majorHAnsi" w:hAnsiTheme="majorHAnsi" w:cstheme="majorHAnsi"/>
        </w:rPr>
        <w:t xml:space="preserve"> in places such as China and </w:t>
      </w:r>
      <w:r w:rsidRPr="00494445">
        <w:rPr>
          <w:rStyle w:val="StyleUnderline"/>
          <w:rFonts w:asciiTheme="majorHAnsi" w:hAnsiTheme="majorHAnsi" w:cstheme="majorHAnsi"/>
          <w:highlight w:val="cyan"/>
        </w:rPr>
        <w:t>creating a</w:t>
      </w:r>
      <w:r w:rsidRPr="00494445">
        <w:rPr>
          <w:rStyle w:val="StyleUnderline"/>
          <w:rFonts w:asciiTheme="majorHAnsi" w:hAnsiTheme="majorHAnsi" w:cstheme="majorHAnsi"/>
        </w:rPr>
        <w:t xml:space="preserve"> whole </w:t>
      </w:r>
      <w:r w:rsidRPr="00494445">
        <w:rPr>
          <w:rStyle w:val="StyleUnderline"/>
          <w:rFonts w:asciiTheme="majorHAnsi" w:hAnsiTheme="majorHAnsi" w:cstheme="majorHAnsi"/>
          <w:highlight w:val="cyan"/>
        </w:rPr>
        <w:t>new category of</w:t>
      </w:r>
      <w:r w:rsidRPr="00494445">
        <w:rPr>
          <w:rStyle w:val="StyleUnderline"/>
          <w:rFonts w:asciiTheme="majorHAnsi" w:hAnsiTheme="majorHAnsi" w:cstheme="majorHAnsi"/>
        </w:rPr>
        <w:t xml:space="preserve"> security </w:t>
      </w:r>
      <w:r w:rsidRPr="00494445">
        <w:rPr>
          <w:rStyle w:val="StyleUnderline"/>
          <w:rFonts w:asciiTheme="majorHAnsi" w:hAnsiTheme="majorHAnsi" w:cstheme="majorHAnsi"/>
          <w:highlight w:val="cyan"/>
        </w:rPr>
        <w:t>threats</w:t>
      </w:r>
      <w:r w:rsidRPr="00494445">
        <w:rPr>
          <w:rStyle w:val="StyleUnderline"/>
          <w:rFonts w:asciiTheme="majorHAnsi" w:hAnsiTheme="majorHAnsi" w:cstheme="majorHAnsi"/>
        </w:rPr>
        <w:t xml:space="preserve"> in the process</w:t>
      </w:r>
      <w:r w:rsidRPr="00494445">
        <w:rPr>
          <w:rStyle w:val="Emphasis"/>
          <w:rFonts w:asciiTheme="majorHAnsi" w:hAnsiTheme="majorHAnsi" w:cstheme="majorHAnsi"/>
        </w:rPr>
        <w:t xml:space="preserve">, from the use of genetic information to persecute dissidents and minority groups to the development of </w:t>
      </w:r>
      <w:r w:rsidRPr="00494445">
        <w:rPr>
          <w:rStyle w:val="Emphasis"/>
          <w:rFonts w:asciiTheme="majorHAnsi" w:hAnsiTheme="majorHAnsi" w:cstheme="majorHAnsi"/>
          <w:highlight w:val="cyan"/>
        </w:rPr>
        <w:t>sophisticated bioweapons</w:t>
      </w:r>
      <w:r w:rsidRPr="00494445">
        <w:rPr>
          <w:rStyle w:val="Emphasis"/>
          <w:rFonts w:asciiTheme="majorHAnsi" w:hAnsiTheme="majorHAnsi" w:cstheme="majorHAnsi"/>
        </w:rPr>
        <w:t>.</w:t>
      </w:r>
    </w:p>
    <w:p w14:paraId="2579B0C5"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lastRenderedPageBreak/>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p>
    <w:p w14:paraId="487F4EBB" w14:textId="77777777" w:rsidR="008721FA" w:rsidRPr="00494445" w:rsidRDefault="008721FA" w:rsidP="008721FA">
      <w:pPr>
        <w:rPr>
          <w:rFonts w:asciiTheme="majorHAnsi" w:hAnsiTheme="majorHAnsi" w:cstheme="majorHAnsi"/>
        </w:rPr>
      </w:pPr>
      <w:r w:rsidRPr="00494445">
        <w:rPr>
          <w:rStyle w:val="StyleUnderline"/>
          <w:rFonts w:asciiTheme="majorHAnsi" w:hAnsiTheme="majorHAnsi" w:cstheme="majorHAnsi"/>
          <w:highlight w:val="cyan"/>
        </w:rPr>
        <w:t>China’s</w:t>
      </w:r>
      <w:r w:rsidRPr="00494445">
        <w:rPr>
          <w:rStyle w:val="StyleUnderline"/>
          <w:rFonts w:asciiTheme="majorHAnsi" w:hAnsiTheme="majorHAnsi" w:cstheme="majorHAnsi"/>
        </w:rPr>
        <w:t xml:space="preserve"> starring role in preventing the 21st century’s biotech perils stems from its </w:t>
      </w:r>
      <w:r w:rsidRPr="00494445">
        <w:rPr>
          <w:rStyle w:val="Emphasis"/>
          <w:rFonts w:asciiTheme="majorHAnsi" w:hAnsiTheme="majorHAnsi" w:cstheme="majorHAnsi"/>
          <w:highlight w:val="cyan"/>
        </w:rPr>
        <w:t>skyrocketing</w:t>
      </w:r>
      <w:r w:rsidRPr="00494445">
        <w:rPr>
          <w:rStyle w:val="Emphasis"/>
          <w:rFonts w:asciiTheme="majorHAnsi" w:hAnsiTheme="majorHAnsi" w:cstheme="majorHAnsi"/>
        </w:rPr>
        <w:t xml:space="preserve"> investment </w:t>
      </w:r>
      <w:r w:rsidRPr="00494445">
        <w:rPr>
          <w:rStyle w:val="Emphasis"/>
          <w:rFonts w:asciiTheme="majorHAnsi" w:hAnsiTheme="majorHAnsi" w:cstheme="majorHAnsi"/>
          <w:highlight w:val="cyan"/>
        </w:rPr>
        <w:t>in biomed</w:t>
      </w:r>
      <w:r w:rsidRPr="00494445">
        <w:rPr>
          <w:rStyle w:val="Emphasis"/>
          <w:rFonts w:asciiTheme="majorHAnsi" w:hAnsiTheme="majorHAnsi" w:cstheme="majorHAnsi"/>
        </w:rPr>
        <w:t xml:space="preserve">ical </w:t>
      </w:r>
      <w:r w:rsidRPr="00494445">
        <w:rPr>
          <w:rStyle w:val="Emphasis"/>
          <w:rFonts w:asciiTheme="majorHAnsi" w:hAnsiTheme="majorHAnsi" w:cstheme="majorHAnsi"/>
          <w:highlight w:val="cyan"/>
        </w:rPr>
        <w:t>research</w:t>
      </w:r>
      <w:r w:rsidRPr="00494445">
        <w:rPr>
          <w:rStyle w:val="Emphasis"/>
          <w:rFonts w:asciiTheme="majorHAnsi" w:hAnsiTheme="majorHAnsi" w:cstheme="majorHAnsi"/>
        </w:rPr>
        <w:t>.</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Historically</w:t>
      </w:r>
      <w:r w:rsidRPr="00494445">
        <w:rPr>
          <w:rStyle w:val="StyleUnderline"/>
          <w:rFonts w:asciiTheme="majorHAnsi" w:hAnsiTheme="majorHAnsi" w:cstheme="majorHAnsi"/>
        </w:rPr>
        <w:t xml:space="preserve">, Western countries, and especially </w:t>
      </w:r>
      <w:r w:rsidRPr="00494445">
        <w:rPr>
          <w:rStyle w:val="StyleUnderline"/>
          <w:rFonts w:asciiTheme="majorHAnsi" w:hAnsiTheme="majorHAnsi" w:cstheme="majorHAnsi"/>
          <w:highlight w:val="cyan"/>
        </w:rPr>
        <w:t>the U</w:t>
      </w:r>
      <w:r w:rsidRPr="00494445">
        <w:rPr>
          <w:rStyle w:val="StyleUnderline"/>
          <w:rFonts w:asciiTheme="majorHAnsi" w:hAnsiTheme="majorHAnsi" w:cstheme="majorHAnsi"/>
        </w:rPr>
        <w:t xml:space="preserve">nited </w:t>
      </w:r>
      <w:r w:rsidRPr="00494445">
        <w:rPr>
          <w:rStyle w:val="StyleUnderline"/>
          <w:rFonts w:asciiTheme="majorHAnsi" w:hAnsiTheme="majorHAnsi" w:cstheme="majorHAnsi"/>
          <w:highlight w:val="cyan"/>
        </w:rPr>
        <w:t>S</w:t>
      </w:r>
      <w:r w:rsidRPr="00494445">
        <w:rPr>
          <w:rStyle w:val="StyleUnderline"/>
          <w:rFonts w:asciiTheme="majorHAnsi" w:hAnsiTheme="majorHAnsi" w:cstheme="majorHAnsi"/>
        </w:rPr>
        <w:t xml:space="preserve">tates, </w:t>
      </w:r>
      <w:r w:rsidRPr="00494445">
        <w:rPr>
          <w:rStyle w:val="StyleUnderline"/>
          <w:rFonts w:asciiTheme="majorHAnsi" w:hAnsiTheme="majorHAnsi" w:cstheme="majorHAnsi"/>
          <w:highlight w:val="cyan"/>
        </w:rPr>
        <w:t>have been</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the</w:t>
      </w:r>
      <w:r w:rsidRPr="00494445">
        <w:rPr>
          <w:rStyle w:val="StyleUnderline"/>
          <w:rFonts w:asciiTheme="majorHAnsi" w:hAnsiTheme="majorHAnsi" w:cstheme="majorHAnsi"/>
        </w:rPr>
        <w:t xml:space="preserve"> epi</w:t>
      </w:r>
      <w:r w:rsidRPr="00494445">
        <w:rPr>
          <w:rStyle w:val="StyleUnderline"/>
          <w:rFonts w:asciiTheme="majorHAnsi" w:hAnsiTheme="majorHAnsi" w:cstheme="majorHAnsi"/>
          <w:highlight w:val="cyan"/>
        </w:rPr>
        <w:t>center of research</w:t>
      </w:r>
      <w:r w:rsidRPr="00494445">
        <w:rPr>
          <w:rStyle w:val="StyleUnderline"/>
          <w:rFonts w:asciiTheme="majorHAnsi" w:hAnsiTheme="majorHAnsi" w:cstheme="majorHAnsi"/>
        </w:rPr>
        <w:t xml:space="preserve"> in the life sciences</w:t>
      </w:r>
      <w:r w:rsidRPr="00494445">
        <w:rPr>
          <w:rFonts w:asciiTheme="majorHAnsi" w:hAnsiTheme="majorHAnsi" w:cstheme="majorHAnsi"/>
        </w:rPr>
        <w:t xml:space="preserve">. The United States alone accounted for some 45 percent of biotech and medical patents filed in the 14-year period ending in 2013. </w:t>
      </w:r>
      <w:r w:rsidRPr="00494445">
        <w:rPr>
          <w:rStyle w:val="Emphasis"/>
          <w:rFonts w:asciiTheme="majorHAnsi" w:hAnsiTheme="majorHAnsi" w:cstheme="majorHAnsi"/>
          <w:highlight w:val="cyan"/>
        </w:rPr>
        <w:t>But</w:t>
      </w:r>
      <w:r w:rsidRPr="00494445">
        <w:rPr>
          <w:rStyle w:val="Emphasis"/>
          <w:rFonts w:asciiTheme="majorHAnsi" w:hAnsiTheme="majorHAnsi" w:cstheme="majorHAnsi"/>
        </w:rPr>
        <w:t xml:space="preserve"> now, </w:t>
      </w:r>
      <w:r w:rsidRPr="00494445">
        <w:rPr>
          <w:rStyle w:val="Emphasis"/>
          <w:rFonts w:asciiTheme="majorHAnsi" w:hAnsiTheme="majorHAnsi" w:cstheme="majorHAnsi"/>
          <w:highlight w:val="cyan"/>
        </w:rPr>
        <w:t>thanks to</w:t>
      </w:r>
      <w:r w:rsidRPr="00494445">
        <w:rPr>
          <w:rStyle w:val="Emphasis"/>
          <w:rFonts w:asciiTheme="majorHAnsi" w:hAnsiTheme="majorHAnsi" w:cstheme="majorHAnsi"/>
        </w:rPr>
        <w:t xml:space="preserve"> heavy </w:t>
      </w:r>
      <w:r w:rsidRPr="00494445">
        <w:rPr>
          <w:rStyle w:val="Emphasis"/>
          <w:rFonts w:asciiTheme="majorHAnsi" w:hAnsiTheme="majorHAnsi" w:cstheme="majorHAnsi"/>
          <w:highlight w:val="cyan"/>
        </w:rPr>
        <w:t>state</w:t>
      </w:r>
      <w:r w:rsidRPr="00494445">
        <w:rPr>
          <w:rStyle w:val="Emphasis"/>
          <w:rFonts w:asciiTheme="majorHAnsi" w:hAnsiTheme="majorHAnsi" w:cstheme="majorHAnsi"/>
        </w:rPr>
        <w:t xml:space="preserve">-backed </w:t>
      </w:r>
      <w:r w:rsidRPr="00494445">
        <w:rPr>
          <w:rStyle w:val="Emphasis"/>
          <w:rFonts w:asciiTheme="majorHAnsi" w:hAnsiTheme="majorHAnsi" w:cstheme="majorHAnsi"/>
          <w:highlight w:val="cyan"/>
        </w:rPr>
        <w:t>investment</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China is catching up</w:t>
      </w:r>
      <w:r w:rsidRPr="00494445">
        <w:rPr>
          <w:rFonts w:asciiTheme="majorHAnsi" w:hAnsiTheme="majorHAnsi" w:cstheme="majorHAnsi"/>
        </w:rPr>
        <w:t xml:space="preserve">. </w:t>
      </w:r>
      <w:r w:rsidRPr="00494445">
        <w:rPr>
          <w:rStyle w:val="StyleUnderline"/>
          <w:rFonts w:asciiTheme="majorHAnsi" w:hAnsiTheme="majorHAnsi" w:cstheme="majorHAnsi"/>
        </w:rPr>
        <w:t>Economic plans instituted in 2015 call for the biotechnology sector to account for more than 4 percent of China’s total GDP by 2020</w:t>
      </w:r>
      <w:r w:rsidRPr="00494445">
        <w:rPr>
          <w:rFonts w:asciiTheme="majorHAnsi" w:hAnsiTheme="majorHAnsi" w:cstheme="majorHAnsi"/>
        </w:rPr>
        <w:t xml:space="preserve">, and estimates suggest that as of 2018, central, provincial, and local governments </w:t>
      </w:r>
      <w:r w:rsidRPr="00494445">
        <w:rPr>
          <w:rStyle w:val="Emphasis"/>
          <w:rFonts w:asciiTheme="majorHAnsi" w:hAnsiTheme="majorHAnsi" w:cstheme="majorHAnsi"/>
        </w:rPr>
        <w:t>had already invested over $100 billion in the life sciences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Chinese venture capital and private equity investment in the life sciences, meanwhile, </w:t>
      </w:r>
      <w:r w:rsidRPr="00494445">
        <w:rPr>
          <w:rStyle w:val="Emphasis"/>
          <w:rFonts w:asciiTheme="majorHAnsi" w:hAnsiTheme="majorHAnsi" w:cstheme="majorHAnsi"/>
        </w:rPr>
        <w:t>totaled some $45 billion just from 2015 to 2017.</w:t>
      </w:r>
    </w:p>
    <w:p w14:paraId="56FC3B9E" w14:textId="77777777" w:rsidR="008721FA" w:rsidRPr="00494445" w:rsidRDefault="008721FA" w:rsidP="008721FA">
      <w:pPr>
        <w:rPr>
          <w:rFonts w:asciiTheme="majorHAnsi" w:hAnsiTheme="majorHAnsi" w:cstheme="majorHAnsi"/>
        </w:rPr>
      </w:pPr>
      <w:r w:rsidRPr="00494445">
        <w:rPr>
          <w:rStyle w:val="StyleUnderline"/>
          <w:rFonts w:asciiTheme="majorHAnsi" w:hAnsiTheme="majorHAnsi" w:cstheme="majorHAnsi"/>
          <w:highlight w:val="cyan"/>
        </w:rPr>
        <w:t>China</w:t>
      </w:r>
      <w:r w:rsidRPr="00494445">
        <w:rPr>
          <w:rStyle w:val="StyleUnderline"/>
          <w:rFonts w:asciiTheme="majorHAnsi" w:hAnsiTheme="majorHAnsi" w:cstheme="majorHAnsi"/>
        </w:rPr>
        <w:t xml:space="preserve"> has also </w:t>
      </w:r>
      <w:r w:rsidRPr="00494445">
        <w:rPr>
          <w:rStyle w:val="StyleUnderline"/>
          <w:rFonts w:asciiTheme="majorHAnsi" w:hAnsiTheme="majorHAnsi" w:cstheme="majorHAnsi"/>
          <w:highlight w:val="cyan"/>
        </w:rPr>
        <w:t>invested</w:t>
      </w:r>
      <w:r w:rsidRPr="00494445">
        <w:rPr>
          <w:rStyle w:val="StyleUnderline"/>
          <w:rFonts w:asciiTheme="majorHAnsi" w:hAnsiTheme="majorHAnsi" w:cstheme="majorHAnsi"/>
        </w:rPr>
        <w:t xml:space="preserve"> considerable effort </w:t>
      </w:r>
      <w:r w:rsidRPr="00494445">
        <w:rPr>
          <w:rStyle w:val="StyleUnderline"/>
          <w:rFonts w:asciiTheme="majorHAnsi" w:hAnsiTheme="majorHAnsi" w:cstheme="majorHAnsi"/>
          <w:highlight w:val="cyan"/>
        </w:rPr>
        <w:t>in</w:t>
      </w:r>
      <w:r w:rsidRPr="00494445">
        <w:rPr>
          <w:rStyle w:val="StyleUnderline"/>
          <w:rFonts w:asciiTheme="majorHAnsi" w:hAnsiTheme="majorHAnsi" w:cstheme="majorHAnsi"/>
        </w:rPr>
        <w:t xml:space="preserve"> competing with countries like the United States for </w:t>
      </w:r>
      <w:r w:rsidRPr="00494445">
        <w:rPr>
          <w:rStyle w:val="Emphasis"/>
          <w:rFonts w:asciiTheme="majorHAnsi" w:hAnsiTheme="majorHAnsi" w:cstheme="majorHAnsi"/>
          <w:highlight w:val="cyan"/>
        </w:rPr>
        <w:t>biotech talent</w:t>
      </w:r>
      <w:r w:rsidRPr="00494445">
        <w:rPr>
          <w:rStyle w:val="Emphasis"/>
          <w:rFonts w:asciiTheme="majorHAnsi" w:hAnsiTheme="majorHAnsi" w:cstheme="majorHAnsi"/>
        </w:rPr>
        <w:t>.</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Of some </w:t>
      </w:r>
      <w:r w:rsidRPr="00494445">
        <w:rPr>
          <w:rStyle w:val="Emphasis"/>
          <w:rFonts w:asciiTheme="majorHAnsi" w:hAnsiTheme="majorHAnsi" w:cstheme="majorHAnsi"/>
        </w:rPr>
        <w:t>7,000 researchers recruited</w:t>
      </w:r>
      <w:r w:rsidRPr="00494445">
        <w:rPr>
          <w:rStyle w:val="StyleUnderline"/>
          <w:rFonts w:asciiTheme="majorHAnsi" w:hAnsiTheme="majorHAnsi" w:cstheme="majorHAnsi"/>
        </w:rPr>
        <w:t xml:space="preserve"> under the Thousand Talents Plan since 2008, more than 1,400 specialized in the life sciences.</w:t>
      </w:r>
      <w:r w:rsidRPr="00494445">
        <w:rPr>
          <w:rFonts w:asciiTheme="majorHAnsi" w:hAnsiTheme="majorHAnsi" w:cstheme="majorHAnsi"/>
        </w:rPr>
        <w:t xml:space="preserve"> A leading American geneticist, Harris Lewin, has warned that the </w:t>
      </w:r>
      <w:r w:rsidRPr="00494445">
        <w:rPr>
          <w:rStyle w:val="Emphasis"/>
          <w:rFonts w:asciiTheme="majorHAnsi" w:hAnsiTheme="majorHAnsi" w:cstheme="majorHAnsi"/>
          <w:highlight w:val="cyan"/>
        </w:rPr>
        <w:t>U</w:t>
      </w:r>
      <w:r w:rsidRPr="00494445">
        <w:rPr>
          <w:rStyle w:val="Emphasis"/>
          <w:rFonts w:asciiTheme="majorHAnsi" w:hAnsiTheme="majorHAnsi" w:cstheme="majorHAnsi"/>
        </w:rPr>
        <w:t xml:space="preserve">nited </w:t>
      </w:r>
      <w:r w:rsidRPr="00494445">
        <w:rPr>
          <w:rStyle w:val="Emphasis"/>
          <w:rFonts w:asciiTheme="majorHAnsi" w:hAnsiTheme="majorHAnsi" w:cstheme="majorHAnsi"/>
          <w:highlight w:val="cyan"/>
        </w:rPr>
        <w:t>S</w:t>
      </w:r>
      <w:r w:rsidRPr="00494445">
        <w:rPr>
          <w:rStyle w:val="Emphasis"/>
          <w:rFonts w:asciiTheme="majorHAnsi" w:hAnsiTheme="majorHAnsi" w:cstheme="majorHAnsi"/>
        </w:rPr>
        <w:t xml:space="preserve">tates </w:t>
      </w:r>
      <w:r w:rsidRPr="00494445">
        <w:rPr>
          <w:rStyle w:val="Emphasis"/>
          <w:rFonts w:asciiTheme="majorHAnsi" w:hAnsiTheme="majorHAnsi" w:cstheme="majorHAnsi"/>
          <w:highlight w:val="cyan"/>
        </w:rPr>
        <w:t>is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starting to fall behind</w:t>
      </w:r>
      <w:r w:rsidRPr="00494445">
        <w:rPr>
          <w:rStyle w:val="StyleUnderline"/>
          <w:rFonts w:asciiTheme="majorHAnsi" w:hAnsiTheme="majorHAnsi" w:cstheme="majorHAnsi"/>
        </w:rPr>
        <w:t xml:space="preserve"> … the Chinese, who have always been good collaborators, [are] now taking the lead.”</w:t>
      </w:r>
    </w:p>
    <w:p w14:paraId="2587F484"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For the United States and other Western countries, China’s growing role in biomedical research is raising plenty of concern. </w:t>
      </w:r>
      <w:r w:rsidRPr="00494445">
        <w:rPr>
          <w:rStyle w:val="Emphasis"/>
          <w:rFonts w:asciiTheme="majorHAnsi" w:hAnsiTheme="majorHAnsi" w:cstheme="majorHAnsi"/>
        </w:rPr>
        <w:t xml:space="preserve">Several </w:t>
      </w:r>
      <w:r w:rsidRPr="00494445">
        <w:rPr>
          <w:rStyle w:val="Emphasis"/>
          <w:rFonts w:asciiTheme="majorHAnsi" w:hAnsiTheme="majorHAnsi" w:cstheme="majorHAnsi"/>
          <w:highlight w:val="cyan"/>
        </w:rPr>
        <w:t>Chinese</w:t>
      </w:r>
      <w:r w:rsidRPr="00494445">
        <w:rPr>
          <w:rStyle w:val="Emphasis"/>
          <w:rFonts w:asciiTheme="majorHAnsi" w:hAnsiTheme="majorHAnsi" w:cstheme="majorHAnsi"/>
        </w:rPr>
        <w:t xml:space="preserve"> researchers have shown a </w:t>
      </w:r>
      <w:r w:rsidRPr="00494445">
        <w:rPr>
          <w:rStyle w:val="Emphasis"/>
          <w:rFonts w:asciiTheme="majorHAnsi" w:hAnsiTheme="majorHAnsi" w:cstheme="majorHAnsi"/>
          <w:highlight w:val="cyan"/>
        </w:rPr>
        <w:t>willing</w:t>
      </w:r>
      <w:r w:rsidRPr="00494445">
        <w:rPr>
          <w:rStyle w:val="Emphasis"/>
          <w:rFonts w:asciiTheme="majorHAnsi" w:hAnsiTheme="majorHAnsi" w:cstheme="majorHAnsi"/>
        </w:rPr>
        <w:t xml:space="preserve">ness </w:t>
      </w:r>
      <w:r w:rsidRPr="00494445">
        <w:rPr>
          <w:rStyle w:val="Emphasis"/>
          <w:rFonts w:asciiTheme="majorHAnsi" w:hAnsiTheme="majorHAnsi" w:cstheme="majorHAnsi"/>
          <w:highlight w:val="cyan"/>
        </w:rPr>
        <w:t>to ignore ethical</w:t>
      </w:r>
      <w:r w:rsidRPr="00494445">
        <w:rPr>
          <w:rStyle w:val="Emphasis"/>
          <w:rFonts w:asciiTheme="majorHAnsi" w:hAnsiTheme="majorHAnsi" w:cstheme="majorHAnsi"/>
        </w:rPr>
        <w:t xml:space="preserve"> and regulatory </w:t>
      </w:r>
      <w:r w:rsidRPr="00494445">
        <w:rPr>
          <w:rStyle w:val="Emphasis"/>
          <w:rFonts w:asciiTheme="majorHAnsi" w:hAnsiTheme="majorHAnsi" w:cstheme="majorHAnsi"/>
          <w:highlight w:val="cyan"/>
        </w:rPr>
        <w:t>constraints on genetic research</w:t>
      </w:r>
      <w:r w:rsidRPr="00494445">
        <w:rPr>
          <w:rFonts w:asciiTheme="majorHAnsi" w:hAnsiTheme="majorHAnsi" w:cstheme="majorHAnsi"/>
        </w:rPr>
        <w:t>. In 2018, He Jiankui became a poster child for scientific irresponsibility when he announced he had edited the genes of two twins in utero without following basic safety protocols. He reportedly dismissed them as guidelines, not laws.</w:t>
      </w:r>
    </w:p>
    <w:p w14:paraId="6BBC36CE"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Yet the reaction at home was not what He had hoped for. </w:t>
      </w:r>
      <w:r w:rsidRPr="00494445">
        <w:rPr>
          <w:rStyle w:val="StyleUnderline"/>
          <w:rFonts w:asciiTheme="majorHAnsi" w:hAnsiTheme="majorHAnsi" w:cstheme="majorHAnsi"/>
        </w:rPr>
        <w:t>His research had been made possible by the relatively lax standards of Chinese universities</w:t>
      </w:r>
      <w:r w:rsidRPr="00494445">
        <w:rPr>
          <w:rFonts w:asciiTheme="majorHAnsi" w:hAnsiTheme="majorHAnsi" w:cstheme="majorHAnsi"/>
        </w:rPr>
        <w:t xml:space="preserve">, even as he had kept the true nature of it secret from many involved – while discussing it with a small group of Western bioethicists and scientists, who stressed their disapproval. </w:t>
      </w:r>
      <w:r w:rsidRPr="00494445">
        <w:rPr>
          <w:rStyle w:val="StyleUnderline"/>
          <w:rFonts w:asciiTheme="majorHAnsi" w:hAnsiTheme="majorHAnsi" w:cstheme="majorHAnsi"/>
        </w:rPr>
        <w:t>It’s not uncommon in China to break the rules and be lauded for the results anyway</w:t>
      </w:r>
      <w:r w:rsidRPr="00494445">
        <w:rPr>
          <w:rFonts w:asciiTheme="majorHAnsi" w:hAnsiTheme="majorHAnsi" w:cstheme="majorHAnsi"/>
        </w:rPr>
        <w:t>,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p>
    <w:p w14:paraId="2E8F6849"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p>
    <w:p w14:paraId="4EA07E47" w14:textId="77777777" w:rsidR="008721FA" w:rsidRPr="00494445" w:rsidRDefault="008721FA" w:rsidP="008721FA">
      <w:pPr>
        <w:rPr>
          <w:rFonts w:asciiTheme="majorHAnsi" w:hAnsiTheme="majorHAnsi" w:cstheme="majorHAnsi"/>
        </w:rPr>
      </w:pPr>
      <w:r w:rsidRPr="00494445">
        <w:rPr>
          <w:rStyle w:val="StyleUnderline"/>
          <w:rFonts w:asciiTheme="majorHAnsi" w:hAnsiTheme="majorHAnsi" w:cstheme="majorHAnsi"/>
        </w:rPr>
        <w:t xml:space="preserve">The </w:t>
      </w:r>
      <w:r w:rsidRPr="00494445">
        <w:rPr>
          <w:rStyle w:val="Emphasis"/>
          <w:rFonts w:asciiTheme="majorHAnsi" w:hAnsiTheme="majorHAnsi" w:cstheme="majorHAnsi"/>
          <w:highlight w:val="cyan"/>
        </w:rPr>
        <w:t>dominance of the</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party</w:t>
      </w:r>
      <w:r w:rsidRPr="00494445">
        <w:rPr>
          <w:rStyle w:val="Emphasis"/>
          <w:rFonts w:asciiTheme="majorHAnsi" w:hAnsiTheme="majorHAnsi" w:cstheme="majorHAnsi"/>
        </w:rPr>
        <w:t xml:space="preserve">-state in China </w:t>
      </w:r>
      <w:r w:rsidRPr="00494445">
        <w:rPr>
          <w:rStyle w:val="Emphasis"/>
          <w:rFonts w:asciiTheme="majorHAnsi" w:hAnsiTheme="majorHAnsi" w:cstheme="majorHAnsi"/>
          <w:highlight w:val="cyan"/>
        </w:rPr>
        <w:t>raises</w:t>
      </w:r>
      <w:r w:rsidRPr="00494445">
        <w:rPr>
          <w:rStyle w:val="Emphasis"/>
          <w:rFonts w:asciiTheme="majorHAnsi" w:hAnsiTheme="majorHAnsi" w:cstheme="majorHAnsi"/>
        </w:rPr>
        <w:t xml:space="preserve"> serious </w:t>
      </w:r>
      <w:r w:rsidRPr="00494445">
        <w:rPr>
          <w:rStyle w:val="Emphasis"/>
          <w:rFonts w:asciiTheme="majorHAnsi" w:hAnsiTheme="majorHAnsi" w:cstheme="majorHAnsi"/>
          <w:highlight w:val="cyan"/>
        </w:rPr>
        <w:t>concerns around biotechnology</w:t>
      </w:r>
      <w:r w:rsidRPr="00494445">
        <w:rPr>
          <w:rStyle w:val="StyleUnderline"/>
          <w:rFonts w:asciiTheme="majorHAnsi" w:hAnsiTheme="majorHAnsi" w:cstheme="majorHAnsi"/>
        </w:rPr>
        <w:t xml:space="preserve">, especially because it carries </w:t>
      </w:r>
      <w:r w:rsidRPr="00494445">
        <w:rPr>
          <w:rStyle w:val="Emphasis"/>
          <w:rFonts w:asciiTheme="majorHAnsi" w:hAnsiTheme="majorHAnsi" w:cstheme="majorHAnsi"/>
        </w:rPr>
        <w:t>increasingly ethnonationalist tone.</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When in 2018 Chinese researchers created the world’s first primate clones, for example, they dubbed them Zhong Zhong and Hua Hua, from the term </w:t>
      </w:r>
      <w:r w:rsidRPr="00494445">
        <w:rPr>
          <w:rStyle w:val="StyleUnderline"/>
          <w:rFonts w:asciiTheme="majorHAnsi" w:hAnsiTheme="majorHAnsi" w:cstheme="majorHAnsi"/>
        </w:rPr>
        <w:lastRenderedPageBreak/>
        <w:t>zhonghua meaning “The Chinese Nation</w:t>
      </w:r>
      <w:r w:rsidRPr="00494445">
        <w:rPr>
          <w:rFonts w:asciiTheme="majorHAnsi" w:hAnsiTheme="majorHAnsi" w:cstheme="majorHAnsi"/>
        </w:rPr>
        <w:t xml:space="preserve">”—an oddly </w:t>
      </w:r>
      <w:r w:rsidRPr="00494445">
        <w:rPr>
          <w:rStyle w:val="Emphasis"/>
          <w:rFonts w:asciiTheme="majorHAnsi" w:hAnsiTheme="majorHAnsi" w:cstheme="majorHAnsi"/>
        </w:rPr>
        <w:t>jingoistic moniker for a pair of monkeys.</w:t>
      </w:r>
      <w:r w:rsidRPr="00494445">
        <w:rPr>
          <w:rFonts w:asciiTheme="majorHAnsi" w:hAnsiTheme="majorHAnsi" w:cstheme="majorHAnsi"/>
        </w:rPr>
        <w:t xml:space="preserve"> </w:t>
      </w:r>
      <w:r w:rsidRPr="00494445">
        <w:rPr>
          <w:rStyle w:val="StyleUnderline"/>
          <w:rFonts w:asciiTheme="majorHAnsi" w:hAnsiTheme="majorHAnsi" w:cstheme="majorHAnsi"/>
        </w:rPr>
        <w:t>Chinese government policies often blur the line between eugenics and education</w:t>
      </w:r>
      <w:r w:rsidRPr="00494445">
        <w:rPr>
          <w:rFonts w:asciiTheme="majorHAnsi" w:hAnsiTheme="majorHAnsi" w:cstheme="majorHAnsi"/>
        </w:rPr>
        <w:t>, lumped together as improving the “quality” (suzhi) of the population, which received another stamp of official endorsement following the recent Fourth Plenum. These programs are carried out through the country’s huge so-called family planning bureaucracy—originally established to enforce the one-child policy.</w:t>
      </w:r>
    </w:p>
    <w:p w14:paraId="7E1947C0" w14:textId="77777777" w:rsidR="008721FA" w:rsidRPr="00494445" w:rsidRDefault="008721FA" w:rsidP="008721FA">
      <w:pPr>
        <w:rPr>
          <w:rFonts w:asciiTheme="majorHAnsi" w:hAnsiTheme="majorHAnsi" w:cstheme="majorHAnsi"/>
          <w:b/>
          <w:iCs/>
          <w:u w:val="single"/>
        </w:rPr>
      </w:pPr>
      <w:r w:rsidRPr="00494445">
        <w:rPr>
          <w:rStyle w:val="StyleUnderline"/>
          <w:rFonts w:asciiTheme="majorHAnsi" w:hAnsiTheme="majorHAnsi" w:cstheme="majorHAnsi"/>
        </w:rPr>
        <w:t>Moreover,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rsidRPr="00494445">
        <w:rPr>
          <w:rFonts w:asciiTheme="majorHAnsi" w:hAnsiTheme="majorHAnsi" w:cstheme="majorHAnsi"/>
        </w:rPr>
        <w:t xml:space="preserve">, </w:t>
      </w:r>
      <w:r w:rsidRPr="00494445">
        <w:rPr>
          <w:rStyle w:val="Emphasis"/>
          <w:rFonts w:asciiTheme="majorHAnsi" w:hAnsiTheme="majorHAnsi" w:cstheme="majorHAnsi"/>
        </w:rPr>
        <w:t>the government has no such restrictions</w:t>
      </w:r>
      <w:r w:rsidRPr="00494445">
        <w:rPr>
          <w:rFonts w:asciiTheme="majorHAnsi" w:hAnsiTheme="majorHAnsi" w:cstheme="majorHAnsi"/>
        </w:rPr>
        <w:t xml:space="preserve">. A New York Times report earlier this year suggested, for example, that </w:t>
      </w:r>
      <w:r w:rsidRPr="00494445">
        <w:rPr>
          <w:rStyle w:val="Emphasis"/>
          <w:rFonts w:asciiTheme="majorHAnsi" w:hAnsiTheme="majorHAnsi" w:cstheme="majorHAnsi"/>
          <w:highlight w:val="cyan"/>
        </w:rPr>
        <w:t>Chinese</w:t>
      </w:r>
      <w:r w:rsidRPr="00494445">
        <w:rPr>
          <w:rStyle w:val="Emphasis"/>
          <w:rFonts w:asciiTheme="majorHAnsi" w:hAnsiTheme="majorHAnsi" w:cstheme="majorHAnsi"/>
        </w:rPr>
        <w:t xml:space="preserve"> authorities had </w:t>
      </w:r>
      <w:r w:rsidRPr="00494445">
        <w:rPr>
          <w:rStyle w:val="Emphasis"/>
          <w:rFonts w:asciiTheme="majorHAnsi" w:hAnsiTheme="majorHAnsi" w:cstheme="majorHAnsi"/>
          <w:highlight w:val="cyan"/>
        </w:rPr>
        <w:t>assembled</w:t>
      </w:r>
      <w:r w:rsidRPr="00494445">
        <w:rPr>
          <w:rStyle w:val="Emphasis"/>
          <w:rFonts w:asciiTheme="majorHAnsi" w:hAnsiTheme="majorHAnsi" w:cstheme="majorHAnsi"/>
        </w:rPr>
        <w:t xml:space="preserve"> a vast </w:t>
      </w:r>
      <w:r w:rsidRPr="00494445">
        <w:rPr>
          <w:rStyle w:val="Emphasis"/>
          <w:rFonts w:asciiTheme="majorHAnsi" w:hAnsiTheme="majorHAnsi" w:cstheme="majorHAnsi"/>
          <w:highlight w:val="cyan"/>
        </w:rPr>
        <w:t>trove of genetic data</w:t>
      </w:r>
      <w:r w:rsidRPr="00494445">
        <w:rPr>
          <w:rStyle w:val="Emphasis"/>
          <w:rFonts w:asciiTheme="majorHAnsi" w:hAnsiTheme="majorHAnsi" w:cstheme="majorHAnsi"/>
        </w:rPr>
        <w:t xml:space="preserve"> on Chinese citizens without their consent</w:t>
      </w:r>
      <w:r w:rsidRPr="00494445">
        <w:rPr>
          <w:rFonts w:asciiTheme="majorHAnsi" w:hAnsiTheme="majorHAnsi" w:cstheme="majorHAnsi"/>
        </w:rPr>
        <w:t xml:space="preserve">, </w:t>
      </w:r>
      <w:r w:rsidRPr="00494445">
        <w:rPr>
          <w:rStyle w:val="Emphasis"/>
          <w:rFonts w:asciiTheme="majorHAnsi" w:hAnsiTheme="majorHAnsi" w:cstheme="majorHAnsi"/>
        </w:rPr>
        <w:t xml:space="preserve">with the </w:t>
      </w:r>
      <w:r w:rsidRPr="00494445">
        <w:rPr>
          <w:rStyle w:val="Emphasis"/>
          <w:rFonts w:asciiTheme="majorHAnsi" w:hAnsiTheme="majorHAnsi" w:cstheme="majorHAnsi"/>
          <w:highlight w:val="cyan"/>
        </w:rPr>
        <w:t>Uighur</w:t>
      </w:r>
      <w:r w:rsidRPr="00494445">
        <w:rPr>
          <w:rStyle w:val="Emphasis"/>
          <w:rFonts w:asciiTheme="majorHAnsi" w:hAnsiTheme="majorHAnsi" w:cstheme="majorHAnsi"/>
        </w:rPr>
        <w:t xml:space="preserve"> minority </w:t>
      </w:r>
      <w:r w:rsidRPr="00494445">
        <w:rPr>
          <w:rStyle w:val="Emphasis"/>
          <w:rFonts w:asciiTheme="majorHAnsi" w:hAnsiTheme="majorHAnsi" w:cstheme="majorHAnsi"/>
          <w:highlight w:val="cyan"/>
        </w:rPr>
        <w:t>group</w:t>
      </w:r>
      <w:r w:rsidRPr="00494445">
        <w:rPr>
          <w:rStyle w:val="Emphasis"/>
          <w:rFonts w:asciiTheme="majorHAnsi" w:hAnsiTheme="majorHAnsi" w:cstheme="majorHAnsi"/>
        </w:rPr>
        <w:t xml:space="preserve"> having been </w:t>
      </w:r>
      <w:r w:rsidRPr="00494445">
        <w:rPr>
          <w:rStyle w:val="Emphasis"/>
          <w:rFonts w:asciiTheme="majorHAnsi" w:hAnsiTheme="majorHAnsi" w:cstheme="majorHAnsi"/>
          <w:highlight w:val="cyan"/>
        </w:rPr>
        <w:t>specifically targeted</w:t>
      </w:r>
      <w:r w:rsidRPr="00494445">
        <w:rPr>
          <w:rStyle w:val="Emphasis"/>
          <w:rFonts w:asciiTheme="majorHAnsi" w:hAnsiTheme="majorHAnsi" w:cstheme="majorHAnsi"/>
        </w:rPr>
        <w:t>.</w:t>
      </w:r>
    </w:p>
    <w:p w14:paraId="2AE28869" w14:textId="77777777" w:rsidR="008721FA" w:rsidRPr="00494445" w:rsidRDefault="008721FA" w:rsidP="008721FA">
      <w:pPr>
        <w:rPr>
          <w:rFonts w:asciiTheme="majorHAnsi" w:hAnsiTheme="majorHAnsi" w:cstheme="majorHAnsi"/>
          <w:b/>
          <w:iCs/>
          <w:u w:val="single"/>
        </w:rPr>
      </w:pPr>
      <w:r w:rsidRPr="00494445">
        <w:rPr>
          <w:rStyle w:val="Emphasis"/>
          <w:rFonts w:asciiTheme="majorHAnsi" w:hAnsiTheme="majorHAnsi" w:cstheme="majorHAnsi"/>
          <w:highlight w:val="cyan"/>
        </w:rPr>
        <w:t>Beijing’s</w:t>
      </w:r>
      <w:r w:rsidRPr="00494445">
        <w:rPr>
          <w:rStyle w:val="Emphasis"/>
          <w:rFonts w:asciiTheme="majorHAnsi" w:hAnsiTheme="majorHAnsi" w:cstheme="majorHAnsi"/>
        </w:rPr>
        <w:t xml:space="preserve"> brand of </w:t>
      </w:r>
      <w:r w:rsidRPr="00494445">
        <w:rPr>
          <w:rStyle w:val="Emphasis"/>
          <w:rFonts w:asciiTheme="majorHAnsi" w:hAnsiTheme="majorHAnsi" w:cstheme="majorHAnsi"/>
          <w:highlight w:val="cyan"/>
        </w:rPr>
        <w:t>bio-nationalism</w:t>
      </w:r>
      <w:r w:rsidRPr="00494445">
        <w:rPr>
          <w:rStyle w:val="Emphasis"/>
          <w:rFonts w:asciiTheme="majorHAnsi" w:hAnsiTheme="majorHAnsi" w:cstheme="majorHAnsi"/>
        </w:rPr>
        <w:t xml:space="preserve"> also </w:t>
      </w:r>
      <w:r w:rsidRPr="00494445">
        <w:rPr>
          <w:rStyle w:val="Emphasis"/>
          <w:rFonts w:asciiTheme="majorHAnsi" w:hAnsiTheme="majorHAnsi" w:cstheme="majorHAnsi"/>
          <w:highlight w:val="cyan"/>
        </w:rPr>
        <w:t>directly threatens the U</w:t>
      </w:r>
      <w:r w:rsidRPr="00494445">
        <w:rPr>
          <w:rStyle w:val="Emphasis"/>
          <w:rFonts w:asciiTheme="majorHAnsi" w:hAnsiTheme="majorHAnsi" w:cstheme="majorHAnsi"/>
        </w:rPr>
        <w:t xml:space="preserve">nited </w:t>
      </w:r>
      <w:r w:rsidRPr="00494445">
        <w:rPr>
          <w:rStyle w:val="Emphasis"/>
          <w:rFonts w:asciiTheme="majorHAnsi" w:hAnsiTheme="majorHAnsi" w:cstheme="majorHAnsi"/>
          <w:highlight w:val="cyan"/>
        </w:rPr>
        <w:t>S</w:t>
      </w:r>
      <w:r w:rsidRPr="00494445">
        <w:rPr>
          <w:rStyle w:val="Emphasis"/>
          <w:rFonts w:asciiTheme="majorHAnsi" w:hAnsiTheme="majorHAnsi" w:cstheme="majorHAnsi"/>
        </w:rPr>
        <w:t>tates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U.S. officials have been warning universities and research institutions that the </w:t>
      </w:r>
      <w:r w:rsidRPr="00494445">
        <w:rPr>
          <w:rStyle w:val="Emphasis"/>
          <w:rFonts w:asciiTheme="majorHAnsi" w:hAnsiTheme="majorHAnsi" w:cstheme="majorHAnsi"/>
        </w:rPr>
        <w:t>biotech sector is a focal point for Chinese industrial espionage activities in the United States</w:t>
      </w:r>
      <w:r w:rsidRPr="00494445">
        <w:rPr>
          <w:rFonts w:asciiTheme="majorHAnsi" w:hAnsiTheme="majorHAnsi" w:cstheme="majorHAnsi"/>
        </w:rPr>
        <w:t xml:space="preserve">. And this past August, a senior Defense Department official warned Congress that </w:t>
      </w:r>
      <w:r w:rsidRPr="00494445">
        <w:rPr>
          <w:rStyle w:val="StyleUnderline"/>
          <w:rFonts w:asciiTheme="majorHAnsi" w:hAnsiTheme="majorHAnsi" w:cstheme="majorHAnsi"/>
          <w:highlight w:val="cyan"/>
        </w:rPr>
        <w:t>China</w:t>
      </w:r>
      <w:r w:rsidRPr="00494445">
        <w:rPr>
          <w:rStyle w:val="StyleUnderline"/>
          <w:rFonts w:asciiTheme="majorHAnsi" w:hAnsiTheme="majorHAnsi" w:cstheme="majorHAnsi"/>
        </w:rPr>
        <w:t xml:space="preserve">’s growing role in pharmaceutical manufacturing </w:t>
      </w:r>
      <w:r w:rsidRPr="00494445">
        <w:rPr>
          <w:rStyle w:val="StyleUnderline"/>
          <w:rFonts w:asciiTheme="majorHAnsi" w:hAnsiTheme="majorHAnsi" w:cstheme="majorHAnsi"/>
          <w:highlight w:val="cyan"/>
        </w:rPr>
        <w:t>could</w:t>
      </w:r>
      <w:r w:rsidRPr="00494445">
        <w:rPr>
          <w:rStyle w:val="StyleUnderline"/>
          <w:rFonts w:asciiTheme="majorHAnsi" w:hAnsiTheme="majorHAnsi" w:cstheme="majorHAnsi"/>
        </w:rPr>
        <w:t xml:space="preserve"> allow it to </w:t>
      </w:r>
      <w:r w:rsidRPr="00494445">
        <w:rPr>
          <w:rStyle w:val="StyleUnderline"/>
          <w:rFonts w:asciiTheme="majorHAnsi" w:hAnsiTheme="majorHAnsi" w:cstheme="majorHAnsi"/>
          <w:highlight w:val="cyan"/>
        </w:rPr>
        <w:t>disrupt</w:t>
      </w:r>
      <w:r w:rsidRPr="00494445">
        <w:rPr>
          <w:rStyle w:val="StyleUnderline"/>
          <w:rFonts w:asciiTheme="majorHAnsi" w:hAnsiTheme="majorHAnsi" w:cstheme="majorHAnsi"/>
        </w:rPr>
        <w:t xml:space="preserve"> deliveries of</w:t>
      </w:r>
      <w:r w:rsidRPr="00494445">
        <w:rPr>
          <w:rFonts w:asciiTheme="majorHAnsi" w:hAnsiTheme="majorHAnsi" w:cstheme="majorHAnsi"/>
        </w:rPr>
        <w:t xml:space="preserve"> </w:t>
      </w:r>
      <w:r w:rsidRPr="00494445">
        <w:rPr>
          <w:rStyle w:val="Emphasis"/>
          <w:rFonts w:asciiTheme="majorHAnsi" w:hAnsiTheme="majorHAnsi" w:cstheme="majorHAnsi"/>
          <w:highlight w:val="cyan"/>
        </w:rPr>
        <w:t>critical</w:t>
      </w:r>
      <w:r w:rsidRPr="00494445">
        <w:rPr>
          <w:rStyle w:val="Emphasis"/>
          <w:rFonts w:asciiTheme="majorHAnsi" w:hAnsiTheme="majorHAnsi" w:cstheme="majorHAnsi"/>
        </w:rPr>
        <w:t xml:space="preserve"> battlefield </w:t>
      </w:r>
      <w:r w:rsidRPr="00494445">
        <w:rPr>
          <w:rStyle w:val="Emphasis"/>
          <w:rFonts w:asciiTheme="majorHAnsi" w:hAnsiTheme="majorHAnsi" w:cstheme="majorHAnsi"/>
          <w:highlight w:val="cyan"/>
        </w:rPr>
        <w:t>medicines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or</w:t>
      </w:r>
      <w:r w:rsidRPr="00494445">
        <w:rPr>
          <w:rStyle w:val="Emphasis"/>
          <w:rFonts w:asciiTheme="majorHAnsi" w:hAnsiTheme="majorHAnsi" w:cstheme="majorHAnsi"/>
        </w:rPr>
        <w:t xml:space="preserve"> potentially even </w:t>
      </w:r>
      <w:r w:rsidRPr="00494445">
        <w:rPr>
          <w:rStyle w:val="Emphasis"/>
          <w:rFonts w:asciiTheme="majorHAnsi" w:hAnsiTheme="majorHAnsi" w:cstheme="majorHAnsi"/>
          <w:highlight w:val="cyan"/>
        </w:rPr>
        <w:t>alter them</w:t>
      </w:r>
      <w:r w:rsidRPr="00494445">
        <w:rPr>
          <w:rStyle w:val="Emphasis"/>
          <w:rFonts w:asciiTheme="majorHAnsi" w:hAnsiTheme="majorHAnsi" w:cstheme="majorHAnsi"/>
        </w:rPr>
        <w:t xml:space="preserve"> to harm U.S. forces</w:t>
      </w:r>
    </w:p>
    <w:p w14:paraId="4F980121" w14:textId="77777777" w:rsidR="008721FA" w:rsidRPr="00494445" w:rsidRDefault="008721FA" w:rsidP="008721FA">
      <w:pPr>
        <w:rPr>
          <w:rStyle w:val="Emphasis"/>
          <w:rFonts w:asciiTheme="majorHAnsi" w:hAnsiTheme="majorHAnsi" w:cstheme="majorHAnsi"/>
        </w:rPr>
      </w:pPr>
      <w:r w:rsidRPr="00494445">
        <w:rPr>
          <w:rStyle w:val="StyleUnderline"/>
          <w:rFonts w:asciiTheme="majorHAnsi" w:hAnsiTheme="majorHAnsi" w:cstheme="majorHAnsi"/>
        </w:rPr>
        <w:t xml:space="preserve">Yet </w:t>
      </w:r>
      <w:r w:rsidRPr="00494445">
        <w:rPr>
          <w:rStyle w:val="StyleUnderline"/>
          <w:rFonts w:asciiTheme="majorHAnsi" w:hAnsiTheme="majorHAnsi" w:cstheme="majorHAnsi"/>
          <w:highlight w:val="cyan"/>
        </w:rPr>
        <w:t>the biggest risk</w:t>
      </w:r>
      <w:r w:rsidRPr="00494445">
        <w:rPr>
          <w:rStyle w:val="StyleUnderline"/>
          <w:rFonts w:asciiTheme="majorHAnsi" w:hAnsiTheme="majorHAnsi" w:cstheme="majorHAnsi"/>
        </w:rPr>
        <w:t xml:space="preserve">s posed by biotech, for China, the United States, and other countries, </w:t>
      </w:r>
      <w:r w:rsidRPr="00494445">
        <w:rPr>
          <w:rStyle w:val="Emphasis"/>
          <w:rFonts w:asciiTheme="majorHAnsi" w:hAnsiTheme="majorHAnsi" w:cstheme="majorHAnsi"/>
        </w:rPr>
        <w:t>pertain to nonstate actors.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 critical feature of modern biotech, </w:t>
      </w:r>
      <w:r w:rsidRPr="00494445">
        <w:rPr>
          <w:rStyle w:val="Emphasis"/>
          <w:rFonts w:asciiTheme="majorHAnsi" w:hAnsiTheme="majorHAnsi" w:cstheme="majorHAnsi"/>
        </w:rPr>
        <w:t>in contrast to technology like nuclear weapons, is that it’s cheap and easy to develop</w:t>
      </w:r>
      <w:r w:rsidRPr="00494445">
        <w:rPr>
          <w:rStyle w:val="StyleUnderline"/>
          <w:rFonts w:asciiTheme="majorHAnsi" w:hAnsiTheme="majorHAnsi" w:cstheme="majorHAnsi"/>
        </w:rPr>
        <w:t>.</w:t>
      </w:r>
      <w:r w:rsidRPr="00494445">
        <w:rPr>
          <w:rFonts w:asciiTheme="majorHAnsi" w:hAnsiTheme="majorHAnsi" w:cstheme="majorHAnsi"/>
        </w:rPr>
        <w:t xml:space="preserve"> </w:t>
      </w:r>
      <w:r w:rsidRPr="00494445">
        <w:rPr>
          <w:rStyle w:val="StyleUnderline"/>
          <w:rFonts w:asciiTheme="majorHAnsi" w:hAnsiTheme="majorHAnsi" w:cstheme="majorHAnsi"/>
        </w:rPr>
        <w:t>A technique known as CRISPR, which the Chinese researcher He used in his illicit gene-editing work, makes it practical for just about anyone to manipulate the genomes of just about any organism they can lay their hands on.</w:t>
      </w:r>
      <w:r w:rsidRPr="00494445">
        <w:rPr>
          <w:rFonts w:asciiTheme="majorHAnsi" w:hAnsiTheme="majorHAnsi" w:cstheme="majorHAnsi"/>
        </w:rPr>
        <w:t xml:space="preserve"> </w:t>
      </w:r>
      <w:r w:rsidRPr="00494445">
        <w:rPr>
          <w:rStyle w:val="Emphasis"/>
          <w:rFonts w:asciiTheme="majorHAnsi" w:hAnsiTheme="majorHAnsi" w:cstheme="majorHAnsi"/>
          <w:highlight w:val="cyan"/>
        </w:rPr>
        <w:t>CRISPR makes it</w:t>
      </w:r>
      <w:r w:rsidRPr="00494445">
        <w:rPr>
          <w:rStyle w:val="Emphasis"/>
          <w:rFonts w:asciiTheme="majorHAnsi" w:hAnsiTheme="majorHAnsi" w:cstheme="majorHAnsi"/>
        </w:rPr>
        <w:t xml:space="preserve"> much simpler to skirt ethical restrictions</w:t>
      </w:r>
      <w:r w:rsidRPr="00494445">
        <w:rPr>
          <w:rFonts w:asciiTheme="majorHAnsi" w:hAnsiTheme="majorHAnsi" w:cstheme="majorHAnsi"/>
        </w:rPr>
        <w:t xml:space="preserve"> </w:t>
      </w:r>
      <w:r w:rsidRPr="00494445">
        <w:rPr>
          <w:rStyle w:val="Emphasis"/>
          <w:rFonts w:asciiTheme="majorHAnsi" w:hAnsiTheme="majorHAnsi" w:cstheme="majorHAnsi"/>
        </w:rPr>
        <w:t xml:space="preserve">and </w:t>
      </w:r>
      <w:r w:rsidRPr="00494445">
        <w:rPr>
          <w:rStyle w:val="Emphasis"/>
          <w:rFonts w:asciiTheme="majorHAnsi" w:hAnsiTheme="majorHAnsi" w:cstheme="majorHAnsi"/>
          <w:highlight w:val="cyan"/>
        </w:rPr>
        <w:t>terrifyingly straightforward for terrorist groups to develop</w:t>
      </w:r>
      <w:r w:rsidRPr="00494445">
        <w:rPr>
          <w:rStyle w:val="Emphasis"/>
          <w:rFonts w:asciiTheme="majorHAnsi" w:hAnsiTheme="majorHAnsi" w:cstheme="majorHAnsi"/>
        </w:rPr>
        <w:t xml:space="preserve"> fearsome </w:t>
      </w:r>
      <w:r w:rsidRPr="00494445">
        <w:rPr>
          <w:rStyle w:val="Emphasis"/>
          <w:rFonts w:asciiTheme="majorHAnsi" w:hAnsiTheme="majorHAnsi" w:cstheme="majorHAnsi"/>
          <w:highlight w:val="cyan"/>
        </w:rPr>
        <w:t>biological weapons.</w:t>
      </w:r>
    </w:p>
    <w:p w14:paraId="157038CA" w14:textId="77777777" w:rsidR="008721FA" w:rsidRPr="00494445" w:rsidRDefault="008721FA" w:rsidP="008721FA">
      <w:pPr>
        <w:rPr>
          <w:rFonts w:asciiTheme="majorHAnsi" w:hAnsiTheme="majorHAnsi" w:cstheme="majorHAnsi"/>
          <w:b/>
          <w:iCs/>
          <w:u w:val="single"/>
        </w:rPr>
      </w:pPr>
      <w:r w:rsidRPr="00494445">
        <w:rPr>
          <w:rStyle w:val="Emphasis"/>
          <w:rFonts w:asciiTheme="majorHAnsi" w:hAnsiTheme="majorHAnsi" w:cstheme="majorHAnsi"/>
        </w:rPr>
        <w:t xml:space="preserve">Researchers have already shown it’s </w:t>
      </w:r>
      <w:r w:rsidRPr="00494445">
        <w:rPr>
          <w:rStyle w:val="Emphasis"/>
          <w:rFonts w:asciiTheme="majorHAnsi" w:hAnsiTheme="majorHAnsi" w:cstheme="majorHAnsi"/>
          <w:highlight w:val="cyan"/>
        </w:rPr>
        <w:t>possible to reconstruct</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cyan"/>
        </w:rPr>
        <w:t>smallpox</w:t>
      </w:r>
      <w:r w:rsidRPr="00494445">
        <w:rPr>
          <w:rStyle w:val="Emphasis"/>
          <w:rFonts w:asciiTheme="majorHAnsi" w:hAnsiTheme="majorHAnsi" w:cstheme="majorHAnsi"/>
        </w:rPr>
        <w:t xml:space="preserve"> viru</w:t>
      </w:r>
      <w:r w:rsidRPr="00494445">
        <w:rPr>
          <w:rFonts w:asciiTheme="majorHAnsi" w:hAnsiTheme="majorHAnsi" w:cstheme="majorHAnsi"/>
        </w:rPr>
        <w:t xml:space="preserve">s, </w:t>
      </w:r>
      <w:r w:rsidRPr="00494445">
        <w:rPr>
          <w:rStyle w:val="StyleUnderline"/>
          <w:rFonts w:asciiTheme="majorHAnsi" w:hAnsiTheme="majorHAnsi" w:cstheme="majorHAnsi"/>
        </w:rPr>
        <w:t>which was eradicated in the real world in the 1970s</w:t>
      </w:r>
      <w:r w:rsidRPr="00494445">
        <w:rPr>
          <w:rFonts w:asciiTheme="majorHAnsi" w:hAnsiTheme="majorHAnsi" w:cstheme="majorHAnsi"/>
        </w:rPr>
        <w:t xml:space="preserve">, </w:t>
      </w:r>
      <w:r w:rsidRPr="00494445">
        <w:rPr>
          <w:rStyle w:val="Emphasis"/>
          <w:rFonts w:asciiTheme="majorHAnsi" w:hAnsiTheme="majorHAnsi" w:cstheme="majorHAnsi"/>
          <w:highlight w:val="cyan"/>
        </w:rPr>
        <w:t>for</w:t>
      </w:r>
      <w:r w:rsidRPr="00494445">
        <w:rPr>
          <w:rStyle w:val="Emphasis"/>
          <w:rFonts w:asciiTheme="majorHAnsi" w:hAnsiTheme="majorHAnsi" w:cstheme="majorHAnsi"/>
        </w:rPr>
        <w:t xml:space="preserve"> as little as </w:t>
      </w:r>
      <w:r w:rsidRPr="00494445">
        <w:rPr>
          <w:rStyle w:val="Emphasis"/>
          <w:rFonts w:asciiTheme="majorHAnsi" w:hAnsiTheme="majorHAnsi" w:cstheme="majorHAnsi"/>
          <w:highlight w:val="cyan"/>
        </w:rPr>
        <w:t>$200,000</w:t>
      </w:r>
      <w:r w:rsidRPr="00494445">
        <w:rPr>
          <w:rStyle w:val="Emphasis"/>
          <w:rFonts w:asciiTheme="majorHAnsi" w:hAnsiTheme="majorHAnsi" w:cstheme="majorHAnsi"/>
        </w:rPr>
        <w:t xml:space="preserve"> using DNA fragments you can order online</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If a terrorist or rogue state were to successfully do so, </w:t>
      </w:r>
      <w:r w:rsidRPr="00494445">
        <w:rPr>
          <w:rStyle w:val="Emphasis"/>
          <w:rFonts w:asciiTheme="majorHAnsi" w:hAnsiTheme="majorHAnsi" w:cstheme="majorHAnsi"/>
        </w:rPr>
        <w:t>virtually no one alive would have any resistance to the virus</w:t>
      </w:r>
      <w:r w:rsidRPr="00494445">
        <w:rPr>
          <w:rFonts w:asciiTheme="majorHAnsi" w:hAnsiTheme="majorHAnsi" w:cstheme="majorHAnsi"/>
        </w:rPr>
        <w:t>—</w:t>
      </w:r>
      <w:r w:rsidRPr="00494445">
        <w:rPr>
          <w:rStyle w:val="Emphasis"/>
          <w:rFonts w:asciiTheme="majorHAnsi" w:hAnsiTheme="majorHAnsi" w:cstheme="majorHAnsi"/>
        </w:rPr>
        <w:t>and most stockpiles of the vaccine were destroyed long ago</w:t>
      </w:r>
      <w:r w:rsidRPr="00494445">
        <w:rPr>
          <w:rFonts w:asciiTheme="majorHAnsi" w:hAnsiTheme="majorHAnsi" w:cstheme="majorHAnsi"/>
        </w:rPr>
        <w:t xml:space="preserve">. There is an organization, the </w:t>
      </w:r>
      <w:r w:rsidRPr="00494445">
        <w:rPr>
          <w:rStyle w:val="StyleUnderline"/>
          <w:rFonts w:asciiTheme="majorHAnsi" w:hAnsiTheme="majorHAnsi" w:cstheme="majorHAnsi"/>
        </w:rPr>
        <w:t xml:space="preserve">International Gene Synthesis Consortium, that tries to screen suspicious orders for </w:t>
      </w:r>
      <w:r w:rsidRPr="00494445">
        <w:rPr>
          <w:rStyle w:val="Emphasis"/>
          <w:rFonts w:asciiTheme="majorHAnsi" w:hAnsiTheme="majorHAnsi" w:cstheme="majorHAnsi"/>
        </w:rPr>
        <w:t>DNA fragments that might be used to build such bioweapons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And while most of the world’s major DNA synthesis firms belong to the consortium, membership is completely voluntary, and </w:t>
      </w:r>
      <w:r w:rsidRPr="00494445">
        <w:rPr>
          <w:rStyle w:val="Emphasis"/>
          <w:rFonts w:asciiTheme="majorHAnsi" w:hAnsiTheme="majorHAnsi" w:cstheme="majorHAnsi"/>
        </w:rPr>
        <w:t>there’s also a thriving and entirely unregulated black market—much of it based in China.</w:t>
      </w:r>
    </w:p>
    <w:p w14:paraId="0D3F6325" w14:textId="77777777" w:rsidR="008721FA" w:rsidRPr="00494445" w:rsidRDefault="008721FA" w:rsidP="008721FA">
      <w:pPr>
        <w:rPr>
          <w:rFonts w:asciiTheme="majorHAnsi" w:hAnsiTheme="majorHAnsi" w:cstheme="majorHAnsi"/>
        </w:rPr>
      </w:pPr>
      <w:r w:rsidRPr="00494445">
        <w:rPr>
          <w:rStyle w:val="Emphasis"/>
          <w:rFonts w:asciiTheme="majorHAnsi" w:hAnsiTheme="majorHAnsi" w:cstheme="majorHAnsi"/>
        </w:rPr>
        <w:lastRenderedPageBreak/>
        <w:t xml:space="preserve">All of this means that </w:t>
      </w:r>
      <w:r w:rsidRPr="00494445">
        <w:rPr>
          <w:rStyle w:val="Emphasis"/>
          <w:rFonts w:asciiTheme="majorHAnsi" w:hAnsiTheme="majorHAnsi" w:cstheme="majorHAnsi"/>
          <w:highlight w:val="cyan"/>
        </w:rPr>
        <w:t>biosecurity standards in</w:t>
      </w:r>
      <w:r w:rsidRPr="00494445">
        <w:rPr>
          <w:rStyle w:val="Emphasis"/>
          <w:rFonts w:asciiTheme="majorHAnsi" w:hAnsiTheme="majorHAnsi" w:cstheme="majorHAnsi"/>
        </w:rPr>
        <w:t xml:space="preserve"> places like </w:t>
      </w:r>
      <w:r w:rsidRPr="00494445">
        <w:rPr>
          <w:rStyle w:val="Emphasis"/>
          <w:rFonts w:asciiTheme="majorHAnsi" w:hAnsiTheme="majorHAnsi" w:cstheme="majorHAnsi"/>
          <w:highlight w:val="cyan"/>
        </w:rPr>
        <w:t>China matter more than ever</w:t>
      </w:r>
      <w:r w:rsidRPr="00494445">
        <w:rPr>
          <w:rStyle w:val="Emphasis"/>
          <w:rFonts w:asciiTheme="majorHAnsi" w:hAnsiTheme="majorHAnsi" w:cstheme="majorHAnsi"/>
        </w:rPr>
        <w:t>.</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After all, if a major bioweapon were to be unleashed, </w:t>
      </w:r>
      <w:r w:rsidRPr="00494445">
        <w:rPr>
          <w:rStyle w:val="Emphasis"/>
          <w:rFonts w:asciiTheme="majorHAnsi" w:hAnsiTheme="majorHAnsi" w:cstheme="majorHAnsi"/>
        </w:rPr>
        <w:t>it’s unlikely that any major, globally integrated country</w:t>
      </w:r>
      <w:r w:rsidRPr="00494445">
        <w:rPr>
          <w:rStyle w:val="StyleUnderline"/>
          <w:rFonts w:asciiTheme="majorHAnsi" w:hAnsiTheme="majorHAnsi" w:cstheme="majorHAnsi"/>
        </w:rPr>
        <w:t xml:space="preserve"> could escape unharmed.</w:t>
      </w:r>
      <w:r w:rsidRPr="00494445">
        <w:rPr>
          <w:rFonts w:asciiTheme="majorHAnsi" w:hAnsiTheme="majorHAnsi" w:cstheme="majorHAnsi"/>
        </w:rP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53CB3A0A"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has to walk unusually carefully and offers plenty of scope to build ethical concerns into both law and practice.</w:t>
      </w:r>
    </w:p>
    <w:p w14:paraId="367E62EE" w14:textId="77777777" w:rsidR="008721FA" w:rsidRPr="00494445" w:rsidRDefault="008721FA" w:rsidP="008721FA">
      <w:pPr>
        <w:rPr>
          <w:rFonts w:asciiTheme="majorHAnsi" w:hAnsiTheme="majorHAnsi" w:cstheme="majorHAnsi"/>
          <w:b/>
          <w:iCs/>
          <w:u w:val="single"/>
        </w:rPr>
      </w:pPr>
      <w:r w:rsidRPr="00494445">
        <w:rPr>
          <w:rFonts w:asciiTheme="majorHAnsi" w:hAnsiTheme="majorHAnsi" w:cstheme="majorHAnsi"/>
        </w:rP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494445">
        <w:rPr>
          <w:rStyle w:val="Emphasis"/>
          <w:rFonts w:asciiTheme="majorHAnsi" w:hAnsiTheme="majorHAnsi" w:cstheme="majorHAnsi"/>
        </w:rPr>
        <w:t xml:space="preserve">. Another promising area of </w:t>
      </w:r>
      <w:r w:rsidRPr="00494445">
        <w:rPr>
          <w:rStyle w:val="Emphasis"/>
          <w:rFonts w:asciiTheme="majorHAnsi" w:hAnsiTheme="majorHAnsi" w:cstheme="majorHAnsi"/>
          <w:highlight w:val="cyan"/>
        </w:rPr>
        <w:t>U.S.-China cooperation</w:t>
      </w:r>
      <w:r w:rsidRPr="00494445">
        <w:rPr>
          <w:rStyle w:val="StyleUnderline"/>
          <w:rFonts w:asciiTheme="majorHAnsi" w:hAnsiTheme="majorHAnsi" w:cstheme="majorHAnsi"/>
        </w:rPr>
        <w:t xml:space="preserve">, especially in the research community, relates to so-called gene drives, the process of editing genomes and then spreading them through an entire population in just a few generations. </w:t>
      </w:r>
      <w:r w:rsidRPr="00494445">
        <w:rPr>
          <w:rStyle w:val="Emphasis"/>
          <w:rFonts w:asciiTheme="majorHAnsi" w:hAnsiTheme="majorHAnsi" w:cstheme="majorHAnsi"/>
        </w:rPr>
        <w:t xml:space="preserve">Using </w:t>
      </w:r>
      <w:r w:rsidRPr="00494445">
        <w:rPr>
          <w:rStyle w:val="Emphasis"/>
          <w:rFonts w:asciiTheme="majorHAnsi" w:hAnsiTheme="majorHAnsi" w:cstheme="majorHAnsi"/>
          <w:highlight w:val="cyan"/>
        </w:rPr>
        <w:t>gene drives</w:t>
      </w:r>
      <w:r w:rsidRPr="00494445">
        <w:rPr>
          <w:rStyle w:val="Emphasis"/>
          <w:rFonts w:asciiTheme="majorHAnsi" w:hAnsiTheme="majorHAnsi" w:cstheme="majorHAnsi"/>
        </w:rPr>
        <w:t xml:space="preserve"> to </w:t>
      </w:r>
      <w:r w:rsidRPr="00494445">
        <w:rPr>
          <w:rStyle w:val="Emphasis"/>
          <w:rFonts w:asciiTheme="majorHAnsi" w:hAnsiTheme="majorHAnsi" w:cstheme="majorHAnsi"/>
          <w:highlight w:val="cyan"/>
        </w:rPr>
        <w:t>prevent</w:t>
      </w:r>
      <w:r w:rsidRPr="00494445">
        <w:rPr>
          <w:rStyle w:val="Emphasis"/>
          <w:rFonts w:asciiTheme="majorHAnsi" w:hAnsiTheme="majorHAnsi" w:cstheme="majorHAnsi"/>
        </w:rPr>
        <w:t xml:space="preserve"> select </w:t>
      </w:r>
      <w:r w:rsidRPr="00494445">
        <w:rPr>
          <w:rStyle w:val="Emphasis"/>
          <w:rFonts w:asciiTheme="majorHAnsi" w:hAnsiTheme="majorHAnsi" w:cstheme="majorHAnsi"/>
          <w:highlight w:val="cyan"/>
        </w:rPr>
        <w:t>mosquito</w:t>
      </w:r>
      <w:r w:rsidRPr="00494445">
        <w:rPr>
          <w:rStyle w:val="Emphasis"/>
          <w:rFonts w:asciiTheme="majorHAnsi" w:hAnsiTheme="majorHAnsi" w:cstheme="majorHAnsi"/>
        </w:rPr>
        <w:t xml:space="preserve"> species from reproducing</w:t>
      </w:r>
      <w:r w:rsidRPr="00494445">
        <w:rPr>
          <w:rStyle w:val="StyleUnderline"/>
          <w:rFonts w:asciiTheme="majorHAnsi" w:hAnsiTheme="majorHAnsi" w:cstheme="majorHAnsi"/>
        </w:rPr>
        <w:t xml:space="preserve">, for example, might finally banish the world of debilitating, </w:t>
      </w:r>
      <w:r w:rsidRPr="00494445">
        <w:rPr>
          <w:rStyle w:val="Emphasis"/>
          <w:rFonts w:asciiTheme="majorHAnsi" w:hAnsiTheme="majorHAnsi" w:cstheme="majorHAnsi"/>
        </w:rPr>
        <w:t xml:space="preserve">widespread </w:t>
      </w:r>
      <w:r w:rsidRPr="00494445">
        <w:rPr>
          <w:rStyle w:val="Emphasis"/>
          <w:rFonts w:asciiTheme="majorHAnsi" w:hAnsiTheme="majorHAnsi" w:cstheme="majorHAnsi"/>
          <w:highlight w:val="cyan"/>
        </w:rPr>
        <w:t>diseases</w:t>
      </w:r>
      <w:r w:rsidRPr="00494445">
        <w:rPr>
          <w:rStyle w:val="Emphasis"/>
          <w:rFonts w:asciiTheme="majorHAnsi" w:hAnsiTheme="majorHAnsi" w:cstheme="majorHAnsi"/>
        </w:rPr>
        <w:t xml:space="preserve"> such as </w:t>
      </w:r>
      <w:r w:rsidRPr="00494445">
        <w:rPr>
          <w:rStyle w:val="Emphasis"/>
          <w:rFonts w:asciiTheme="majorHAnsi" w:hAnsiTheme="majorHAnsi" w:cstheme="majorHAnsi"/>
          <w:highlight w:val="cyan"/>
        </w:rPr>
        <w:t>malaria and Zika</w:t>
      </w:r>
      <w:r w:rsidRPr="00494445">
        <w:rPr>
          <w:rStyle w:val="Emphasis"/>
          <w:rFonts w:asciiTheme="majorHAnsi" w:hAnsiTheme="majorHAnsi" w:cstheme="majorHAnsi"/>
        </w:rPr>
        <w:t>, while endangered species might be engineered to survive climate change.</w:t>
      </w:r>
    </w:p>
    <w:p w14:paraId="29A62160"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p>
    <w:p w14:paraId="655B1C57" w14:textId="77777777" w:rsidR="008721FA" w:rsidRPr="00494445" w:rsidRDefault="008721FA" w:rsidP="008721FA">
      <w:pPr>
        <w:rPr>
          <w:rStyle w:val="Emphasis"/>
          <w:rFonts w:asciiTheme="majorHAnsi" w:hAnsiTheme="majorHAnsi" w:cstheme="majorHAnsi"/>
        </w:rPr>
      </w:pPr>
      <w:r w:rsidRPr="00494445">
        <w:rPr>
          <w:rStyle w:val="StyleUnderline"/>
          <w:rFonts w:asciiTheme="majorHAnsi" w:hAnsiTheme="majorHAnsi" w:cstheme="majorHAnsi"/>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rsidRPr="00494445">
        <w:rPr>
          <w:rFonts w:asciiTheme="majorHAnsi" w:hAnsiTheme="majorHAnsi" w:cstheme="majorHAnsi"/>
        </w:rPr>
        <w:t xml:space="preserve">They’ll also have to gather together individual researchers, institutions, companies, and organizations like the International Gene Synthesis Consortium. When it comes to the risks posed by emerging technologies, </w:t>
      </w:r>
      <w:r w:rsidRPr="00494445">
        <w:rPr>
          <w:rStyle w:val="Emphasis"/>
          <w:rFonts w:asciiTheme="majorHAnsi" w:hAnsiTheme="majorHAnsi" w:cstheme="majorHAnsi"/>
        </w:rPr>
        <w:t>Beijing, like Washington, will have to face the limits of its ability to solve the problem on its own.</w:t>
      </w:r>
    </w:p>
    <w:p w14:paraId="735B25D8" w14:textId="77777777" w:rsidR="008721FA" w:rsidRPr="00494445" w:rsidRDefault="008721FA" w:rsidP="008721FA">
      <w:pPr>
        <w:pStyle w:val="Heading4"/>
        <w:rPr>
          <w:rFonts w:asciiTheme="majorHAnsi" w:hAnsiTheme="majorHAnsi" w:cstheme="majorHAnsi"/>
        </w:rPr>
      </w:pPr>
      <w:r w:rsidRPr="00494445">
        <w:rPr>
          <w:rFonts w:asciiTheme="majorHAnsi" w:hAnsiTheme="majorHAnsi" w:cstheme="majorHAnsi"/>
        </w:rPr>
        <w:t>China will leapfrog the US through biotech primacy</w:t>
      </w:r>
    </w:p>
    <w:p w14:paraId="0AC7D36C" w14:textId="77777777" w:rsidR="008721FA" w:rsidRPr="00494445" w:rsidRDefault="008721FA" w:rsidP="008721FA">
      <w:pPr>
        <w:rPr>
          <w:rFonts w:asciiTheme="majorHAnsi" w:hAnsiTheme="majorHAnsi" w:cstheme="majorHAnsi"/>
        </w:rPr>
      </w:pPr>
      <w:r w:rsidRPr="00494445">
        <w:rPr>
          <w:rStyle w:val="Style13ptBold"/>
          <w:rFonts w:asciiTheme="majorHAnsi" w:hAnsiTheme="majorHAnsi" w:cstheme="majorHAnsi"/>
        </w:rPr>
        <w:t>Cumbers 20</w:t>
      </w:r>
      <w:r w:rsidRPr="00494445">
        <w:rPr>
          <w:rFonts w:asciiTheme="majorHAnsi" w:hAnsiTheme="majorHAnsi" w:cstheme="majorHAnsi"/>
        </w:rPr>
        <w:t xml:space="preserve"> [John Cumbers, “I am the founder and CEO of SynBioBeta, the leading community of innovators, investors, engineers, and thinkers who share a passion for using synthetic biology to build a better, more sustainable universe. I publish the weekly SynBioBeta Digest, host the SynBioBeta Podcast, and wrote “What’s Your Biostrategy?”, the first book to anticipate how synthetic biology is going to disrupt virtually every industry in the world. I also founded BetaSpace,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 “China’s Plan To Beat The U.S. In The Trillion-Dollar Global Bioeconomy” Forbes, 2/3/2020] RM</w:t>
      </w:r>
    </w:p>
    <w:p w14:paraId="2F0684C4" w14:textId="77777777" w:rsidR="008721FA" w:rsidRPr="00494445" w:rsidRDefault="008721FA" w:rsidP="008721FA">
      <w:pPr>
        <w:rPr>
          <w:rStyle w:val="StyleUnderline"/>
          <w:rFonts w:asciiTheme="majorHAnsi" w:hAnsiTheme="majorHAnsi" w:cstheme="majorHAnsi"/>
        </w:rPr>
      </w:pPr>
      <w:r w:rsidRPr="00494445">
        <w:rPr>
          <w:rFonts w:asciiTheme="majorHAnsi" w:hAnsiTheme="majorHAnsi" w:cstheme="majorHAnsi"/>
        </w:rPr>
        <w:t xml:space="preserve">The report, entitled “Safeguarding the Bioeconomy,” looks at how </w:t>
      </w:r>
      <w:r w:rsidRPr="00494445">
        <w:rPr>
          <w:rStyle w:val="StyleUnderline"/>
          <w:rFonts w:asciiTheme="majorHAnsi" w:hAnsiTheme="majorHAnsi" w:cstheme="majorHAnsi"/>
        </w:rPr>
        <w:t xml:space="preserve">research and </w:t>
      </w:r>
      <w:r w:rsidRPr="00494445">
        <w:rPr>
          <w:rStyle w:val="StyleUnderline"/>
          <w:rFonts w:asciiTheme="majorHAnsi" w:hAnsiTheme="majorHAnsi" w:cstheme="majorHAnsi"/>
          <w:highlight w:val="cyan"/>
        </w:rPr>
        <w:t>innovation in the life sciences is driving</w:t>
      </w:r>
      <w:r w:rsidRPr="00494445">
        <w:rPr>
          <w:rStyle w:val="StyleUnderline"/>
          <w:rFonts w:asciiTheme="majorHAnsi" w:hAnsiTheme="majorHAnsi" w:cstheme="majorHAnsi"/>
        </w:rPr>
        <w:t xml:space="preserve"> rapid growth in </w:t>
      </w:r>
      <w:r w:rsidRPr="00494445">
        <w:rPr>
          <w:rStyle w:val="Emphasis"/>
          <w:rFonts w:asciiTheme="majorHAnsi" w:hAnsiTheme="majorHAnsi" w:cstheme="majorHAnsi"/>
        </w:rPr>
        <w:t xml:space="preserve">agriculture, biomedical science, information </w:t>
      </w:r>
      <w:r w:rsidRPr="00494445">
        <w:rPr>
          <w:rStyle w:val="Emphasis"/>
          <w:rFonts w:asciiTheme="majorHAnsi" w:hAnsiTheme="majorHAnsi" w:cstheme="majorHAnsi"/>
        </w:rPr>
        <w:lastRenderedPageBreak/>
        <w:t xml:space="preserve">science and computing, energy, and other sectors of </w:t>
      </w:r>
      <w:r w:rsidRPr="00494445">
        <w:rPr>
          <w:rStyle w:val="Emphasis"/>
          <w:rFonts w:asciiTheme="majorHAnsi" w:hAnsiTheme="majorHAnsi" w:cstheme="majorHAnsi"/>
          <w:highlight w:val="cyan"/>
        </w:rPr>
        <w:t>the U.S. economy</w:t>
      </w:r>
      <w:r w:rsidRPr="00494445">
        <w:rPr>
          <w:rFonts w:asciiTheme="majorHAnsi" w:hAnsiTheme="majorHAnsi" w:cstheme="majorHAnsi"/>
        </w:rPr>
        <w:t xml:space="preserve">. This economic activity—collectively referred to as </w:t>
      </w:r>
      <w:r w:rsidRPr="00494445">
        <w:rPr>
          <w:rStyle w:val="StyleUnderline"/>
          <w:rFonts w:asciiTheme="majorHAnsi" w:hAnsiTheme="majorHAnsi" w:cstheme="majorHAnsi"/>
        </w:rPr>
        <w:t xml:space="preserve">the bioeconomy—presents many opportunities to create jobs, improve the quality of life, and continue to drive the U.S. economy as a whole. </w:t>
      </w:r>
    </w:p>
    <w:p w14:paraId="28202554" w14:textId="77777777" w:rsidR="008721FA" w:rsidRPr="00494445" w:rsidRDefault="008721FA" w:rsidP="008721FA">
      <w:pPr>
        <w:rPr>
          <w:rStyle w:val="Emphasis"/>
          <w:rFonts w:asciiTheme="majorHAnsi" w:hAnsiTheme="majorHAnsi" w:cstheme="majorHAnsi"/>
        </w:rPr>
      </w:pPr>
      <w:r w:rsidRPr="00494445">
        <w:rPr>
          <w:rFonts w:asciiTheme="majorHAnsi" w:hAnsiTheme="majorHAnsi" w:cstheme="majorHAnsi"/>
        </w:rPr>
        <w:t xml:space="preserve">The report says that while the U.S. has been a leader in advancements in the biological sciences, other countries are actively investing in and expanding their capabilities in this area—and </w:t>
      </w:r>
      <w:r w:rsidRPr="00494445">
        <w:rPr>
          <w:rStyle w:val="Emphasis"/>
          <w:rFonts w:asciiTheme="majorHAnsi" w:hAnsiTheme="majorHAnsi" w:cstheme="majorHAnsi"/>
          <w:highlight w:val="cyan"/>
        </w:rPr>
        <w:t>the U.S.’s lead is beginning to slip.</w:t>
      </w:r>
    </w:p>
    <w:p w14:paraId="7444BDFC"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Four reasons everyone should care about the U.S. bioeconomy</w:t>
      </w:r>
    </w:p>
    <w:p w14:paraId="0C396EC7"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125B7015"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The </w:t>
      </w:r>
      <w:r w:rsidRPr="00494445">
        <w:rPr>
          <w:rStyle w:val="StyleUnderline"/>
          <w:rFonts w:asciiTheme="majorHAnsi" w:hAnsiTheme="majorHAnsi" w:cstheme="majorHAnsi"/>
        </w:rPr>
        <w:t>economy</w:t>
      </w:r>
      <w:r w:rsidRPr="00494445">
        <w:rPr>
          <w:rFonts w:asciiTheme="majorHAnsi" w:hAnsiTheme="majorHAnsi" w:cstheme="majorHAnsi"/>
        </w:rPr>
        <w:t>: at $1 trillion in value, the U.S. bioeconomy represents hundreds of thousands of quality, high-paying jobs for Americans.</w:t>
      </w:r>
    </w:p>
    <w:p w14:paraId="58E79A69" w14:textId="77777777" w:rsidR="008721FA" w:rsidRPr="00494445" w:rsidRDefault="008721FA" w:rsidP="008721FA">
      <w:pPr>
        <w:rPr>
          <w:rFonts w:asciiTheme="majorHAnsi" w:hAnsiTheme="majorHAnsi" w:cstheme="majorHAnsi"/>
        </w:rPr>
      </w:pPr>
      <w:r w:rsidRPr="00494445">
        <w:rPr>
          <w:rStyle w:val="StyleUnderline"/>
          <w:rFonts w:asciiTheme="majorHAnsi" w:hAnsiTheme="majorHAnsi" w:cstheme="majorHAnsi"/>
        </w:rPr>
        <w:t>Health &amp; medicine</w:t>
      </w:r>
      <w:r w:rsidRPr="00494445">
        <w:rPr>
          <w:rFonts w:asciiTheme="majorHAnsi" w:hAnsiTheme="majorHAnsi" w:cstheme="majorHAnsi"/>
        </w:rPr>
        <w:t>: innovators in the bioeconomy are making next-generation therapies for cancer and diabetes, tackling emerging diseases like Coronavirus, and even increasing human longevity.</w:t>
      </w:r>
    </w:p>
    <w:p w14:paraId="481BA49B" w14:textId="77777777" w:rsidR="008721FA" w:rsidRPr="00494445" w:rsidRDefault="008721FA" w:rsidP="008721FA">
      <w:pPr>
        <w:rPr>
          <w:rFonts w:asciiTheme="majorHAnsi" w:hAnsiTheme="majorHAnsi" w:cstheme="majorHAnsi"/>
        </w:rPr>
      </w:pPr>
      <w:r w:rsidRPr="00494445">
        <w:rPr>
          <w:rStyle w:val="StyleUnderline"/>
          <w:rFonts w:asciiTheme="majorHAnsi" w:hAnsiTheme="majorHAnsi" w:cstheme="majorHAnsi"/>
        </w:rPr>
        <w:t>Food &amp; farming:</w:t>
      </w:r>
      <w:r w:rsidRPr="00494445">
        <w:rPr>
          <w:rFonts w:asciiTheme="majorHAnsi" w:hAnsiTheme="majorHAnsi" w:cstheme="majorHAnsi"/>
        </w:rPr>
        <w:t xml:space="preserve"> biotechnology is not only making agriculture more sustainable, it’s also bringing to market new and improved crops that are more nutritious, more affordable, and more delicious.</w:t>
      </w:r>
    </w:p>
    <w:p w14:paraId="6786AED0"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The </w:t>
      </w:r>
      <w:r w:rsidRPr="00494445">
        <w:rPr>
          <w:rStyle w:val="StyleUnderline"/>
          <w:rFonts w:asciiTheme="majorHAnsi" w:hAnsiTheme="majorHAnsi" w:cstheme="majorHAnsi"/>
        </w:rPr>
        <w:t>environment</w:t>
      </w:r>
      <w:r w:rsidRPr="00494445">
        <w:rPr>
          <w:rFonts w:asciiTheme="majorHAnsi" w:hAnsiTheme="majorHAnsi" w:cstheme="majorHAnsi"/>
        </w:rPr>
        <w:t xml:space="preserve">: </w:t>
      </w:r>
      <w:r w:rsidRPr="00494445">
        <w:rPr>
          <w:rStyle w:val="StyleUnderline"/>
          <w:rFonts w:asciiTheme="majorHAnsi" w:hAnsiTheme="majorHAnsi" w:cstheme="majorHAnsi"/>
        </w:rPr>
        <w:t>humanity’s health and well-being depend on our ability to stop and reverse climate change,</w:t>
      </w:r>
      <w:r w:rsidRPr="00494445">
        <w:rPr>
          <w:rFonts w:asciiTheme="majorHAnsi" w:hAnsiTheme="majorHAnsi" w:cstheme="majorHAnsi"/>
        </w:rPr>
        <w:t xml:space="preserve"> and we can’t do it without biological solutions that treat carbon not as a waste product, but as the starting point for chemicals and materials that today use petroleum.</w:t>
      </w:r>
    </w:p>
    <w:p w14:paraId="34ED5FF8"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Considering all this, it doesn’t seem like an overstatement when the report authors say that </w:t>
      </w:r>
      <w:r w:rsidRPr="00494445">
        <w:rPr>
          <w:rStyle w:val="StyleUnderline"/>
          <w:rFonts w:asciiTheme="majorHAnsi" w:hAnsiTheme="majorHAnsi" w:cstheme="majorHAnsi"/>
          <w:highlight w:val="cyan"/>
        </w:rPr>
        <w:t>U.S. competitiveness in</w:t>
      </w:r>
      <w:r w:rsidRPr="00494445">
        <w:rPr>
          <w:rStyle w:val="StyleUnderline"/>
          <w:rFonts w:asciiTheme="majorHAnsi" w:hAnsiTheme="majorHAnsi" w:cstheme="majorHAnsi"/>
        </w:rPr>
        <w:t xml:space="preserve"> the </w:t>
      </w:r>
      <w:r w:rsidRPr="00494445">
        <w:rPr>
          <w:rStyle w:val="StyleUnderline"/>
          <w:rFonts w:asciiTheme="majorHAnsi" w:hAnsiTheme="majorHAnsi" w:cstheme="majorHAnsi"/>
          <w:highlight w:val="cyan"/>
        </w:rPr>
        <w:t>bioeconomy is key</w:t>
      </w:r>
      <w:r w:rsidRPr="00494445">
        <w:rPr>
          <w:rStyle w:val="StyleUnderline"/>
          <w:rFonts w:asciiTheme="majorHAnsi" w:hAnsiTheme="majorHAnsi" w:cstheme="majorHAnsi"/>
        </w:rPr>
        <w:t xml:space="preserve"> to maintaining the economic health and security of the country</w:t>
      </w:r>
      <w:r w:rsidRPr="00494445">
        <w:rPr>
          <w:rFonts w:asciiTheme="majorHAnsi" w:hAnsiTheme="majorHAnsi" w:cstheme="majorHAnsi"/>
        </w:rPr>
        <w:t>.</w:t>
      </w:r>
    </w:p>
    <w:p w14:paraId="118770FB" w14:textId="77777777" w:rsidR="008721FA" w:rsidRPr="00494445" w:rsidRDefault="008721FA" w:rsidP="008721FA">
      <w:pPr>
        <w:rPr>
          <w:rStyle w:val="Emphasis"/>
          <w:rFonts w:asciiTheme="majorHAnsi" w:hAnsiTheme="majorHAnsi" w:cstheme="majorHAnsi"/>
        </w:rPr>
      </w:pPr>
      <w:r w:rsidRPr="00494445">
        <w:rPr>
          <w:rStyle w:val="Emphasis"/>
          <w:rFonts w:asciiTheme="majorHAnsi" w:hAnsiTheme="majorHAnsi" w:cstheme="majorHAnsi"/>
        </w:rPr>
        <w:t>The very real risks to the U.S. bioeconomy</w:t>
      </w:r>
    </w:p>
    <w:p w14:paraId="14061664"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4895BF90" w14:textId="77777777" w:rsidR="008721FA" w:rsidRPr="00494445" w:rsidRDefault="008721FA" w:rsidP="008721FA">
      <w:pPr>
        <w:rPr>
          <w:rStyle w:val="StyleUnderline"/>
          <w:rFonts w:asciiTheme="majorHAnsi" w:hAnsiTheme="majorHAnsi" w:cstheme="majorHAnsi"/>
        </w:rPr>
      </w:pPr>
      <w:r w:rsidRPr="00494445">
        <w:rPr>
          <w:rFonts w:asciiTheme="majorHAnsi" w:hAnsiTheme="majorHAnsi" w:cstheme="majorHAnsi"/>
        </w:rPr>
        <w:t xml:space="preserve">Insufficient government R&amp;D investment. Money for basic research and development builds the foundations of the bioeconomy. We learn, achieve new results, and create new applications. </w:t>
      </w:r>
      <w:r w:rsidRPr="00494445">
        <w:rPr>
          <w:rStyle w:val="StyleUnderline"/>
          <w:rFonts w:asciiTheme="majorHAnsi" w:hAnsiTheme="majorHAnsi" w:cstheme="majorHAnsi"/>
        </w:rPr>
        <w:t>Investments that help develop enabling tools, technologies, and standards have the potential to maintain the U.S. bioeconomy competitive in a global bioeconomy.</w:t>
      </w:r>
    </w:p>
    <w:p w14:paraId="33E2CADC" w14:textId="77777777" w:rsidR="008721FA" w:rsidRPr="00494445" w:rsidRDefault="008721FA" w:rsidP="008721FA">
      <w:pPr>
        <w:rPr>
          <w:rFonts w:asciiTheme="majorHAnsi" w:hAnsiTheme="majorHAnsi" w:cstheme="majorHAnsi"/>
        </w:rPr>
      </w:pPr>
      <w:r w:rsidRPr="00494445">
        <w:rPr>
          <w:rStyle w:val="StyleUnderline"/>
          <w:rFonts w:asciiTheme="majorHAnsi" w:hAnsiTheme="majorHAnsi" w:cstheme="majorHAnsi"/>
        </w:rPr>
        <w:t>Ineffective or inefficient regulations</w:t>
      </w:r>
      <w:r w:rsidRPr="00494445">
        <w:rPr>
          <w:rFonts w:asciiTheme="majorHAnsi" w:hAnsiTheme="majorHAnsi" w:cstheme="majorHAnsi"/>
        </w:rPr>
        <w:t>. Regulatory uncertainty stifles creative new approaches that may have unknown paths, long delays, or that might be prohibited by later changes.</w:t>
      </w:r>
    </w:p>
    <w:p w14:paraId="1E8D21B5"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2752D0AE" w14:textId="77777777" w:rsidR="008721FA" w:rsidRPr="00494445" w:rsidRDefault="008721FA" w:rsidP="008721FA">
      <w:pPr>
        <w:rPr>
          <w:rStyle w:val="StyleUnderline"/>
          <w:rFonts w:asciiTheme="majorHAnsi" w:hAnsiTheme="majorHAnsi" w:cstheme="majorHAnsi"/>
        </w:rPr>
      </w:pPr>
      <w:r w:rsidRPr="00494445">
        <w:rPr>
          <w:rStyle w:val="Emphasis"/>
          <w:rFonts w:asciiTheme="majorHAnsi" w:hAnsiTheme="majorHAnsi" w:cstheme="majorHAnsi"/>
          <w:highlight w:val="cyan"/>
        </w:rPr>
        <w:t>Ineffective</w:t>
      </w:r>
      <w:r w:rsidRPr="00494445">
        <w:rPr>
          <w:rStyle w:val="Emphasis"/>
          <w:rFonts w:asciiTheme="majorHAnsi" w:hAnsiTheme="majorHAnsi" w:cstheme="majorHAnsi"/>
        </w:rPr>
        <w:t xml:space="preserve"> or inefficient </w:t>
      </w:r>
      <w:r w:rsidRPr="00494445">
        <w:rPr>
          <w:rStyle w:val="Emphasis"/>
          <w:rFonts w:asciiTheme="majorHAnsi" w:hAnsiTheme="majorHAnsi" w:cstheme="majorHAnsi"/>
          <w:highlight w:val="cyan"/>
        </w:rPr>
        <w:t>i</w:t>
      </w:r>
      <w:r w:rsidRPr="00494445">
        <w:rPr>
          <w:rStyle w:val="Emphasis"/>
          <w:rFonts w:asciiTheme="majorHAnsi" w:hAnsiTheme="majorHAnsi" w:cstheme="majorHAnsi"/>
        </w:rPr>
        <w:t xml:space="preserve">ntellectual </w:t>
      </w:r>
      <w:r w:rsidRPr="00494445">
        <w:rPr>
          <w:rStyle w:val="Emphasis"/>
          <w:rFonts w:asciiTheme="majorHAnsi" w:hAnsiTheme="majorHAnsi" w:cstheme="majorHAnsi"/>
          <w:highlight w:val="cyan"/>
        </w:rPr>
        <w:t>p</w:t>
      </w:r>
      <w:r w:rsidRPr="00494445">
        <w:rPr>
          <w:rStyle w:val="Emphasis"/>
          <w:rFonts w:asciiTheme="majorHAnsi" w:hAnsiTheme="majorHAnsi" w:cstheme="majorHAnsi"/>
        </w:rPr>
        <w:t xml:space="preserve">roperty </w:t>
      </w:r>
      <w:r w:rsidRPr="00494445">
        <w:rPr>
          <w:rStyle w:val="Emphasis"/>
          <w:rFonts w:asciiTheme="majorHAnsi" w:hAnsiTheme="majorHAnsi" w:cstheme="majorHAnsi"/>
          <w:highlight w:val="cyan"/>
        </w:rPr>
        <w:t>protections</w:t>
      </w:r>
      <w:r w:rsidRPr="00494445">
        <w:rPr>
          <w:rFonts w:asciiTheme="majorHAnsi" w:hAnsiTheme="majorHAnsi" w:cstheme="majorHAnsi"/>
        </w:rPr>
        <w:t xml:space="preserve">. Uncertainty over what is patentable could </w:t>
      </w:r>
      <w:r w:rsidRPr="00494445">
        <w:rPr>
          <w:rStyle w:val="StyleUnderline"/>
          <w:rFonts w:asciiTheme="majorHAnsi" w:hAnsiTheme="majorHAnsi" w:cstheme="majorHAnsi"/>
          <w:highlight w:val="cyan"/>
        </w:rPr>
        <w:t>discourage innovators</w:t>
      </w:r>
      <w:r w:rsidRPr="00494445">
        <w:rPr>
          <w:rFonts w:asciiTheme="majorHAnsi" w:hAnsiTheme="majorHAnsi" w:cstheme="majorHAnsi"/>
        </w:rPr>
        <w:t xml:space="preserve"> who are considering whether and how to bring their innovations to market. </w:t>
      </w:r>
      <w:r w:rsidRPr="00494445">
        <w:rPr>
          <w:rStyle w:val="StyleUnderline"/>
          <w:rFonts w:asciiTheme="majorHAnsi" w:hAnsiTheme="majorHAnsi" w:cstheme="majorHAnsi"/>
        </w:rPr>
        <w:t xml:space="preserve">Patent </w:t>
      </w:r>
      <w:r w:rsidRPr="00494445">
        <w:rPr>
          <w:rStyle w:val="StyleUnderline"/>
          <w:rFonts w:asciiTheme="majorHAnsi" w:hAnsiTheme="majorHAnsi" w:cstheme="majorHAnsi"/>
        </w:rPr>
        <w:lastRenderedPageBreak/>
        <w:t>eligibility is also important to venture capitalists and private equity investors when considering whether to invest in biotechnology companies.</w:t>
      </w:r>
    </w:p>
    <w:p w14:paraId="2F1C7855" w14:textId="77777777" w:rsidR="008721FA" w:rsidRPr="00494445" w:rsidRDefault="008721FA" w:rsidP="008721FA">
      <w:pPr>
        <w:rPr>
          <w:rStyle w:val="StyleUnderline"/>
          <w:rFonts w:asciiTheme="majorHAnsi" w:hAnsiTheme="majorHAnsi" w:cstheme="majorHAnsi"/>
        </w:rPr>
      </w:pPr>
      <w:r w:rsidRPr="00494445">
        <w:rPr>
          <w:rStyle w:val="StyleUnderline"/>
          <w:rFonts w:asciiTheme="majorHAnsi" w:hAnsiTheme="majorHAnsi" w:cstheme="majorHAnsi"/>
        </w:rPr>
        <w:t>Cybersecurity</w:t>
      </w:r>
      <w:r w:rsidRPr="00494445">
        <w:rPr>
          <w:rFonts w:asciiTheme="majorHAnsi" w:hAnsiTheme="majorHAnsi" w:cstheme="majorHAnsi"/>
        </w:rPr>
        <w:t xml:space="preserve">. As biological engineering depends more and more on massive datasets, the emerging bioeconomy now exists at the intersection of information science and biotechnological science. </w:t>
      </w:r>
      <w:r w:rsidRPr="00494445">
        <w:rPr>
          <w:rStyle w:val="StyleUnderline"/>
          <w:rFonts w:asciiTheme="majorHAnsi" w:hAnsiTheme="majorHAnsi" w:cstheme="majorHAnsi"/>
        </w:rPr>
        <w:t xml:space="preserve">The bioeconomy’s growing reliance on software, networking, and computer hardware tools yields the same cyber vulnerabilities present in any other sector, including hacking, sabotage, breached privacy, or theft of intellectual property. </w:t>
      </w:r>
    </w:p>
    <w:p w14:paraId="7241158A" w14:textId="77777777" w:rsidR="008721FA" w:rsidRPr="00494445" w:rsidRDefault="008721FA" w:rsidP="008721FA">
      <w:pPr>
        <w:rPr>
          <w:rStyle w:val="StyleUnderline"/>
          <w:rFonts w:asciiTheme="majorHAnsi" w:hAnsiTheme="majorHAnsi" w:cstheme="majorHAnsi"/>
        </w:rPr>
      </w:pPr>
      <w:r w:rsidRPr="00494445">
        <w:rPr>
          <w:rStyle w:val="Emphasis"/>
          <w:rFonts w:asciiTheme="majorHAnsi" w:hAnsiTheme="majorHAnsi" w:cstheme="majorHAnsi"/>
        </w:rPr>
        <w:t>Biosafety and biosecurity risks</w:t>
      </w:r>
      <w:r w:rsidRPr="00494445">
        <w:rPr>
          <w:rFonts w:asciiTheme="majorHAnsi" w:hAnsiTheme="majorHAnsi" w:cstheme="majorHAnsi"/>
        </w:rPr>
        <w:t xml:space="preserve">. The tools of today’s bioeconomy are enabling new capabilities that can generate concerns regarding traditional biothreats. These can include the accidental or intentional creation or release of dangerous or lethal pathogens. </w:t>
      </w:r>
      <w:r w:rsidRPr="00494445">
        <w:rPr>
          <w:rStyle w:val="StyleUnderline"/>
          <w:rFonts w:asciiTheme="majorHAnsi" w:hAnsiTheme="majorHAnsi" w:cstheme="majorHAnsi"/>
        </w:rPr>
        <w:t xml:space="preserve">Such </w:t>
      </w:r>
      <w:r w:rsidRPr="00494445">
        <w:rPr>
          <w:rStyle w:val="StyleUnderline"/>
          <w:rFonts w:asciiTheme="majorHAnsi" w:hAnsiTheme="majorHAnsi" w:cstheme="majorHAnsi"/>
          <w:highlight w:val="cyan"/>
        </w:rPr>
        <w:t>biothreats</w:t>
      </w:r>
      <w:r w:rsidRPr="00494445">
        <w:rPr>
          <w:rStyle w:val="StyleUnderline"/>
          <w:rFonts w:asciiTheme="majorHAnsi" w:hAnsiTheme="majorHAnsi" w:cstheme="majorHAnsi"/>
        </w:rPr>
        <w:t xml:space="preserve"> can </w:t>
      </w:r>
      <w:r w:rsidRPr="00494445">
        <w:rPr>
          <w:rStyle w:val="StyleUnderline"/>
          <w:rFonts w:asciiTheme="majorHAnsi" w:hAnsiTheme="majorHAnsi" w:cstheme="majorHAnsi"/>
          <w:highlight w:val="cyan"/>
        </w:rPr>
        <w:t xml:space="preserve">harm humans, animals, </w:t>
      </w:r>
      <w:r w:rsidRPr="00494445">
        <w:rPr>
          <w:rStyle w:val="StyleUnderline"/>
          <w:rFonts w:asciiTheme="majorHAnsi" w:hAnsiTheme="majorHAnsi" w:cstheme="majorHAnsi"/>
        </w:rPr>
        <w:t xml:space="preserve">plants, agriculture, </w:t>
      </w:r>
      <w:r w:rsidRPr="00494445">
        <w:rPr>
          <w:rStyle w:val="StyleUnderline"/>
          <w:rFonts w:asciiTheme="majorHAnsi" w:hAnsiTheme="majorHAnsi" w:cstheme="majorHAnsi"/>
          <w:highlight w:val="cyan"/>
        </w:rPr>
        <w:t>the environment</w:t>
      </w:r>
      <w:r w:rsidRPr="00494445">
        <w:rPr>
          <w:rStyle w:val="StyleUnderline"/>
          <w:rFonts w:asciiTheme="majorHAnsi" w:hAnsiTheme="majorHAnsi" w:cstheme="majorHAnsi"/>
        </w:rPr>
        <w:t xml:space="preserve">, and materials. </w:t>
      </w:r>
    </w:p>
    <w:p w14:paraId="45E445F8"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Risks from climate change. Food and feed crops, biofuels crops, and crops used with bio-based fermentation products are susceptible to temperature and water stresses, as well as insects and pathogens that migrate with changing weather patterns.</w:t>
      </w:r>
    </w:p>
    <w:p w14:paraId="615D183A" w14:textId="77777777" w:rsidR="008721FA" w:rsidRPr="00494445" w:rsidRDefault="008721FA" w:rsidP="008721FA">
      <w:pPr>
        <w:rPr>
          <w:rStyle w:val="Emphasis"/>
          <w:rFonts w:asciiTheme="majorHAnsi" w:hAnsiTheme="majorHAnsi" w:cstheme="majorHAnsi"/>
        </w:rPr>
      </w:pPr>
      <w:r w:rsidRPr="00494445">
        <w:rPr>
          <w:rStyle w:val="Emphasis"/>
          <w:rFonts w:asciiTheme="majorHAnsi" w:hAnsiTheme="majorHAnsi" w:cstheme="majorHAnsi"/>
        </w:rPr>
        <w:t>China: the biotech elephant in the room</w:t>
      </w:r>
    </w:p>
    <w:p w14:paraId="4B7760CE"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I’ve written previously written how the Chinese government is already making substantial investments in its bioeconomy. Here are three scary statistics, courtesy of Greg B. Scott of the ChinaBio Group:</w:t>
      </w:r>
    </w:p>
    <w:p w14:paraId="3DC9A2B7" w14:textId="77777777" w:rsidR="008721FA" w:rsidRPr="00494445" w:rsidRDefault="008721FA" w:rsidP="008721FA">
      <w:pPr>
        <w:rPr>
          <w:rFonts w:asciiTheme="majorHAnsi" w:hAnsiTheme="majorHAnsi" w:cstheme="majorHAnsi"/>
        </w:rPr>
      </w:pPr>
      <w:r w:rsidRPr="00494445">
        <w:rPr>
          <w:rStyle w:val="Emphasis"/>
          <w:rFonts w:asciiTheme="majorHAnsi" w:hAnsiTheme="majorHAnsi" w:cstheme="majorHAnsi"/>
          <w:highlight w:val="cyan"/>
        </w:rPr>
        <w:t>China is out-investing the U.S</w:t>
      </w:r>
      <w:r w:rsidRPr="00494445">
        <w:rPr>
          <w:rFonts w:asciiTheme="majorHAnsi" w:hAnsiTheme="majorHAnsi" w:cstheme="majorHAnsi"/>
        </w:rPr>
        <w:t xml:space="preserve">. China’s private investors poured $14.4 billion into its bioeconomy in 2019. </w:t>
      </w:r>
      <w:r w:rsidRPr="00494445">
        <w:rPr>
          <w:rStyle w:val="StyleUnderline"/>
          <w:rFonts w:asciiTheme="majorHAnsi" w:hAnsiTheme="majorHAnsi" w:cstheme="majorHAnsi"/>
        </w:rPr>
        <w:t>That compares to the United States’ more meager investment of $10.4 billion.</w:t>
      </w:r>
      <w:r w:rsidRPr="00494445">
        <w:rPr>
          <w:rFonts w:asciiTheme="majorHAnsi" w:hAnsiTheme="majorHAnsi" w:cstheme="majorHAnsi"/>
        </w:rPr>
        <w:t xml:space="preserve"> </w:t>
      </w:r>
    </w:p>
    <w:p w14:paraId="7B742530" w14:textId="77777777" w:rsidR="008721FA" w:rsidRPr="00494445" w:rsidRDefault="008721FA" w:rsidP="008721FA">
      <w:pPr>
        <w:rPr>
          <w:rFonts w:asciiTheme="majorHAnsi" w:hAnsiTheme="majorHAnsi" w:cstheme="majorHAnsi"/>
        </w:rPr>
      </w:pPr>
      <w:r w:rsidRPr="00494445">
        <w:rPr>
          <w:rStyle w:val="Emphasis"/>
          <w:rFonts w:asciiTheme="majorHAnsi" w:hAnsiTheme="majorHAnsi" w:cstheme="majorHAnsi"/>
        </w:rPr>
        <w:t xml:space="preserve">China is building a </w:t>
      </w:r>
      <w:r w:rsidRPr="00494445">
        <w:rPr>
          <w:rStyle w:val="Emphasis"/>
          <w:rFonts w:asciiTheme="majorHAnsi" w:hAnsiTheme="majorHAnsi" w:cstheme="majorHAnsi"/>
          <w:highlight w:val="cyan"/>
        </w:rPr>
        <w:t>bigger bioeconomy workforce</w:t>
      </w:r>
      <w:r w:rsidRPr="00494445">
        <w:rPr>
          <w:rFonts w:asciiTheme="majorHAnsi" w:hAnsiTheme="majorHAnsi" w:cstheme="majorHAnsi"/>
        </w:rPr>
        <w:t>. China graduates about 8-10 million students each year. In the U.S., that number is closer to 400,000. Many Chinese students graduating from U.S. institutions stay here, but they are increasingly returning home to start highly innovative companies.</w:t>
      </w:r>
    </w:p>
    <w:p w14:paraId="31C3930E" w14:textId="77777777" w:rsidR="008721FA" w:rsidRPr="00494445" w:rsidRDefault="008721FA" w:rsidP="008721FA">
      <w:pPr>
        <w:rPr>
          <w:rStyle w:val="Emphasis"/>
          <w:rFonts w:asciiTheme="majorHAnsi" w:hAnsiTheme="majorHAnsi" w:cstheme="majorHAnsi"/>
        </w:rPr>
      </w:pPr>
      <w:r w:rsidRPr="00494445">
        <w:rPr>
          <w:rStyle w:val="Emphasis"/>
          <w:rFonts w:asciiTheme="majorHAnsi" w:hAnsiTheme="majorHAnsi" w:cstheme="majorHAnsi"/>
        </w:rPr>
        <w:t>China is investing in itself.</w:t>
      </w:r>
      <w:r w:rsidRPr="00494445">
        <w:rPr>
          <w:rFonts w:asciiTheme="majorHAnsi" w:hAnsiTheme="majorHAnsi" w:cstheme="majorHAnsi"/>
        </w:rPr>
        <w:t xml:space="preserve"> Historically, China has invested heavily in foreign companies, tech, and debt. Now we’re seeing an uptick in China-to-China investments—</w:t>
      </w:r>
      <w:r w:rsidRPr="00494445">
        <w:rPr>
          <w:rStyle w:val="Emphasis"/>
          <w:rFonts w:asciiTheme="majorHAnsi" w:hAnsiTheme="majorHAnsi" w:cstheme="majorHAnsi"/>
        </w:rPr>
        <w:t xml:space="preserve">the country no longer needs to look abroad to find plenty of good biotech opportunities. </w:t>
      </w:r>
    </w:p>
    <w:p w14:paraId="36ED5A3A" w14:textId="77777777" w:rsidR="008721FA" w:rsidRPr="00494445" w:rsidRDefault="008721FA" w:rsidP="008721FA">
      <w:pPr>
        <w:rPr>
          <w:rStyle w:val="StyleUnderline"/>
          <w:rFonts w:asciiTheme="majorHAnsi" w:hAnsiTheme="majorHAnsi" w:cstheme="majorHAnsi"/>
        </w:rPr>
      </w:pPr>
      <w:r w:rsidRPr="00494445">
        <w:rPr>
          <w:rFonts w:asciiTheme="majorHAnsi" w:hAnsiTheme="majorHAnsi" w:cstheme="majorHAnsi"/>
        </w:rPr>
        <w:t xml:space="preserve">Chinese investments have led to centers of excellence in the regional technology hub of Shenzhen, including the Institute of Synthetic Biology at the Shenzhen Institute of Advanced Sciences (SIAT) and BGI Genomics. </w:t>
      </w:r>
      <w:r w:rsidRPr="00494445">
        <w:rPr>
          <w:rStyle w:val="StyleUnderline"/>
          <w:rFonts w:asciiTheme="majorHAnsi" w:hAnsiTheme="majorHAnsi" w:cstheme="majorHAnsi"/>
        </w:rPr>
        <w:t>Shenzhen will compete for technological and economic leadership with U.S. regional biotech powerhouses such as San Francisco/Silicon Valley and Boston/Cambridge in the years to come.</w:t>
      </w:r>
    </w:p>
    <w:p w14:paraId="4AAB2A40" w14:textId="77777777" w:rsidR="008721FA" w:rsidRPr="00494445" w:rsidRDefault="008721FA" w:rsidP="008721FA">
      <w:pPr>
        <w:rPr>
          <w:rStyle w:val="Emphasis"/>
          <w:rFonts w:asciiTheme="majorHAnsi" w:hAnsiTheme="majorHAnsi" w:cstheme="majorHAnsi"/>
        </w:rPr>
      </w:pPr>
      <w:r w:rsidRPr="00494445">
        <w:rPr>
          <w:rStyle w:val="StyleUnderline"/>
          <w:rFonts w:asciiTheme="majorHAnsi" w:hAnsiTheme="majorHAnsi" w:cstheme="majorHAnsi"/>
        </w:rPr>
        <w:t>Many of China’s long-standing challenges—environment, food, water, waste management, and rapid innovation to retain its global manufacturing competitiveness—</w:t>
      </w:r>
      <w:r w:rsidRPr="00494445">
        <w:rPr>
          <w:rStyle w:val="Emphasis"/>
          <w:rFonts w:asciiTheme="majorHAnsi" w:hAnsiTheme="majorHAnsi" w:cstheme="majorHAnsi"/>
        </w:rPr>
        <w:t>are areas where synthetic biology is seen as a key technology for the future</w:t>
      </w:r>
      <w:r w:rsidRPr="00494445">
        <w:rPr>
          <w:rFonts w:asciiTheme="majorHAnsi" w:hAnsiTheme="majorHAnsi" w:cstheme="majorHAnsi"/>
        </w:rPr>
        <w:t xml:space="preserve">. In other words, synthetic biology is not just an academic pursuit for </w:t>
      </w:r>
      <w:r w:rsidRPr="00494445">
        <w:rPr>
          <w:rStyle w:val="Emphasis"/>
          <w:rFonts w:asciiTheme="majorHAnsi" w:hAnsiTheme="majorHAnsi" w:cstheme="majorHAnsi"/>
        </w:rPr>
        <w:t>China</w:t>
      </w:r>
      <w:r w:rsidRPr="00494445">
        <w:rPr>
          <w:rFonts w:asciiTheme="majorHAnsi" w:hAnsiTheme="majorHAnsi" w:cstheme="majorHAnsi"/>
        </w:rPr>
        <w:t xml:space="preserve">. Rather, </w:t>
      </w:r>
      <w:r w:rsidRPr="00494445">
        <w:rPr>
          <w:rStyle w:val="Emphasis"/>
          <w:rFonts w:asciiTheme="majorHAnsi" w:hAnsiTheme="majorHAnsi" w:cstheme="majorHAnsi"/>
        </w:rPr>
        <w:t xml:space="preserve">its leaders are thinking proactively about how </w:t>
      </w:r>
      <w:r w:rsidRPr="00494445">
        <w:rPr>
          <w:rStyle w:val="Emphasis"/>
          <w:rFonts w:asciiTheme="majorHAnsi" w:hAnsiTheme="majorHAnsi" w:cstheme="majorHAnsi"/>
          <w:highlight w:val="cyan"/>
        </w:rPr>
        <w:t>biological engineering can</w:t>
      </w:r>
      <w:r w:rsidRPr="00494445">
        <w:rPr>
          <w:rStyle w:val="Emphasis"/>
          <w:rFonts w:asciiTheme="majorHAnsi" w:hAnsiTheme="majorHAnsi" w:cstheme="majorHAnsi"/>
        </w:rPr>
        <w:t xml:space="preserve"> be used to </w:t>
      </w:r>
      <w:r w:rsidRPr="00494445">
        <w:rPr>
          <w:rStyle w:val="Emphasis"/>
          <w:rFonts w:asciiTheme="majorHAnsi" w:hAnsiTheme="majorHAnsi" w:cstheme="majorHAnsi"/>
          <w:highlight w:val="cyan"/>
        </w:rPr>
        <w:t>address the country’s strategic national interests</w:t>
      </w:r>
      <w:r w:rsidRPr="00494445">
        <w:rPr>
          <w:rStyle w:val="Emphasis"/>
          <w:rFonts w:asciiTheme="majorHAnsi" w:hAnsiTheme="majorHAnsi" w:cstheme="majorHAnsi"/>
        </w:rPr>
        <w:t>—while U.S. leadership stands idly by.</w:t>
      </w:r>
    </w:p>
    <w:p w14:paraId="2380C885"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lastRenderedPageBreak/>
        <w:t>What do we do?</w:t>
      </w:r>
    </w:p>
    <w:p w14:paraId="1E99660B" w14:textId="77777777" w:rsidR="008721FA" w:rsidRPr="00494445" w:rsidRDefault="008721FA" w:rsidP="008721FA">
      <w:pPr>
        <w:rPr>
          <w:rStyle w:val="StyleUnderline"/>
          <w:rFonts w:asciiTheme="majorHAnsi" w:hAnsiTheme="majorHAnsi" w:cstheme="majorHAnsi"/>
        </w:rPr>
      </w:pPr>
      <w:r w:rsidRPr="00494445">
        <w:rPr>
          <w:rStyle w:val="StyleUnderline"/>
          <w:rFonts w:asciiTheme="majorHAnsi" w:hAnsiTheme="majorHAnsi" w:cstheme="majorHAnsi"/>
        </w:rPr>
        <w:t>So what can U.S. policymakers do to protect the U.S. bioeconomy and ensure continued technological and economic leadership in biology for the next twenty years?</w:t>
      </w:r>
    </w:p>
    <w:p w14:paraId="7DEC71A9"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Straight from the top. </w:t>
      </w:r>
      <w:r w:rsidRPr="00494445">
        <w:rPr>
          <w:rStyle w:val="Emphasis"/>
          <w:rFonts w:asciiTheme="majorHAnsi" w:hAnsiTheme="majorHAnsi" w:cstheme="majorHAnsi"/>
          <w:highlight w:val="cyan"/>
        </w:rPr>
        <w:t>China</w:t>
      </w:r>
      <w:r w:rsidRPr="00494445">
        <w:rPr>
          <w:rFonts w:asciiTheme="majorHAnsi" w:hAnsiTheme="majorHAnsi" w:cstheme="majorHAnsi"/>
        </w:rPr>
        <w:t xml:space="preserve"> </w:t>
      </w:r>
      <w:r w:rsidRPr="00494445">
        <w:rPr>
          <w:rStyle w:val="Emphasis"/>
          <w:rFonts w:asciiTheme="majorHAnsi" w:hAnsiTheme="majorHAnsi" w:cstheme="majorHAnsi"/>
        </w:rPr>
        <w:t xml:space="preserve">has </w:t>
      </w:r>
      <w:r w:rsidRPr="00494445">
        <w:rPr>
          <w:rStyle w:val="Emphasis"/>
          <w:rFonts w:asciiTheme="majorHAnsi" w:hAnsiTheme="majorHAnsi" w:cstheme="majorHAnsi"/>
          <w:highlight w:val="cyan"/>
        </w:rPr>
        <w:t>made clear</w:t>
      </w:r>
      <w:r w:rsidRPr="00494445">
        <w:rPr>
          <w:rStyle w:val="Emphasis"/>
          <w:rFonts w:asciiTheme="majorHAnsi" w:hAnsiTheme="majorHAnsi" w:cstheme="majorHAnsi"/>
        </w:rPr>
        <w:t xml:space="preserve"> its </w:t>
      </w:r>
      <w:r w:rsidRPr="00494445">
        <w:rPr>
          <w:rStyle w:val="Emphasis"/>
          <w:rFonts w:asciiTheme="majorHAnsi" w:hAnsiTheme="majorHAnsi" w:cstheme="majorHAnsi"/>
          <w:highlight w:val="cyan"/>
        </w:rPr>
        <w:t>ambition to become a global tech superpower</w:t>
      </w:r>
      <w:r w:rsidRPr="00494445">
        <w:rPr>
          <w:rStyle w:val="Emphasis"/>
          <w:rFonts w:asciiTheme="majorHAnsi" w:hAnsiTheme="majorHAnsi" w:cstheme="majorHAnsi"/>
        </w:rPr>
        <w:t>, with President Xi Jinping calling science and technology one of the main battlefronts of the economy</w:t>
      </w:r>
      <w:r w:rsidRPr="00494445">
        <w:rPr>
          <w:rFonts w:asciiTheme="majorHAnsi" w:hAnsiTheme="majorHAnsi" w:cstheme="majorHAnsi"/>
        </w:rPr>
        <w:t xml:space="preserve">. </w:t>
      </w:r>
      <w:r w:rsidRPr="00494445">
        <w:rPr>
          <w:rStyle w:val="Emphasis"/>
          <w:rFonts w:asciiTheme="majorHAnsi" w:hAnsiTheme="majorHAnsi" w:cstheme="majorHAnsi"/>
          <w:highlight w:val="cyan"/>
        </w:rPr>
        <w:t>The U.S.</w:t>
      </w:r>
      <w:r w:rsidRPr="00494445">
        <w:rPr>
          <w:rStyle w:val="Emphasis"/>
          <w:rFonts w:asciiTheme="majorHAnsi" w:hAnsiTheme="majorHAnsi" w:cstheme="majorHAnsi"/>
        </w:rPr>
        <w:t xml:space="preserve"> administration </w:t>
      </w:r>
      <w:r w:rsidRPr="00494445">
        <w:rPr>
          <w:rStyle w:val="Emphasis"/>
          <w:rFonts w:asciiTheme="majorHAnsi" w:hAnsiTheme="majorHAnsi" w:cstheme="majorHAnsi"/>
          <w:highlight w:val="cyan"/>
        </w:rPr>
        <w:t>needs to step up</w:t>
      </w:r>
      <w:r w:rsidRPr="00494445">
        <w:rPr>
          <w:rStyle w:val="Emphasis"/>
          <w:rFonts w:asciiTheme="majorHAnsi" w:hAnsiTheme="majorHAnsi" w:cstheme="majorHAnsi"/>
        </w:rPr>
        <w:t xml:space="preserve"> its game, too</w:t>
      </w:r>
      <w:r w:rsidRPr="00494445">
        <w:rPr>
          <w:rFonts w:asciiTheme="majorHAnsi" w:hAnsiTheme="majorHAnsi" w:cstheme="majorHAnsi"/>
        </w:rPr>
        <w:t>. President Trump recently declared January 2020 to be National Biotechnology Month, citing “boundless possibilities for economic growth, national security, healthcare, manufacturing, and agriculture.” That’s the right sentiment—now we need real action.</w:t>
      </w:r>
    </w:p>
    <w:p w14:paraId="72D14D0A"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62856128" w14:textId="77777777" w:rsidR="008721FA" w:rsidRPr="00494445" w:rsidRDefault="008721FA" w:rsidP="008721FA">
      <w:pPr>
        <w:rPr>
          <w:rStyle w:val="Emphasis"/>
          <w:rFonts w:asciiTheme="majorHAnsi" w:hAnsiTheme="majorHAnsi" w:cstheme="majorHAnsi"/>
        </w:rPr>
      </w:pPr>
      <w:r w:rsidRPr="00494445">
        <w:rPr>
          <w:rFonts w:asciiTheme="majorHAnsi" w:hAnsiTheme="majorHAnsi" w:cstheme="majorHAnsi"/>
        </w:rP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494445">
        <w:rPr>
          <w:rStyle w:val="Emphasis"/>
          <w:rFonts w:asciiTheme="majorHAnsi" w:hAnsiTheme="majorHAnsi" w:cstheme="majorHAnsi"/>
        </w:rPr>
        <w:t>China continues to close in on the U.S., meaning that the U.S. is no longer the uncontested global leader in science.</w:t>
      </w:r>
    </w:p>
    <w:p w14:paraId="31ED245B"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Leading the global bioeconomy: Have some courage</w:t>
      </w:r>
    </w:p>
    <w:p w14:paraId="71989551"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U.S..</w:t>
      </w:r>
    </w:p>
    <w:p w14:paraId="05A5319A"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Today, </w:t>
      </w:r>
      <w:r w:rsidRPr="00494445">
        <w:rPr>
          <w:rStyle w:val="Emphasis"/>
          <w:rFonts w:asciiTheme="majorHAnsi" w:hAnsiTheme="majorHAnsi" w:cstheme="majorHAnsi"/>
        </w:rPr>
        <w:t xml:space="preserve">the </w:t>
      </w:r>
      <w:r w:rsidRPr="00494445">
        <w:rPr>
          <w:rStyle w:val="Emphasis"/>
          <w:rFonts w:asciiTheme="majorHAnsi" w:hAnsiTheme="majorHAnsi" w:cstheme="majorHAnsi"/>
          <w:highlight w:val="cyan"/>
        </w:rPr>
        <w:t>American synthetic bio</w:t>
      </w:r>
      <w:r w:rsidRPr="00494445">
        <w:rPr>
          <w:rStyle w:val="Emphasis"/>
          <w:rFonts w:asciiTheme="majorHAnsi" w:hAnsiTheme="majorHAnsi" w:cstheme="majorHAnsi"/>
        </w:rPr>
        <w:t xml:space="preserve">logy industry may be </w:t>
      </w:r>
      <w:r w:rsidRPr="00494445">
        <w:rPr>
          <w:rStyle w:val="Emphasis"/>
          <w:rFonts w:asciiTheme="majorHAnsi" w:hAnsiTheme="majorHAnsi" w:cstheme="majorHAnsi"/>
          <w:highlight w:val="cyan"/>
        </w:rPr>
        <w:t>unprepared for</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cyan"/>
        </w:rPr>
        <w:t>global competition</w:t>
      </w:r>
      <w:r w:rsidRPr="00494445">
        <w:rPr>
          <w:rStyle w:val="Emphasis"/>
          <w:rFonts w:asciiTheme="majorHAnsi" w:hAnsiTheme="majorHAnsi" w:cstheme="majorHAnsi"/>
        </w:rPr>
        <w:t xml:space="preserve"> it will face, lacking initiative and leadership at the highest levels of government.</w:t>
      </w:r>
      <w:r w:rsidRPr="00494445">
        <w:rPr>
          <w:rFonts w:asciiTheme="majorHAnsi" w:hAnsiTheme="majorHAnsi" w:cstheme="majorHAnsi"/>
        </w:rPr>
        <w:t xml:space="preserve"> But this could change quickly. If a country like the U.S. makes engineering biology a national priority, anything is possible in the new bioeconomy.</w:t>
      </w:r>
    </w:p>
    <w:p w14:paraId="2D6C8716" w14:textId="77777777" w:rsidR="008721FA" w:rsidRPr="00494445" w:rsidRDefault="008721FA" w:rsidP="008721FA">
      <w:pPr>
        <w:rPr>
          <w:rFonts w:asciiTheme="majorHAnsi" w:hAnsiTheme="majorHAnsi" w:cstheme="majorHAnsi"/>
        </w:rPr>
      </w:pPr>
    </w:p>
    <w:p w14:paraId="37871BED" w14:textId="77777777" w:rsidR="008721FA" w:rsidRPr="00494445" w:rsidRDefault="008721FA" w:rsidP="008721FA">
      <w:pPr>
        <w:pStyle w:val="Heading4"/>
        <w:rPr>
          <w:rFonts w:asciiTheme="majorHAnsi" w:hAnsiTheme="majorHAnsi" w:cstheme="majorHAnsi"/>
        </w:rPr>
      </w:pPr>
      <w:r w:rsidRPr="00494445">
        <w:rPr>
          <w:rFonts w:asciiTheme="majorHAnsi" w:hAnsiTheme="majorHAnsi" w:cstheme="majorHAnsi"/>
        </w:rPr>
        <w:t xml:space="preserve">Heg solves </w:t>
      </w:r>
      <w:r w:rsidRPr="00494445">
        <w:rPr>
          <w:rFonts w:asciiTheme="majorHAnsi" w:hAnsiTheme="majorHAnsi" w:cstheme="majorHAnsi"/>
          <w:u w:val="single"/>
        </w:rPr>
        <w:t>arms races</w:t>
      </w:r>
      <w:r w:rsidRPr="00494445">
        <w:rPr>
          <w:rFonts w:asciiTheme="majorHAnsi" w:hAnsiTheme="majorHAnsi" w:cstheme="majorHAnsi"/>
        </w:rPr>
        <w:t xml:space="preserve">, </w:t>
      </w:r>
      <w:r w:rsidRPr="00494445">
        <w:rPr>
          <w:rFonts w:asciiTheme="majorHAnsi" w:hAnsiTheme="majorHAnsi" w:cstheme="majorHAnsi"/>
          <w:u w:val="single"/>
        </w:rPr>
        <w:t>land grabs</w:t>
      </w:r>
      <w:r w:rsidRPr="00494445">
        <w:rPr>
          <w:rFonts w:asciiTheme="majorHAnsi" w:hAnsiTheme="majorHAnsi" w:cstheme="majorHAnsi"/>
        </w:rPr>
        <w:t xml:space="preserve">, </w:t>
      </w:r>
      <w:r w:rsidRPr="00494445">
        <w:rPr>
          <w:rFonts w:asciiTheme="majorHAnsi" w:hAnsiTheme="majorHAnsi" w:cstheme="majorHAnsi"/>
          <w:u w:val="single"/>
        </w:rPr>
        <w:t>rogue states</w:t>
      </w:r>
      <w:r w:rsidRPr="00494445">
        <w:rPr>
          <w:rFonts w:asciiTheme="majorHAnsi" w:hAnsiTheme="majorHAnsi" w:cstheme="majorHAnsi"/>
        </w:rPr>
        <w:t xml:space="preserve">, and </w:t>
      </w:r>
      <w:r w:rsidRPr="00494445">
        <w:rPr>
          <w:rFonts w:asciiTheme="majorHAnsi" w:hAnsiTheme="majorHAnsi" w:cstheme="majorHAnsi"/>
          <w:u w:val="single"/>
        </w:rPr>
        <w:t>great power war</w:t>
      </w:r>
      <w:r w:rsidRPr="00494445">
        <w:rPr>
          <w:rFonts w:asciiTheme="majorHAnsi" w:hAnsiTheme="majorHAnsi" w:cstheme="majorHAnsi"/>
        </w:rPr>
        <w:t xml:space="preserve"> </w:t>
      </w:r>
    </w:p>
    <w:p w14:paraId="55473122" w14:textId="77777777" w:rsidR="008721FA" w:rsidRPr="00494445" w:rsidRDefault="008721FA" w:rsidP="008721FA">
      <w:pPr>
        <w:rPr>
          <w:rFonts w:asciiTheme="majorHAnsi" w:hAnsiTheme="majorHAnsi" w:cstheme="majorHAnsi"/>
        </w:rPr>
      </w:pPr>
      <w:r w:rsidRPr="00494445">
        <w:rPr>
          <w:rStyle w:val="Style13ptBold"/>
          <w:rFonts w:asciiTheme="majorHAnsi" w:hAnsiTheme="majorHAnsi" w:cstheme="majorHAnsi"/>
        </w:rPr>
        <w:t>Brands 18</w:t>
      </w:r>
      <w:r w:rsidRPr="00494445">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734BD9E" w14:textId="77777777" w:rsidR="008721FA" w:rsidRPr="00494445" w:rsidRDefault="008721FA" w:rsidP="008721FA">
      <w:pPr>
        <w:rPr>
          <w:rFonts w:asciiTheme="majorHAnsi" w:hAnsiTheme="majorHAnsi" w:cstheme="majorHAnsi"/>
        </w:rPr>
      </w:pPr>
      <w:r w:rsidRPr="00494445">
        <w:rPr>
          <w:rStyle w:val="StyleUnderline"/>
          <w:rFonts w:asciiTheme="majorHAnsi" w:hAnsiTheme="majorHAnsi" w:cstheme="majorHAnsi"/>
        </w:rPr>
        <w:t xml:space="preserve">Since World War II, the United States has had a military </w:t>
      </w:r>
      <w:r w:rsidRPr="00494445">
        <w:rPr>
          <w:rStyle w:val="Emphasis"/>
          <w:rFonts w:asciiTheme="majorHAnsi" w:hAnsiTheme="majorHAnsi" w:cstheme="majorHAnsi"/>
        </w:rPr>
        <w:t>second to none</w:t>
      </w:r>
      <w:r w:rsidRPr="00494445">
        <w:rPr>
          <w:rFonts w:asciiTheme="majorHAnsi" w:hAnsiTheme="majorHAnsi" w:cstheme="majorHAnsi"/>
        </w:rPr>
        <w:t xml:space="preserve">. Since the Cold War, </w:t>
      </w:r>
      <w:r w:rsidRPr="00494445">
        <w:rPr>
          <w:rStyle w:val="StyleUnderline"/>
          <w:rFonts w:asciiTheme="majorHAnsi" w:hAnsiTheme="majorHAnsi" w:cstheme="majorHAnsi"/>
        </w:rPr>
        <w:t xml:space="preserve">America has </w:t>
      </w:r>
      <w:r w:rsidRPr="00494445">
        <w:rPr>
          <w:rStyle w:val="Emphasis"/>
          <w:rFonts w:asciiTheme="majorHAnsi" w:hAnsiTheme="majorHAnsi" w:cstheme="majorHAnsi"/>
        </w:rPr>
        <w:t>committed</w:t>
      </w:r>
      <w:r w:rsidRPr="00494445">
        <w:rPr>
          <w:rStyle w:val="StyleUnderline"/>
          <w:rFonts w:asciiTheme="majorHAnsi" w:hAnsiTheme="majorHAnsi" w:cstheme="majorHAnsi"/>
        </w:rPr>
        <w:t xml:space="preserve"> to having</w:t>
      </w:r>
      <w:r w:rsidRPr="00494445">
        <w:rPr>
          <w:rFonts w:asciiTheme="majorHAnsi" w:hAnsiTheme="majorHAnsi" w:cstheme="majorHAnsi"/>
        </w:rPr>
        <w:t xml:space="preserve"> </w:t>
      </w:r>
      <w:r w:rsidRPr="00494445">
        <w:rPr>
          <w:rStyle w:val="Emphasis"/>
          <w:rFonts w:asciiTheme="majorHAnsi" w:hAnsiTheme="majorHAnsi" w:cstheme="majorHAnsi"/>
        </w:rPr>
        <w:t>overwhelming military primacy</w:t>
      </w:r>
      <w:r w:rsidRPr="00494445">
        <w:rPr>
          <w:rFonts w:asciiTheme="majorHAnsi" w:hAnsiTheme="majorHAnsi" w:cstheme="majorHAnsi"/>
        </w:rPr>
        <w:t xml:space="preserve">. The idea, as George W. Bush declared in 2002, that America must possess “strengths beyond challenge” has featured in every major U.S. strategy document for a quarter century; it has also been reflected in concrete terms.6 </w:t>
      </w:r>
    </w:p>
    <w:p w14:paraId="2D5B2F31" w14:textId="77777777" w:rsidR="008721FA" w:rsidRPr="00494445" w:rsidRDefault="008721FA" w:rsidP="008721FA">
      <w:pPr>
        <w:rPr>
          <w:rStyle w:val="Emphasis"/>
          <w:rFonts w:asciiTheme="majorHAnsi" w:hAnsiTheme="majorHAnsi" w:cstheme="majorHAnsi"/>
        </w:rPr>
      </w:pPr>
      <w:r w:rsidRPr="00494445">
        <w:rPr>
          <w:rFonts w:asciiTheme="majorHAnsi" w:hAnsiTheme="majorHAnsi" w:cstheme="majorHAnsi"/>
        </w:rPr>
        <w:t xml:space="preserve">From the early 1990s, for example, the </w:t>
      </w:r>
      <w:r w:rsidRPr="00494445">
        <w:rPr>
          <w:rStyle w:val="Emphasis"/>
          <w:rFonts w:asciiTheme="majorHAnsi" w:hAnsiTheme="majorHAnsi" w:cstheme="majorHAnsi"/>
          <w:highlight w:val="cyan"/>
        </w:rPr>
        <w:t>U</w:t>
      </w:r>
      <w:r w:rsidRPr="00494445">
        <w:rPr>
          <w:rStyle w:val="StyleUnderline"/>
          <w:rFonts w:asciiTheme="majorHAnsi" w:hAnsiTheme="majorHAnsi" w:cstheme="majorHAnsi"/>
        </w:rPr>
        <w:t>nited</w:t>
      </w:r>
      <w:r w:rsidRPr="00494445">
        <w:rPr>
          <w:rStyle w:val="StyleUnderline"/>
          <w:rFonts w:asciiTheme="majorHAnsi" w:hAnsiTheme="majorHAnsi" w:cstheme="majorHAnsi"/>
          <w:highlight w:val="cyan"/>
        </w:rPr>
        <w:t xml:space="preserve"> </w:t>
      </w:r>
      <w:r w:rsidRPr="00494445">
        <w:rPr>
          <w:rStyle w:val="Emphasis"/>
          <w:rFonts w:asciiTheme="majorHAnsi" w:hAnsiTheme="majorHAnsi" w:cstheme="majorHAnsi"/>
          <w:highlight w:val="cyan"/>
        </w:rPr>
        <w:t>S</w:t>
      </w:r>
      <w:r w:rsidRPr="00494445">
        <w:rPr>
          <w:rStyle w:val="StyleUnderline"/>
          <w:rFonts w:asciiTheme="majorHAnsi" w:hAnsiTheme="majorHAnsi" w:cstheme="majorHAnsi"/>
        </w:rPr>
        <w:t xml:space="preserve">tates consistently accounted for around 35 to 45 percent of world defense spending and </w:t>
      </w:r>
      <w:r w:rsidRPr="00494445">
        <w:rPr>
          <w:rStyle w:val="StyleUnderline"/>
          <w:rFonts w:asciiTheme="majorHAnsi" w:hAnsiTheme="majorHAnsi" w:cstheme="majorHAnsi"/>
          <w:highlight w:val="cyan"/>
        </w:rPr>
        <w:t>maintained</w:t>
      </w:r>
      <w:r w:rsidRPr="00494445">
        <w:rPr>
          <w:rStyle w:val="StyleUnderline"/>
          <w:rFonts w:asciiTheme="majorHAnsi" w:hAnsiTheme="majorHAnsi" w:cstheme="majorHAnsi"/>
        </w:rPr>
        <w:t xml:space="preserve"> </w:t>
      </w:r>
      <w:r w:rsidRPr="00494445">
        <w:rPr>
          <w:rStyle w:val="Emphasis"/>
          <w:rFonts w:asciiTheme="majorHAnsi" w:hAnsiTheme="majorHAnsi" w:cstheme="majorHAnsi"/>
        </w:rPr>
        <w:t xml:space="preserve">peerless global </w:t>
      </w:r>
      <w:r w:rsidRPr="00494445">
        <w:rPr>
          <w:rStyle w:val="Emphasis"/>
          <w:rFonts w:asciiTheme="majorHAnsi" w:hAnsiTheme="majorHAnsi" w:cstheme="majorHAnsi"/>
          <w:highlight w:val="cyan"/>
        </w:rPr>
        <w:t>power-</w:t>
      </w:r>
      <w:r w:rsidRPr="00494445">
        <w:rPr>
          <w:rStyle w:val="Emphasis"/>
          <w:rFonts w:asciiTheme="majorHAnsi" w:hAnsiTheme="majorHAnsi" w:cstheme="majorHAnsi"/>
          <w:highlight w:val="cyan"/>
        </w:rPr>
        <w:lastRenderedPageBreak/>
        <w:t>projection</w:t>
      </w:r>
      <w:r w:rsidRPr="00494445">
        <w:rPr>
          <w:rStyle w:val="Emphasis"/>
          <w:rFonts w:asciiTheme="majorHAnsi" w:hAnsiTheme="majorHAnsi" w:cstheme="majorHAnsi"/>
        </w:rPr>
        <w:t xml:space="preserve"> capabilities</w:t>
      </w:r>
      <w:r w:rsidRPr="00494445">
        <w:rPr>
          <w:rFonts w:asciiTheme="majorHAnsi" w:hAnsiTheme="majorHAnsi" w:cstheme="majorHAnsi"/>
        </w:rPr>
        <w:t xml:space="preserve">.7 Perhaps more important, U.S. </w:t>
      </w:r>
      <w:r w:rsidRPr="00494445">
        <w:rPr>
          <w:rStyle w:val="StyleUnderline"/>
          <w:rFonts w:asciiTheme="majorHAnsi" w:hAnsiTheme="majorHAnsi" w:cstheme="majorHAnsi"/>
        </w:rPr>
        <w:t xml:space="preserve">primacy was also </w:t>
      </w:r>
      <w:r w:rsidRPr="00494445">
        <w:rPr>
          <w:rStyle w:val="StyleUnderline"/>
          <w:rFonts w:asciiTheme="majorHAnsi" w:hAnsiTheme="majorHAnsi" w:cstheme="majorHAnsi"/>
          <w:highlight w:val="cyan"/>
        </w:rPr>
        <w:t>unrivaled in key</w:t>
      </w:r>
      <w:r w:rsidRPr="00494445">
        <w:rPr>
          <w:rStyle w:val="StyleUnderline"/>
          <w:rFonts w:asciiTheme="majorHAnsi" w:hAnsiTheme="majorHAnsi" w:cstheme="majorHAnsi"/>
        </w:rPr>
        <w:t xml:space="preserve"> overseas </w:t>
      </w:r>
      <w:r w:rsidRPr="00494445">
        <w:rPr>
          <w:rStyle w:val="Emphasis"/>
          <w:rFonts w:asciiTheme="majorHAnsi" w:hAnsiTheme="majorHAnsi" w:cstheme="majorHAnsi"/>
        </w:rPr>
        <w:t xml:space="preserve">strategic </w:t>
      </w:r>
      <w:r w:rsidRPr="00494445">
        <w:rPr>
          <w:rStyle w:val="Emphasis"/>
          <w:rFonts w:asciiTheme="majorHAnsi" w:hAnsiTheme="majorHAnsi" w:cstheme="majorHAnsi"/>
          <w:highlight w:val="cyan"/>
        </w:rPr>
        <w:t>regions</w:t>
      </w:r>
      <w:r w:rsidRPr="00494445">
        <w:rPr>
          <w:rFonts w:asciiTheme="majorHAnsi" w:hAnsiTheme="majorHAnsi" w:cstheme="majorHAnsi"/>
        </w:rPr>
        <w:t>—</w:t>
      </w:r>
      <w:r w:rsidRPr="00494445">
        <w:rPr>
          <w:rStyle w:val="Emphasis"/>
          <w:rFonts w:asciiTheme="majorHAnsi" w:hAnsiTheme="majorHAnsi" w:cstheme="majorHAnsi"/>
        </w:rPr>
        <w:t>Europe, East Asia, the Middle East</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From </w:t>
      </w:r>
      <w:r w:rsidRPr="00494445">
        <w:rPr>
          <w:rStyle w:val="Emphasis"/>
          <w:rFonts w:asciiTheme="majorHAnsi" w:hAnsiTheme="majorHAnsi" w:cstheme="majorHAnsi"/>
        </w:rPr>
        <w:t>thrashing Saddam</w:t>
      </w:r>
      <w:r w:rsidRPr="00494445">
        <w:rPr>
          <w:rFonts w:asciiTheme="majorHAnsi" w:hAnsiTheme="majorHAnsi" w:cstheme="majorHAnsi"/>
        </w:rPr>
        <w:t xml:space="preserve"> Hussein’s million-man Iraqi military </w:t>
      </w:r>
      <w:r w:rsidRPr="00494445">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494445">
        <w:rPr>
          <w:rStyle w:val="Emphasis"/>
          <w:rFonts w:asciiTheme="majorHAnsi" w:hAnsiTheme="majorHAnsi" w:cstheme="majorHAnsi"/>
        </w:rPr>
        <w:t>superior</w:t>
      </w:r>
      <w:r w:rsidRPr="00494445">
        <w:rPr>
          <w:rStyle w:val="StyleUnderline"/>
          <w:rFonts w:asciiTheme="majorHAnsi" w:hAnsiTheme="majorHAnsi" w:cstheme="majorHAnsi"/>
        </w:rPr>
        <w:t xml:space="preserve"> to anything a </w:t>
      </w:r>
      <w:r w:rsidRPr="00494445">
        <w:rPr>
          <w:rStyle w:val="Emphasis"/>
          <w:rFonts w:asciiTheme="majorHAnsi" w:hAnsiTheme="majorHAnsi" w:cstheme="majorHAnsi"/>
        </w:rPr>
        <w:t xml:space="preserve">regional rival </w:t>
      </w:r>
      <w:r w:rsidRPr="00494445">
        <w:rPr>
          <w:rStyle w:val="StyleUnderline"/>
          <w:rFonts w:asciiTheme="majorHAnsi" w:hAnsiTheme="majorHAnsi" w:cstheme="majorHAnsi"/>
        </w:rPr>
        <w:t xml:space="preserve">could employ even </w:t>
      </w:r>
      <w:r w:rsidRPr="00494445">
        <w:rPr>
          <w:rStyle w:val="Emphasis"/>
          <w:rFonts w:asciiTheme="majorHAnsi" w:hAnsiTheme="majorHAnsi" w:cstheme="majorHAnsi"/>
        </w:rPr>
        <w:t>on its own geopolitical doorstep.</w:t>
      </w:r>
    </w:p>
    <w:p w14:paraId="1E2E27A5"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This </w:t>
      </w:r>
      <w:r w:rsidRPr="00494445">
        <w:rPr>
          <w:rStyle w:val="Emphasis"/>
          <w:rFonts w:asciiTheme="majorHAnsi" w:hAnsiTheme="majorHAnsi" w:cstheme="majorHAnsi"/>
          <w:highlight w:val="cyan"/>
        </w:rPr>
        <w:t>military dominance</w:t>
      </w:r>
      <w:r w:rsidRPr="00494445">
        <w:rPr>
          <w:rFonts w:asciiTheme="majorHAnsi" w:hAnsiTheme="majorHAnsi" w:cstheme="majorHAnsi"/>
        </w:rPr>
        <w:t xml:space="preserve"> </w:t>
      </w:r>
      <w:r w:rsidRPr="00494445">
        <w:rPr>
          <w:rStyle w:val="StyleUnderline"/>
          <w:rFonts w:asciiTheme="majorHAnsi" w:hAnsiTheme="majorHAnsi" w:cstheme="majorHAnsi"/>
        </w:rPr>
        <w:t>has constituted the</w:t>
      </w:r>
      <w:r w:rsidRPr="00494445">
        <w:rPr>
          <w:rFonts w:asciiTheme="majorHAnsi" w:hAnsiTheme="majorHAnsi" w:cstheme="majorHAnsi"/>
        </w:rPr>
        <w:t xml:space="preserve"> </w:t>
      </w:r>
      <w:r w:rsidRPr="00494445">
        <w:rPr>
          <w:rStyle w:val="Emphasis"/>
          <w:rFonts w:asciiTheme="majorHAnsi" w:hAnsiTheme="majorHAnsi" w:cstheme="majorHAnsi"/>
        </w:rPr>
        <w:t xml:space="preserve">hard-power backbone </w:t>
      </w:r>
      <w:r w:rsidRPr="00494445">
        <w:rPr>
          <w:rStyle w:val="StyleUnderline"/>
          <w:rFonts w:asciiTheme="majorHAnsi" w:hAnsiTheme="majorHAnsi" w:cstheme="majorHAnsi"/>
        </w:rPr>
        <w:t xml:space="preserve">of an ambitious global strategy. </w:t>
      </w:r>
      <w:r w:rsidRPr="00494445">
        <w:rPr>
          <w:rFonts w:asciiTheme="majorHAnsi" w:hAnsiTheme="majorHAnsi" w:cstheme="majorHAnsi"/>
        </w:rPr>
        <w:t>After the Cold War, U.S.</w:t>
      </w:r>
      <w:r w:rsidRPr="00494445">
        <w:rPr>
          <w:rStyle w:val="StyleUnderline"/>
          <w:rFonts w:asciiTheme="majorHAnsi" w:hAnsiTheme="majorHAnsi" w:cstheme="majorHAnsi"/>
        </w:rPr>
        <w:t xml:space="preserve"> policymakers committed to averting a return to the </w:t>
      </w:r>
      <w:r w:rsidRPr="00494445">
        <w:rPr>
          <w:rStyle w:val="Emphasis"/>
          <w:rFonts w:asciiTheme="majorHAnsi" w:hAnsiTheme="majorHAnsi" w:cstheme="majorHAnsi"/>
        </w:rPr>
        <w:t>unstable multipolarity</w:t>
      </w:r>
      <w:r w:rsidRPr="00494445">
        <w:rPr>
          <w:rStyle w:val="StyleUnderline"/>
          <w:rFonts w:asciiTheme="majorHAnsi" w:hAnsiTheme="majorHAnsi" w:cstheme="majorHAnsi"/>
        </w:rPr>
        <w:t xml:space="preserve"> of earlier eras, and to perpetuating the more favorable unipolar order.</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They committed to building on the successes of the postwar era by further advancing </w:t>
      </w:r>
      <w:r w:rsidRPr="00494445">
        <w:rPr>
          <w:rStyle w:val="Emphasis"/>
          <w:rFonts w:asciiTheme="majorHAnsi" w:hAnsiTheme="majorHAnsi" w:cstheme="majorHAnsi"/>
        </w:rPr>
        <w:t>liberal political values</w:t>
      </w:r>
      <w:r w:rsidRPr="00494445">
        <w:rPr>
          <w:rStyle w:val="StyleUnderline"/>
          <w:rFonts w:asciiTheme="majorHAnsi" w:hAnsiTheme="majorHAnsi" w:cstheme="majorHAnsi"/>
        </w:rPr>
        <w:t xml:space="preserve"> and an open international </w:t>
      </w:r>
      <w:r w:rsidRPr="00494445">
        <w:rPr>
          <w:rStyle w:val="Emphasis"/>
          <w:rFonts w:asciiTheme="majorHAnsi" w:hAnsiTheme="majorHAnsi" w:cstheme="majorHAnsi"/>
        </w:rPr>
        <w:t>economy</w:t>
      </w:r>
      <w:r w:rsidRPr="00494445">
        <w:rPr>
          <w:rStyle w:val="StyleUnderline"/>
          <w:rFonts w:asciiTheme="majorHAnsi" w:hAnsiTheme="majorHAnsi" w:cstheme="majorHAnsi"/>
        </w:rPr>
        <w:t xml:space="preserve">, and to </w:t>
      </w:r>
      <w:r w:rsidRPr="00494445">
        <w:rPr>
          <w:rStyle w:val="Emphasis"/>
          <w:rFonts w:asciiTheme="majorHAnsi" w:hAnsiTheme="majorHAnsi" w:cstheme="majorHAnsi"/>
          <w:highlight w:val="cyan"/>
        </w:rPr>
        <w:t>suppressing</w:t>
      </w:r>
      <w:r w:rsidRPr="00494445">
        <w:rPr>
          <w:rStyle w:val="StyleUnderline"/>
          <w:rFonts w:asciiTheme="majorHAnsi" w:hAnsiTheme="majorHAnsi" w:cstheme="majorHAnsi"/>
        </w:rPr>
        <w:t xml:space="preserve"> international scourges such as </w:t>
      </w:r>
      <w:r w:rsidRPr="00494445">
        <w:rPr>
          <w:rStyle w:val="Emphasis"/>
          <w:rFonts w:asciiTheme="majorHAnsi" w:hAnsiTheme="majorHAnsi" w:cstheme="majorHAnsi"/>
        </w:rPr>
        <w:t xml:space="preserve">rogue </w:t>
      </w:r>
      <w:r w:rsidRPr="00494445">
        <w:rPr>
          <w:rStyle w:val="Emphasis"/>
          <w:rFonts w:asciiTheme="majorHAnsi" w:hAnsiTheme="majorHAnsi" w:cstheme="majorHAnsi"/>
          <w:highlight w:val="cyan"/>
        </w:rPr>
        <w:t>states</w:t>
      </w:r>
      <w:r w:rsidRPr="00494445">
        <w:rPr>
          <w:rStyle w:val="StyleUnderline"/>
          <w:rFonts w:asciiTheme="majorHAnsi" w:hAnsiTheme="majorHAnsi" w:cstheme="majorHAnsi"/>
          <w:highlight w:val="cyan"/>
        </w:rPr>
        <w:t xml:space="preserve">, </w:t>
      </w:r>
      <w:r w:rsidRPr="00494445">
        <w:rPr>
          <w:rStyle w:val="Emphasis"/>
          <w:rFonts w:asciiTheme="majorHAnsi" w:hAnsiTheme="majorHAnsi" w:cstheme="majorHAnsi"/>
          <w:highlight w:val="cyan"/>
        </w:rPr>
        <w:t>nuclear proliferation</w:t>
      </w:r>
      <w:r w:rsidRPr="00494445">
        <w:rPr>
          <w:rStyle w:val="StyleUnderline"/>
          <w:rFonts w:asciiTheme="majorHAnsi" w:hAnsiTheme="majorHAnsi" w:cstheme="majorHAnsi"/>
          <w:highlight w:val="cyan"/>
        </w:rPr>
        <w:t xml:space="preserve">, and catastrophic </w:t>
      </w:r>
      <w:r w:rsidRPr="00494445">
        <w:rPr>
          <w:rStyle w:val="Emphasis"/>
          <w:rFonts w:asciiTheme="majorHAnsi" w:hAnsiTheme="majorHAnsi" w:cstheme="majorHAnsi"/>
          <w:highlight w:val="cyan"/>
        </w:rPr>
        <w:t>terrorism</w:t>
      </w:r>
      <w:r w:rsidRPr="00494445">
        <w:rPr>
          <w:rStyle w:val="StyleUnderline"/>
          <w:rFonts w:asciiTheme="majorHAnsi" w:hAnsiTheme="majorHAnsi" w:cstheme="majorHAnsi"/>
        </w:rPr>
        <w:t xml:space="preserve">. </w:t>
      </w:r>
      <w:r w:rsidRPr="00494445">
        <w:rPr>
          <w:rFonts w:asciiTheme="majorHAnsi" w:hAnsiTheme="majorHAnsi" w:cstheme="majorHAnsi"/>
        </w:rPr>
        <w:t xml:space="preserve">And because they recognized that military force remained the ultima ratio regum, </w:t>
      </w:r>
      <w:r w:rsidRPr="00494445">
        <w:rPr>
          <w:rStyle w:val="StyleUnderline"/>
          <w:rFonts w:asciiTheme="majorHAnsi" w:hAnsiTheme="majorHAnsi" w:cstheme="majorHAnsi"/>
        </w:rPr>
        <w:t>they understood the</w:t>
      </w:r>
      <w:r w:rsidRPr="00494445">
        <w:rPr>
          <w:rFonts w:asciiTheme="majorHAnsi" w:hAnsiTheme="majorHAnsi" w:cstheme="majorHAnsi"/>
        </w:rPr>
        <w:t xml:space="preserve"> </w:t>
      </w:r>
      <w:r w:rsidRPr="00494445">
        <w:rPr>
          <w:rStyle w:val="Emphasis"/>
          <w:rFonts w:asciiTheme="majorHAnsi" w:hAnsiTheme="majorHAnsi" w:cstheme="majorHAnsi"/>
        </w:rPr>
        <w:t>centrality</w:t>
      </w:r>
      <w:r w:rsidRPr="00494445">
        <w:rPr>
          <w:rFonts w:asciiTheme="majorHAnsi" w:hAnsiTheme="majorHAnsi" w:cstheme="majorHAnsi"/>
        </w:rPr>
        <w:t xml:space="preserve"> </w:t>
      </w:r>
      <w:r w:rsidRPr="00494445">
        <w:rPr>
          <w:rStyle w:val="StyleUnderline"/>
          <w:rFonts w:asciiTheme="majorHAnsi" w:hAnsiTheme="majorHAnsi" w:cstheme="majorHAnsi"/>
        </w:rPr>
        <w:t>of military preponderance</w:t>
      </w:r>
      <w:r w:rsidRPr="00494445">
        <w:rPr>
          <w:rFonts w:asciiTheme="majorHAnsi" w:hAnsiTheme="majorHAnsi" w:cstheme="majorHAnsi"/>
        </w:rPr>
        <w:t xml:space="preserve">. </w:t>
      </w:r>
    </w:p>
    <w:p w14:paraId="6BB3AB4C" w14:textId="77777777" w:rsidR="008721FA" w:rsidRPr="00494445" w:rsidRDefault="008721FA" w:rsidP="008721FA">
      <w:pPr>
        <w:rPr>
          <w:rStyle w:val="StyleUnderline"/>
          <w:rFonts w:asciiTheme="majorHAnsi" w:hAnsiTheme="majorHAnsi" w:cstheme="majorHAnsi"/>
        </w:rPr>
      </w:pPr>
      <w:r w:rsidRPr="00494445">
        <w:rPr>
          <w:rStyle w:val="StyleUnderline"/>
          <w:rFonts w:asciiTheme="majorHAnsi" w:hAnsiTheme="majorHAnsi" w:cstheme="majorHAnsi"/>
          <w:highlight w:val="cyan"/>
        </w:rPr>
        <w:t xml:space="preserve">Washington would </w:t>
      </w:r>
      <w:r w:rsidRPr="00494445">
        <w:rPr>
          <w:rStyle w:val="Emphasis"/>
          <w:rFonts w:asciiTheme="majorHAnsi" w:hAnsiTheme="majorHAnsi" w:cstheme="majorHAnsi"/>
          <w:highlight w:val="cyan"/>
        </w:rPr>
        <w:t>need</w:t>
      </w:r>
      <w:r w:rsidRPr="00494445">
        <w:rPr>
          <w:rStyle w:val="StyleUnderline"/>
          <w:rFonts w:asciiTheme="majorHAnsi" w:hAnsiTheme="majorHAnsi" w:cstheme="majorHAnsi"/>
          <w:highlight w:val="cyan"/>
        </w:rPr>
        <w:t xml:space="preserve"> the </w:t>
      </w:r>
      <w:r w:rsidRPr="00494445">
        <w:rPr>
          <w:rStyle w:val="Emphasis"/>
          <w:rFonts w:asciiTheme="majorHAnsi" w:hAnsiTheme="majorHAnsi" w:cstheme="majorHAnsi"/>
          <w:highlight w:val="cyan"/>
        </w:rPr>
        <w:t>military power</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necessary </w:t>
      </w:r>
      <w:r w:rsidRPr="00494445">
        <w:rPr>
          <w:rStyle w:val="StyleUnderline"/>
          <w:rFonts w:asciiTheme="majorHAnsi" w:hAnsiTheme="majorHAnsi" w:cstheme="majorHAnsi"/>
          <w:highlight w:val="cyan"/>
        </w:rPr>
        <w:t xml:space="preserve">to </w:t>
      </w:r>
      <w:r w:rsidRPr="00494445">
        <w:rPr>
          <w:rStyle w:val="Emphasis"/>
          <w:rFonts w:asciiTheme="majorHAnsi" w:hAnsiTheme="majorHAnsi" w:cstheme="majorHAnsi"/>
          <w:highlight w:val="cyan"/>
        </w:rPr>
        <w:t>underwrite</w:t>
      </w:r>
      <w:r w:rsidRPr="00494445">
        <w:rPr>
          <w:rStyle w:val="StyleUnderline"/>
          <w:rFonts w:asciiTheme="majorHAnsi" w:hAnsiTheme="majorHAnsi" w:cstheme="majorHAnsi"/>
        </w:rPr>
        <w:t xml:space="preserve"> worldwide </w:t>
      </w:r>
      <w:r w:rsidRPr="00494445">
        <w:rPr>
          <w:rStyle w:val="Emphasis"/>
          <w:rFonts w:asciiTheme="majorHAnsi" w:hAnsiTheme="majorHAnsi" w:cstheme="majorHAnsi"/>
          <w:highlight w:val="cyan"/>
        </w:rPr>
        <w:t>alliance commitments</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 xml:space="preserve">It would have to preserve </w:t>
      </w:r>
      <w:r w:rsidRPr="00494445">
        <w:rPr>
          <w:rStyle w:val="Emphasis"/>
          <w:rFonts w:asciiTheme="majorHAnsi" w:hAnsiTheme="majorHAnsi" w:cstheme="majorHAnsi"/>
          <w:highlight w:val="cyan"/>
        </w:rPr>
        <w:t>substantial overmatch</w:t>
      </w:r>
      <w:r w:rsidRPr="00494445">
        <w:rPr>
          <w:rFonts w:asciiTheme="majorHAnsi" w:hAnsiTheme="majorHAnsi" w:cstheme="majorHAnsi"/>
          <w:highlight w:val="cyan"/>
        </w:rPr>
        <w:t xml:space="preserve"> </w:t>
      </w:r>
      <w:r w:rsidRPr="00494445">
        <w:rPr>
          <w:rStyle w:val="StyleUnderline"/>
          <w:rFonts w:asciiTheme="majorHAnsi" w:hAnsiTheme="majorHAnsi" w:cstheme="majorHAnsi"/>
        </w:rPr>
        <w:t>versus any potential</w:t>
      </w:r>
      <w:r w:rsidRPr="00494445">
        <w:rPr>
          <w:rFonts w:asciiTheme="majorHAnsi" w:hAnsiTheme="majorHAnsi" w:cstheme="majorHAnsi"/>
        </w:rPr>
        <w:t xml:space="preserve"> </w:t>
      </w:r>
      <w:r w:rsidRPr="00494445">
        <w:rPr>
          <w:rStyle w:val="Emphasis"/>
          <w:rFonts w:asciiTheme="majorHAnsi" w:hAnsiTheme="majorHAnsi" w:cstheme="majorHAnsi"/>
        </w:rPr>
        <w:t xml:space="preserve">great-power rival. </w:t>
      </w:r>
      <w:r w:rsidRPr="00494445">
        <w:rPr>
          <w:rFonts w:asciiTheme="majorHAnsi" w:hAnsiTheme="majorHAnsi" w:cstheme="majorHAnsi"/>
        </w:rPr>
        <w:t xml:space="preserve">It must be able to answer the sharpest challenges to the international system, such as Saddam’s invasion of Kuwait in 1990 or jihadist extremism after 9/11. Finally, </w:t>
      </w:r>
      <w:r w:rsidRPr="00494445">
        <w:rPr>
          <w:rStyle w:val="StyleUnderline"/>
          <w:rFonts w:asciiTheme="majorHAnsi" w:hAnsiTheme="majorHAnsi" w:cstheme="majorHAnsi"/>
        </w:rPr>
        <w:t xml:space="preserve">because prevailing global </w:t>
      </w:r>
      <w:r w:rsidRPr="00494445">
        <w:rPr>
          <w:rStyle w:val="Emphasis"/>
          <w:rFonts w:asciiTheme="majorHAnsi" w:hAnsiTheme="majorHAnsi" w:cstheme="majorHAnsi"/>
        </w:rPr>
        <w:t>norms</w:t>
      </w:r>
      <w:r w:rsidRPr="00494445">
        <w:rPr>
          <w:rStyle w:val="StyleUnderline"/>
          <w:rFonts w:asciiTheme="majorHAnsi" w:hAnsiTheme="majorHAnsi" w:cstheme="majorHAnsi"/>
        </w:rPr>
        <w:t xml:space="preserve"> generally reflect </w:t>
      </w:r>
      <w:r w:rsidRPr="00494445">
        <w:rPr>
          <w:rStyle w:val="Emphasis"/>
          <w:rFonts w:asciiTheme="majorHAnsi" w:hAnsiTheme="majorHAnsi" w:cstheme="majorHAnsi"/>
        </w:rPr>
        <w:t>hard-power realities</w:t>
      </w:r>
      <w:r w:rsidRPr="00494445">
        <w:rPr>
          <w:rStyle w:val="StyleUnderline"/>
          <w:rFonts w:asciiTheme="majorHAnsi" w:hAnsiTheme="majorHAnsi" w:cstheme="majorHAnsi"/>
        </w:rPr>
        <w:t xml:space="preserve">, America would need the superiority to assure that its own </w:t>
      </w:r>
      <w:r w:rsidRPr="00494445">
        <w:rPr>
          <w:rStyle w:val="Emphasis"/>
          <w:rFonts w:asciiTheme="majorHAnsi" w:hAnsiTheme="majorHAnsi" w:cstheme="majorHAnsi"/>
        </w:rPr>
        <w:t>values remained ascendant</w:t>
      </w:r>
      <w:r w:rsidRPr="00494445">
        <w:rPr>
          <w:rStyle w:val="StyleUnderline"/>
          <w:rFonts w:asciiTheme="majorHAnsi" w:hAnsiTheme="majorHAnsi" w:cstheme="majorHAnsi"/>
        </w:rPr>
        <w:t>. It was impolitic to say that U.S.</w:t>
      </w:r>
      <w:r w:rsidRPr="00494445">
        <w:rPr>
          <w:rStyle w:val="StyleUnderline"/>
          <w:rFonts w:asciiTheme="majorHAnsi" w:hAnsiTheme="majorHAnsi" w:cstheme="majorHAnsi"/>
          <w:highlight w:val="cyan"/>
        </w:rPr>
        <w:t xml:space="preserve"> strategy</w:t>
      </w:r>
      <w:r w:rsidRPr="00494445">
        <w:rPr>
          <w:rStyle w:val="StyleUnderline"/>
          <w:rFonts w:asciiTheme="majorHAnsi" w:hAnsiTheme="majorHAnsi" w:cstheme="majorHAnsi"/>
        </w:rPr>
        <w:t xml:space="preserve"> and the international order </w:t>
      </w:r>
      <w:r w:rsidRPr="00494445">
        <w:rPr>
          <w:rStyle w:val="StyleUnderline"/>
          <w:rFonts w:asciiTheme="majorHAnsi" w:hAnsiTheme="majorHAnsi" w:cstheme="majorHAnsi"/>
          <w:highlight w:val="cyan"/>
        </w:rPr>
        <w:t>required</w:t>
      </w:r>
      <w:r w:rsidRPr="00494445">
        <w:rPr>
          <w:rStyle w:val="StyleUnderline"/>
          <w:rFonts w:asciiTheme="majorHAnsi" w:hAnsiTheme="majorHAnsi" w:cstheme="majorHAnsi"/>
        </w:rPr>
        <w:t xml:space="preserve"> “</w:t>
      </w:r>
      <w:r w:rsidRPr="00494445">
        <w:rPr>
          <w:rStyle w:val="Emphasis"/>
          <w:rFonts w:asciiTheme="majorHAnsi" w:hAnsiTheme="majorHAnsi" w:cstheme="majorHAnsi"/>
          <w:highlight w:val="cyan"/>
        </w:rPr>
        <w:t>strengths beyond challenge</w:t>
      </w:r>
      <w:r w:rsidRPr="00494445">
        <w:rPr>
          <w:rStyle w:val="StyleUnderline"/>
          <w:rFonts w:asciiTheme="majorHAnsi" w:hAnsiTheme="majorHAnsi" w:cstheme="majorHAnsi"/>
        </w:rPr>
        <w:t>,” but it was not at all inaccurate.</w:t>
      </w:r>
    </w:p>
    <w:p w14:paraId="66BF71F3"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983747B" w14:textId="77777777" w:rsidR="008721FA" w:rsidRPr="00494445" w:rsidRDefault="008721FA" w:rsidP="008721FA">
      <w:pPr>
        <w:rPr>
          <w:rStyle w:val="StyleUnderline"/>
          <w:rFonts w:asciiTheme="majorHAnsi" w:hAnsiTheme="majorHAnsi" w:cstheme="majorHAnsi"/>
        </w:rPr>
      </w:pPr>
      <w:r w:rsidRPr="00494445">
        <w:rPr>
          <w:rFonts w:asciiTheme="majorHAnsi" w:hAnsiTheme="majorHAnsi" w:cstheme="majorHAnsi"/>
        </w:rPr>
        <w:t xml:space="preserve">Yet U.S. strategy also heeded, at least until recently, </w:t>
      </w:r>
      <w:r w:rsidRPr="00494445">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494445">
        <w:rPr>
          <w:rFonts w:asciiTheme="majorHAnsi" w:hAnsiTheme="majorHAnsi" w:cstheme="majorHAnsi"/>
        </w:rPr>
        <w:t xml:space="preserve">. </w:t>
      </w:r>
      <w:r w:rsidRPr="00494445">
        <w:rPr>
          <w:rStyle w:val="Emphasis"/>
          <w:rFonts w:asciiTheme="majorHAnsi" w:hAnsiTheme="majorHAnsi" w:cstheme="majorHAnsi"/>
          <w:highlight w:val="cyan"/>
        </w:rPr>
        <w:t>Alliances</w:t>
      </w:r>
      <w:r w:rsidRPr="00494445">
        <w:rPr>
          <w:rFonts w:asciiTheme="majorHAnsi" w:hAnsiTheme="majorHAnsi" w:cstheme="majorHAnsi"/>
          <w:highlight w:val="cyan"/>
        </w:rPr>
        <w:t xml:space="preserve"> </w:t>
      </w:r>
      <w:r w:rsidRPr="00494445">
        <w:rPr>
          <w:rStyle w:val="StyleUnderline"/>
          <w:rFonts w:asciiTheme="majorHAnsi" w:hAnsiTheme="majorHAnsi" w:cstheme="majorHAnsi"/>
          <w:highlight w:val="cyan"/>
        </w:rPr>
        <w:t>would</w:t>
      </w:r>
      <w:r w:rsidRPr="00494445">
        <w:rPr>
          <w:rFonts w:asciiTheme="majorHAnsi" w:hAnsiTheme="majorHAnsi" w:cstheme="majorHAnsi"/>
          <w:highlight w:val="cyan"/>
        </w:rPr>
        <w:t xml:space="preserve"> </w:t>
      </w:r>
      <w:r w:rsidRPr="00494445">
        <w:rPr>
          <w:rStyle w:val="Emphasis"/>
          <w:rFonts w:asciiTheme="majorHAnsi" w:hAnsiTheme="majorHAnsi" w:cstheme="majorHAnsi"/>
          <w:highlight w:val="cyan"/>
        </w:rPr>
        <w:t>lose credibility</w:t>
      </w:r>
      <w:r w:rsidRPr="00494445">
        <w:rPr>
          <w:rFonts w:asciiTheme="majorHAnsi" w:hAnsiTheme="majorHAnsi" w:cstheme="majorHAnsi"/>
        </w:rPr>
        <w:t xml:space="preserve">; </w:t>
      </w:r>
      <w:r w:rsidRPr="00494445">
        <w:rPr>
          <w:rStyle w:val="StyleUnderline"/>
          <w:rFonts w:asciiTheme="majorHAnsi" w:hAnsiTheme="majorHAnsi" w:cstheme="majorHAnsi"/>
        </w:rPr>
        <w:t>the</w:t>
      </w:r>
      <w:r w:rsidRPr="00494445">
        <w:rPr>
          <w:rFonts w:asciiTheme="majorHAnsi" w:hAnsiTheme="majorHAnsi" w:cstheme="majorHAnsi"/>
        </w:rPr>
        <w:t xml:space="preserve"> </w:t>
      </w:r>
      <w:r w:rsidRPr="00494445">
        <w:rPr>
          <w:rStyle w:val="StyleUnderline"/>
          <w:rFonts w:asciiTheme="majorHAnsi" w:hAnsiTheme="majorHAnsi" w:cstheme="majorHAnsi"/>
          <w:highlight w:val="cyan"/>
        </w:rPr>
        <w:t>stability</w:t>
      </w:r>
      <w:r w:rsidRPr="00494445">
        <w:rPr>
          <w:rStyle w:val="StyleUnderline"/>
          <w:rFonts w:asciiTheme="majorHAnsi" w:hAnsiTheme="majorHAnsi" w:cstheme="majorHAnsi"/>
        </w:rPr>
        <w:t xml:space="preserve"> of key </w:t>
      </w:r>
      <w:r w:rsidRPr="00494445">
        <w:rPr>
          <w:rStyle w:val="Emphasis"/>
          <w:rFonts w:asciiTheme="majorHAnsi" w:hAnsiTheme="majorHAnsi" w:cstheme="majorHAnsi"/>
        </w:rPr>
        <w:t>regions</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 xml:space="preserve">would be </w:t>
      </w:r>
      <w:r w:rsidRPr="00494445">
        <w:rPr>
          <w:rStyle w:val="Emphasis"/>
          <w:rFonts w:asciiTheme="majorHAnsi" w:hAnsiTheme="majorHAnsi" w:cstheme="majorHAnsi"/>
          <w:highlight w:val="cyan"/>
        </w:rPr>
        <w:t>eroded</w:t>
      </w:r>
      <w:r w:rsidRPr="00494445">
        <w:rPr>
          <w:rFonts w:asciiTheme="majorHAnsi" w:hAnsiTheme="majorHAnsi" w:cstheme="majorHAnsi"/>
          <w:highlight w:val="cyan"/>
        </w:rPr>
        <w:t xml:space="preserve">; </w:t>
      </w:r>
      <w:r w:rsidRPr="00494445">
        <w:rPr>
          <w:rStyle w:val="Emphasis"/>
          <w:rFonts w:asciiTheme="majorHAnsi" w:hAnsiTheme="majorHAnsi" w:cstheme="majorHAnsi"/>
          <w:highlight w:val="cyan"/>
        </w:rPr>
        <w:t>rivals would be emboldened</w:t>
      </w:r>
      <w:r w:rsidRPr="00494445">
        <w:rPr>
          <w:rFonts w:asciiTheme="majorHAnsi" w:hAnsiTheme="majorHAnsi" w:cstheme="majorHAnsi"/>
        </w:rPr>
        <w:t xml:space="preserve">; </w:t>
      </w:r>
      <w:r w:rsidRPr="00494445">
        <w:rPr>
          <w:rStyle w:val="Emphasis"/>
          <w:rFonts w:asciiTheme="majorHAnsi" w:hAnsiTheme="majorHAnsi" w:cstheme="majorHAnsi"/>
        </w:rPr>
        <w:t xml:space="preserve">international </w:t>
      </w:r>
      <w:r w:rsidRPr="00494445">
        <w:rPr>
          <w:rStyle w:val="Emphasis"/>
          <w:rFonts w:asciiTheme="majorHAnsi" w:hAnsiTheme="majorHAnsi" w:cstheme="majorHAnsi"/>
          <w:highlight w:val="cyan"/>
        </w:rPr>
        <w:t>crises would go unaddressed</w:t>
      </w:r>
      <w:r w:rsidRPr="00494445">
        <w:rPr>
          <w:rFonts w:asciiTheme="majorHAnsi" w:hAnsiTheme="majorHAnsi" w:cstheme="majorHAnsi"/>
        </w:rPr>
        <w:t xml:space="preserve">. American </w:t>
      </w:r>
      <w:r w:rsidRPr="00494445">
        <w:rPr>
          <w:rStyle w:val="StyleUnderline"/>
          <w:rFonts w:asciiTheme="majorHAnsi" w:hAnsiTheme="majorHAnsi" w:cstheme="majorHAnsi"/>
        </w:rPr>
        <w:t xml:space="preserve">primacy was thus like a </w:t>
      </w:r>
      <w:r w:rsidRPr="00494445">
        <w:rPr>
          <w:rStyle w:val="Emphasis"/>
          <w:rFonts w:asciiTheme="majorHAnsi" w:hAnsiTheme="majorHAnsi" w:cstheme="majorHAnsi"/>
        </w:rPr>
        <w:t>reasonably priced insurance policy</w:t>
      </w:r>
      <w:r w:rsidRPr="00494445">
        <w:rPr>
          <w:rFonts w:asciiTheme="majorHAnsi" w:hAnsiTheme="majorHAnsi" w:cstheme="majorHAnsi"/>
        </w:rPr>
        <w:t xml:space="preserve">. </w:t>
      </w:r>
      <w:r w:rsidRPr="00494445">
        <w:rPr>
          <w:rStyle w:val="StyleUnderline"/>
          <w:rFonts w:asciiTheme="majorHAnsi" w:hAnsiTheme="majorHAnsi" w:cstheme="majorHAnsi"/>
        </w:rPr>
        <w:t>It required nontrivial expenditures, but protected against far costlier outcomes.</w:t>
      </w:r>
      <w:r w:rsidRPr="00494445">
        <w:rPr>
          <w:rFonts w:asciiTheme="majorHAnsi" w:hAnsiTheme="majorHAnsi" w:cstheme="majorHAnsi"/>
        </w:rPr>
        <w:t>9 Washington paid its insurance premiums for two decades after the Cold War. But more</w:t>
      </w:r>
      <w:r w:rsidRPr="00494445">
        <w:rPr>
          <w:rStyle w:val="StyleUnderline"/>
          <w:rFonts w:asciiTheme="majorHAnsi" w:hAnsiTheme="majorHAnsi" w:cstheme="majorHAnsi"/>
        </w:rPr>
        <w:t xml:space="preserve"> recently American primacy and strategic solvency have been imperiled.</w:t>
      </w:r>
    </w:p>
    <w:p w14:paraId="23188088" w14:textId="77777777" w:rsidR="008721FA" w:rsidRPr="00494445" w:rsidRDefault="008721FA" w:rsidP="008721FA">
      <w:pPr>
        <w:rPr>
          <w:rFonts w:asciiTheme="majorHAnsi" w:hAnsiTheme="majorHAnsi" w:cstheme="majorHAnsi"/>
        </w:rPr>
      </w:pPr>
      <w:r w:rsidRPr="00494445">
        <w:rPr>
          <w:rFonts w:asciiTheme="majorHAnsi" w:hAnsiTheme="majorHAnsi" w:cstheme="majorHAnsi"/>
        </w:rPr>
        <w:lastRenderedPageBreak/>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494445">
        <w:rPr>
          <w:rStyle w:val="StyleUnderline"/>
          <w:rFonts w:asciiTheme="majorHAnsi" w:hAnsiTheme="majorHAnsi" w:cstheme="majorHAnsi"/>
        </w:rPr>
        <w:t xml:space="preserve">two decades after the Soviet collapse, the world was characterized by </w:t>
      </w:r>
      <w:r w:rsidRPr="00494445">
        <w:rPr>
          <w:rStyle w:val="Emphasis"/>
          <w:rFonts w:asciiTheme="majorHAnsi" w:hAnsiTheme="majorHAnsi" w:cstheme="majorHAnsi"/>
        </w:rPr>
        <w:t xml:space="preserve">remarkably low levels of great-power competition, </w:t>
      </w:r>
      <w:r w:rsidRPr="00494445">
        <w:rPr>
          <w:rStyle w:val="StyleUnderline"/>
          <w:rFonts w:asciiTheme="majorHAnsi" w:hAnsiTheme="majorHAnsi" w:cstheme="majorHAnsi"/>
        </w:rPr>
        <w:t xml:space="preserve">high levels of </w:t>
      </w:r>
      <w:r w:rsidRPr="00494445">
        <w:rPr>
          <w:rStyle w:val="Emphasis"/>
          <w:rFonts w:asciiTheme="majorHAnsi" w:hAnsiTheme="majorHAnsi" w:cstheme="majorHAnsi"/>
        </w:rPr>
        <w:t>security</w:t>
      </w:r>
      <w:r w:rsidRPr="00494445">
        <w:rPr>
          <w:rStyle w:val="StyleUnderline"/>
          <w:rFonts w:asciiTheme="majorHAnsi" w:hAnsiTheme="majorHAnsi" w:cstheme="majorHAnsi"/>
        </w:rPr>
        <w:t xml:space="preserve"> in key theaters such as </w:t>
      </w:r>
      <w:r w:rsidRPr="00494445">
        <w:rPr>
          <w:rStyle w:val="Emphasis"/>
          <w:rFonts w:asciiTheme="majorHAnsi" w:hAnsiTheme="majorHAnsi" w:cstheme="majorHAnsi"/>
        </w:rPr>
        <w:t>Europe</w:t>
      </w:r>
      <w:r w:rsidRPr="00494445">
        <w:rPr>
          <w:rStyle w:val="StyleUnderline"/>
          <w:rFonts w:asciiTheme="majorHAnsi" w:hAnsiTheme="majorHAnsi" w:cstheme="majorHAnsi"/>
        </w:rPr>
        <w:t xml:space="preserve"> and </w:t>
      </w:r>
      <w:r w:rsidRPr="00494445">
        <w:rPr>
          <w:rStyle w:val="Emphasis"/>
          <w:rFonts w:asciiTheme="majorHAnsi" w:hAnsiTheme="majorHAnsi" w:cstheme="majorHAnsi"/>
        </w:rPr>
        <w:t>East Asia</w:t>
      </w:r>
      <w:r w:rsidRPr="00494445">
        <w:rPr>
          <w:rStyle w:val="StyleUnderline"/>
          <w:rFonts w:asciiTheme="majorHAnsi" w:hAnsiTheme="majorHAnsi" w:cstheme="majorHAnsi"/>
        </w:rPr>
        <w:t xml:space="preserve">, and the </w:t>
      </w:r>
      <w:r w:rsidRPr="00494445">
        <w:rPr>
          <w:rStyle w:val="Emphasis"/>
          <w:rFonts w:asciiTheme="majorHAnsi" w:hAnsiTheme="majorHAnsi" w:cstheme="majorHAnsi"/>
        </w:rPr>
        <w:t>comparative weakness</w:t>
      </w:r>
      <w:r w:rsidRPr="00494445">
        <w:rPr>
          <w:rStyle w:val="StyleUnderline"/>
          <w:rFonts w:asciiTheme="majorHAnsi" w:hAnsiTheme="majorHAnsi" w:cstheme="majorHAnsi"/>
        </w:rPr>
        <w:t xml:space="preserve"> of those “</w:t>
      </w:r>
      <w:r w:rsidRPr="00494445">
        <w:rPr>
          <w:rStyle w:val="Emphasis"/>
          <w:rFonts w:asciiTheme="majorHAnsi" w:hAnsiTheme="majorHAnsi" w:cstheme="majorHAnsi"/>
        </w:rPr>
        <w:t>rogue” actors</w:t>
      </w:r>
      <w:r w:rsidRPr="00494445">
        <w:rPr>
          <w:rStyle w:val="StyleUnderline"/>
          <w:rFonts w:asciiTheme="majorHAnsi" w:hAnsiTheme="majorHAnsi" w:cstheme="majorHAnsi"/>
        </w:rPr>
        <w:t>—Iran, Iraq, North Korea, al-Qaeda—who most aggressively challenged American power.</w:t>
      </w:r>
      <w:r w:rsidRPr="00494445">
        <w:rPr>
          <w:rFonts w:asciiTheme="majorHAnsi" w:hAnsiTheme="majorHAnsi" w:cstheme="majorHAnsi"/>
        </w:rPr>
        <w:t xml:space="preserve"> During the 1990s, some observers even spoke of a “strategic pause,” the idea being that the end of the Cold War had afforded the United States a respite from normal levels of geopolitical danger and competition. Now, however, </w:t>
      </w:r>
      <w:r w:rsidRPr="00494445">
        <w:rPr>
          <w:rStyle w:val="Emphasis"/>
          <w:rFonts w:asciiTheme="majorHAnsi" w:hAnsiTheme="majorHAnsi" w:cstheme="majorHAnsi"/>
        </w:rPr>
        <w:t>the strategic horizon is darkening</w:t>
      </w:r>
      <w:r w:rsidRPr="00494445">
        <w:rPr>
          <w:rFonts w:asciiTheme="majorHAnsi" w:hAnsiTheme="majorHAnsi" w:cstheme="majorHAnsi"/>
        </w:rPr>
        <w:t>, due to four factors.</w:t>
      </w:r>
    </w:p>
    <w:p w14:paraId="7E079FD1" w14:textId="77777777" w:rsidR="008721FA" w:rsidRDefault="008721FA" w:rsidP="008721FA">
      <w:pPr>
        <w:rPr>
          <w:rStyle w:val="Emphasis"/>
          <w:rFonts w:asciiTheme="majorHAnsi" w:hAnsiTheme="majorHAnsi" w:cstheme="majorHAnsi"/>
        </w:rPr>
      </w:pPr>
      <w:r w:rsidRPr="00494445">
        <w:rPr>
          <w:rFonts w:asciiTheme="majorHAnsi" w:hAnsiTheme="majorHAnsi" w:cstheme="majorHAnsi"/>
        </w:rPr>
        <w:t xml:space="preserve">First, </w:t>
      </w:r>
      <w:r w:rsidRPr="00494445">
        <w:rPr>
          <w:rStyle w:val="Emphasis"/>
          <w:rFonts w:asciiTheme="majorHAnsi" w:hAnsiTheme="majorHAnsi" w:cstheme="majorHAnsi"/>
          <w:highlight w:val="cyan"/>
        </w:rPr>
        <w:t xml:space="preserve">great-power </w:t>
      </w:r>
      <w:r w:rsidRPr="00494445">
        <w:rPr>
          <w:rStyle w:val="Emphasis"/>
          <w:rFonts w:asciiTheme="majorHAnsi" w:hAnsiTheme="majorHAnsi" w:cstheme="majorHAnsi"/>
        </w:rPr>
        <w:t xml:space="preserve">military </w:t>
      </w:r>
      <w:r w:rsidRPr="00494445">
        <w:rPr>
          <w:rStyle w:val="Emphasis"/>
          <w:rFonts w:asciiTheme="majorHAnsi" w:hAnsiTheme="majorHAnsi" w:cstheme="majorHAnsi"/>
          <w:highlight w:val="cyan"/>
        </w:rPr>
        <w:t>competition is back</w:t>
      </w:r>
      <w:r w:rsidRPr="00494445">
        <w:rPr>
          <w:rFonts w:asciiTheme="majorHAnsi" w:hAnsiTheme="majorHAnsi" w:cstheme="majorHAnsi"/>
        </w:rPr>
        <w:t xml:space="preserve">. </w:t>
      </w:r>
      <w:r w:rsidRPr="00494445">
        <w:rPr>
          <w:rStyle w:val="StyleUnderline"/>
          <w:rFonts w:asciiTheme="majorHAnsi" w:hAnsiTheme="majorHAnsi" w:cstheme="majorHAnsi"/>
        </w:rPr>
        <w:t>The world’s two leading authoritarian powers</w:t>
      </w:r>
      <w:r w:rsidRPr="00494445">
        <w:rPr>
          <w:rFonts w:asciiTheme="majorHAnsi" w:hAnsiTheme="majorHAnsi" w:cstheme="majorHAnsi"/>
        </w:rPr>
        <w:t>—</w:t>
      </w:r>
      <w:r w:rsidRPr="00494445">
        <w:rPr>
          <w:rStyle w:val="Emphasis"/>
          <w:rFonts w:asciiTheme="majorHAnsi" w:hAnsiTheme="majorHAnsi" w:cstheme="majorHAnsi"/>
          <w:highlight w:val="cyan"/>
        </w:rPr>
        <w:t>China</w:t>
      </w:r>
      <w:r w:rsidRPr="00494445">
        <w:rPr>
          <w:rFonts w:asciiTheme="majorHAnsi" w:hAnsiTheme="majorHAnsi" w:cstheme="majorHAnsi"/>
          <w:highlight w:val="cyan"/>
        </w:rPr>
        <w:t xml:space="preserve"> </w:t>
      </w:r>
      <w:r w:rsidRPr="00494445">
        <w:rPr>
          <w:rStyle w:val="StyleUnderline"/>
          <w:rFonts w:asciiTheme="majorHAnsi" w:hAnsiTheme="majorHAnsi" w:cstheme="majorHAnsi"/>
          <w:highlight w:val="cyan"/>
        </w:rPr>
        <w:t>and</w:t>
      </w:r>
      <w:r w:rsidRPr="00494445">
        <w:rPr>
          <w:rFonts w:asciiTheme="majorHAnsi" w:hAnsiTheme="majorHAnsi" w:cstheme="majorHAnsi"/>
          <w:highlight w:val="cyan"/>
        </w:rPr>
        <w:t xml:space="preserve"> </w:t>
      </w:r>
      <w:r w:rsidRPr="00494445">
        <w:rPr>
          <w:rStyle w:val="Emphasis"/>
          <w:rFonts w:asciiTheme="majorHAnsi" w:hAnsiTheme="majorHAnsi" w:cstheme="majorHAnsi"/>
          <w:highlight w:val="cyan"/>
        </w:rPr>
        <w:t>Russia</w:t>
      </w:r>
      <w:r w:rsidRPr="00494445">
        <w:rPr>
          <w:rFonts w:asciiTheme="majorHAnsi" w:hAnsiTheme="majorHAnsi" w:cstheme="majorHAnsi"/>
          <w:highlight w:val="cyan"/>
        </w:rPr>
        <w:t>—</w:t>
      </w:r>
      <w:r w:rsidRPr="00494445">
        <w:rPr>
          <w:rStyle w:val="StyleUnderline"/>
          <w:rFonts w:asciiTheme="majorHAnsi" w:hAnsiTheme="majorHAnsi" w:cstheme="majorHAnsi"/>
          <w:highlight w:val="cyan"/>
        </w:rPr>
        <w:t xml:space="preserve">are seeking </w:t>
      </w:r>
      <w:r w:rsidRPr="00494445">
        <w:rPr>
          <w:rStyle w:val="Emphasis"/>
          <w:rFonts w:asciiTheme="majorHAnsi" w:hAnsiTheme="majorHAnsi" w:cstheme="majorHAnsi"/>
          <w:highlight w:val="cyan"/>
        </w:rPr>
        <w:t>regional hegemony</w:t>
      </w:r>
      <w:r w:rsidRPr="00494445">
        <w:rPr>
          <w:rFonts w:asciiTheme="majorHAnsi" w:hAnsiTheme="majorHAnsi" w:cstheme="majorHAnsi"/>
          <w:highlight w:val="cyan"/>
        </w:rPr>
        <w:t>,</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contesting global norms such as nonaggression and freedom of navigation, </w:t>
      </w:r>
      <w:r w:rsidRPr="00494445">
        <w:rPr>
          <w:rStyle w:val="StyleUnderline"/>
          <w:rFonts w:asciiTheme="majorHAnsi" w:hAnsiTheme="majorHAnsi" w:cstheme="majorHAnsi"/>
          <w:highlight w:val="cyan"/>
        </w:rPr>
        <w:t xml:space="preserve">and developing the </w:t>
      </w:r>
      <w:r w:rsidRPr="00494445">
        <w:rPr>
          <w:rStyle w:val="Emphasis"/>
          <w:rFonts w:asciiTheme="majorHAnsi" w:hAnsiTheme="majorHAnsi" w:cstheme="majorHAnsi"/>
          <w:highlight w:val="cyan"/>
        </w:rPr>
        <w:t>military punch</w:t>
      </w:r>
      <w:r w:rsidRPr="00494445">
        <w:rPr>
          <w:rStyle w:val="StyleUnderline"/>
          <w:rFonts w:asciiTheme="majorHAnsi" w:hAnsiTheme="majorHAnsi" w:cstheme="majorHAnsi"/>
          <w:highlight w:val="cyan"/>
        </w:rPr>
        <w:t xml:space="preserve"> </w:t>
      </w:r>
      <w:r w:rsidRPr="00494445">
        <w:rPr>
          <w:rStyle w:val="StyleUnderline"/>
          <w:rFonts w:asciiTheme="majorHAnsi" w:hAnsiTheme="majorHAnsi" w:cstheme="majorHAnsi"/>
        </w:rPr>
        <w:t>to underwrite these ambitions</w:t>
      </w:r>
      <w:r w:rsidRPr="00494445">
        <w:rPr>
          <w:rFonts w:asciiTheme="majorHAnsi" w:hAnsiTheme="majorHAnsi" w:cstheme="majorHAnsi"/>
        </w:rPr>
        <w:t>. Notwithstanding severe economic and demographic problems</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Russia</w:t>
      </w:r>
      <w:r w:rsidRPr="00494445">
        <w:rPr>
          <w:rStyle w:val="StyleUnderline"/>
          <w:rFonts w:asciiTheme="majorHAnsi" w:hAnsiTheme="majorHAnsi" w:cstheme="majorHAnsi"/>
        </w:rPr>
        <w:t xml:space="preserve"> has </w:t>
      </w:r>
      <w:r w:rsidRPr="00494445">
        <w:rPr>
          <w:rStyle w:val="StyleUnderline"/>
          <w:rFonts w:asciiTheme="majorHAnsi" w:hAnsiTheme="majorHAnsi" w:cstheme="majorHAnsi"/>
          <w:highlight w:val="cyan"/>
        </w:rPr>
        <w:t xml:space="preserve">conducted a major </w:t>
      </w:r>
      <w:r w:rsidRPr="00494445">
        <w:rPr>
          <w:rStyle w:val="StyleUnderline"/>
          <w:rFonts w:asciiTheme="majorHAnsi" w:hAnsiTheme="majorHAnsi" w:cstheme="majorHAnsi"/>
        </w:rPr>
        <w:t xml:space="preserve">military </w:t>
      </w:r>
      <w:r w:rsidRPr="00494445">
        <w:rPr>
          <w:rStyle w:val="Emphasis"/>
          <w:rFonts w:asciiTheme="majorHAnsi" w:hAnsiTheme="majorHAnsi" w:cstheme="majorHAnsi"/>
          <w:highlight w:val="cyan"/>
        </w:rPr>
        <w:t>modernization</w:t>
      </w:r>
      <w:r w:rsidRPr="00494445">
        <w:rPr>
          <w:rStyle w:val="StyleUnderline"/>
          <w:rFonts w:asciiTheme="majorHAnsi" w:hAnsiTheme="majorHAnsi" w:cstheme="majorHAnsi"/>
          <w:highlight w:val="cyan"/>
        </w:rPr>
        <w:t xml:space="preserve"> emphasizing </w:t>
      </w:r>
      <w:r w:rsidRPr="00494445">
        <w:rPr>
          <w:rStyle w:val="Emphasis"/>
          <w:rFonts w:asciiTheme="majorHAnsi" w:hAnsiTheme="majorHAnsi" w:cstheme="majorHAnsi"/>
          <w:highlight w:val="cyan"/>
        </w:rPr>
        <w:t>nuclear weapons</w:t>
      </w:r>
      <w:r w:rsidRPr="00494445">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494445">
        <w:rPr>
          <w:rFonts w:asciiTheme="majorHAnsi" w:hAnsiTheme="majorHAnsi" w:cstheme="majorHAnsi"/>
        </w:rPr>
        <w:t xml:space="preserve">.10 </w:t>
      </w:r>
      <w:r w:rsidRPr="00494445">
        <w:rPr>
          <w:rStyle w:val="StyleUnderline"/>
          <w:rFonts w:asciiTheme="majorHAnsi" w:hAnsiTheme="majorHAnsi" w:cstheme="majorHAnsi"/>
        </w:rPr>
        <w:t>China</w:t>
      </w:r>
      <w:r w:rsidRPr="00494445">
        <w:rPr>
          <w:rFonts w:asciiTheme="majorHAnsi" w:hAnsiTheme="majorHAnsi" w:cstheme="majorHAnsi"/>
        </w:rPr>
        <w:t xml:space="preserve">, meanwhile, </w:t>
      </w:r>
      <w:r w:rsidRPr="00494445">
        <w:rPr>
          <w:rStyle w:val="StyleUnderline"/>
          <w:rFonts w:asciiTheme="majorHAnsi" w:hAnsiTheme="majorHAnsi" w:cstheme="majorHAnsi"/>
        </w:rPr>
        <w:t xml:space="preserve">has carried out a </w:t>
      </w:r>
      <w:r w:rsidRPr="00494445">
        <w:rPr>
          <w:rStyle w:val="Emphasis"/>
          <w:rFonts w:asciiTheme="majorHAnsi" w:hAnsiTheme="majorHAnsi" w:cstheme="majorHAnsi"/>
        </w:rPr>
        <w:t>buildup of historic proportions,</w:t>
      </w:r>
      <w:r w:rsidRPr="00494445">
        <w:rPr>
          <w:rFonts w:asciiTheme="majorHAnsi" w:hAnsiTheme="majorHAnsi" w:cstheme="majorHAnsi"/>
        </w:rPr>
        <w:t xml:space="preserve"> with constant-dollar defense outlays rising from US$26 billion in 1995 to US$226 billion in 2016.11 Ominously, </w:t>
      </w:r>
      <w:r w:rsidRPr="00494445">
        <w:rPr>
          <w:rStyle w:val="StyleUnderline"/>
          <w:rFonts w:asciiTheme="majorHAnsi" w:hAnsiTheme="majorHAnsi" w:cstheme="majorHAnsi"/>
        </w:rPr>
        <w:t xml:space="preserve">these expenditures have funded development of </w:t>
      </w:r>
      <w:r w:rsidRPr="00494445">
        <w:rPr>
          <w:rStyle w:val="Emphasis"/>
          <w:rFonts w:asciiTheme="majorHAnsi" w:hAnsiTheme="majorHAnsi" w:cstheme="majorHAnsi"/>
        </w:rPr>
        <w:t>power-projection</w:t>
      </w:r>
      <w:r w:rsidRPr="00494445">
        <w:rPr>
          <w:rStyle w:val="StyleUnderline"/>
          <w:rFonts w:asciiTheme="majorHAnsi" w:hAnsiTheme="majorHAnsi" w:cstheme="majorHAnsi"/>
        </w:rPr>
        <w:t xml:space="preserve"> and antiaccess/area denial</w:t>
      </w:r>
      <w:r w:rsidRPr="00494445">
        <w:rPr>
          <w:rFonts w:asciiTheme="majorHAnsi" w:hAnsiTheme="majorHAnsi" w:cstheme="majorHAnsi"/>
        </w:rPr>
        <w:t xml:space="preserve"> (</w:t>
      </w:r>
      <w:r w:rsidRPr="00494445">
        <w:rPr>
          <w:rStyle w:val="Emphasis"/>
          <w:rFonts w:asciiTheme="majorHAnsi" w:hAnsiTheme="majorHAnsi" w:cstheme="majorHAnsi"/>
        </w:rPr>
        <w:t>A2/AD) tools</w:t>
      </w:r>
      <w:r w:rsidRPr="00494445">
        <w:rPr>
          <w:rFonts w:asciiTheme="majorHAnsi" w:hAnsiTheme="majorHAnsi" w:cstheme="majorHAnsi"/>
        </w:rPr>
        <w:t xml:space="preserve"> </w:t>
      </w:r>
      <w:r w:rsidRPr="00494445">
        <w:rPr>
          <w:rStyle w:val="StyleUnderline"/>
          <w:rFonts w:asciiTheme="majorHAnsi" w:hAnsiTheme="majorHAnsi" w:cstheme="majorHAnsi"/>
        </w:rPr>
        <w:t>necessary to threaten China’s neighbors and complicate U.S. intervention on their behalf</w:t>
      </w:r>
      <w:r w:rsidRPr="00494445">
        <w:rPr>
          <w:rFonts w:asciiTheme="majorHAnsi" w:hAnsiTheme="majorHAnsi" w:cstheme="majorHAnsi"/>
        </w:rPr>
        <w:t xml:space="preserve">. Washington has grown accustomed to having a generational military lead; </w:t>
      </w:r>
      <w:r w:rsidRPr="00494445">
        <w:rPr>
          <w:rStyle w:val="StyleUnderline"/>
          <w:rFonts w:asciiTheme="majorHAnsi" w:hAnsiTheme="majorHAnsi" w:cstheme="majorHAnsi"/>
        </w:rPr>
        <w:t xml:space="preserve">Russian and Chinese modernization efforts are now creating a </w:t>
      </w:r>
      <w:r w:rsidRPr="00494445">
        <w:rPr>
          <w:rStyle w:val="Emphasis"/>
          <w:rFonts w:asciiTheme="majorHAnsi" w:hAnsiTheme="majorHAnsi" w:cstheme="majorHAnsi"/>
        </w:rPr>
        <w:t>far more competitive</w:t>
      </w:r>
    </w:p>
    <w:p w14:paraId="16F4F8BC" w14:textId="4A5B7EA0" w:rsidR="003F7901" w:rsidRDefault="00320A76" w:rsidP="003F7901">
      <w:pPr>
        <w:pStyle w:val="Heading2"/>
      </w:pPr>
      <w:r>
        <w:lastRenderedPageBreak/>
        <w:t>5</w:t>
      </w:r>
    </w:p>
    <w:p w14:paraId="4748F0B7" w14:textId="77777777" w:rsidR="003F7901" w:rsidRPr="00A24362" w:rsidRDefault="003F7901" w:rsidP="003F7901">
      <w:pPr>
        <w:pStyle w:val="Heading4"/>
        <w:rPr>
          <w:rFonts w:cs="Calibri"/>
          <w:iCs/>
        </w:rPr>
      </w:pPr>
      <w:r w:rsidRPr="00A24362">
        <w:rPr>
          <w:rFonts w:cs="Calibri"/>
        </w:rPr>
        <w:t>Interp – reductions are permanent</w:t>
      </w:r>
    </w:p>
    <w:p w14:paraId="544787A1" w14:textId="77777777" w:rsidR="003F7901" w:rsidRPr="00A24362" w:rsidRDefault="003F7901" w:rsidP="003F7901">
      <w:r w:rsidRPr="00A24362">
        <w:rPr>
          <w:rStyle w:val="Style13ptBold"/>
        </w:rPr>
        <w:t>Reynolds 59</w:t>
      </w:r>
      <w:r w:rsidRPr="00A24362">
        <w:t>.  Judge (In the Matter of Doris A. Montesani, Petitioner, v. Arthur Levitt, as Comptroller of the State of New York, et al., Respondents [NO NUMBER IN ORIGINAL] Supreme Court of New York, Appellate Division, Third Department 9 A.D.2d 51; 189 N.Y.S.2d 695; 1959 N.Y. App. Div. LEXIS 7391 August 13, 1959)</w:t>
      </w:r>
    </w:p>
    <w:p w14:paraId="572AFB96" w14:textId="77777777" w:rsidR="003F7901" w:rsidRPr="003174F1" w:rsidRDefault="003F7901" w:rsidP="003F7901">
      <w:pPr>
        <w:widowControl w:val="0"/>
        <w:rPr>
          <w:b/>
          <w:sz w:val="26"/>
          <w:u w:val="single"/>
        </w:rPr>
      </w:pPr>
      <w:r w:rsidRPr="00A24362">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A24362">
        <w:rPr>
          <w:rStyle w:val="StyleUnderline"/>
        </w:rPr>
        <w:t xml:space="preserve">The plain dictionary </w:t>
      </w:r>
      <w:r w:rsidRPr="00BC5E7A">
        <w:rPr>
          <w:rStyle w:val="StyleUnderline"/>
          <w:highlight w:val="cyan"/>
        </w:rPr>
        <w:t>meaning of the word is to diminish</w:t>
      </w:r>
      <w:r w:rsidRPr="00A24362">
        <w:rPr>
          <w:rStyle w:val="StyleUnderline"/>
        </w:rPr>
        <w:t xml:space="preserve">, lower or degrade. </w:t>
      </w:r>
      <w:r w:rsidRPr="00BC5E7A">
        <w:rPr>
          <w:rStyle w:val="StyleUnderline"/>
          <w:highlight w:val="cyan"/>
        </w:rPr>
        <w:t xml:space="preserve">The word "reduce" seems </w:t>
      </w:r>
      <w:r w:rsidRPr="00A24362">
        <w:rPr>
          <w:rStyle w:val="StyleUnderline"/>
        </w:rPr>
        <w:t xml:space="preserve">adequately </w:t>
      </w:r>
      <w:r w:rsidRPr="00BC5E7A">
        <w:rPr>
          <w:rStyle w:val="StyleUnderline"/>
          <w:highlight w:val="cyan"/>
        </w:rPr>
        <w:t>to indicate permanency</w:t>
      </w:r>
      <w:r w:rsidRPr="00A24362">
        <w:rPr>
          <w:sz w:val="20"/>
          <w:u w:val="thick"/>
        </w:rPr>
        <w:t>.</w:t>
      </w:r>
      <w:r w:rsidRPr="00A24362">
        <w:t xml:space="preserve">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A24362">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BC5E7A">
        <w:rPr>
          <w:rStyle w:val="StyleUnderline"/>
          <w:highlight w:val="cyan"/>
        </w:rPr>
        <w:t>reduce" means a diminishing</w:t>
      </w:r>
      <w:r w:rsidRPr="00A24362">
        <w:rPr>
          <w:rStyle w:val="StyleUnderline"/>
        </w:rPr>
        <w:t xml:space="preserve"> of the pension pursuant to a given formula </w:t>
      </w:r>
      <w:r w:rsidRPr="00BC5E7A">
        <w:rPr>
          <w:rStyle w:val="Emphasis"/>
          <w:highlight w:val="cyan"/>
        </w:rPr>
        <w:t>rather than a</w:t>
      </w:r>
      <w:r w:rsidRPr="00A24362">
        <w:rPr>
          <w:rStyle w:val="Emphasis"/>
        </w:rPr>
        <w:t xml:space="preserve"> mere recoverable, </w:t>
      </w:r>
      <w:r w:rsidRPr="00BC5E7A">
        <w:rPr>
          <w:rStyle w:val="Emphasis"/>
          <w:highlight w:val="cyan"/>
        </w:rPr>
        <w:t>temporary suspension</w:t>
      </w:r>
      <w:r w:rsidRPr="00A24362">
        <w:rPr>
          <w:rStyle w:val="Emphasis"/>
        </w:rPr>
        <w:t xml:space="preserve"> during the time</w:t>
      </w:r>
      <w:r w:rsidRPr="00A24362">
        <w:rPr>
          <w:rStyle w:val="StyleUnderline"/>
        </w:rPr>
        <w:t xml:space="preserve"> other benefits or salaries are being received by the pensioner. (Also, cf., Retirement and Social Security Law, § 101 [§ 84 under the 1947 act].) </w:t>
      </w:r>
    </w:p>
    <w:p w14:paraId="27028A00" w14:textId="77777777" w:rsidR="003F7901" w:rsidRPr="00A24362" w:rsidRDefault="003F7901" w:rsidP="003F7901">
      <w:pPr>
        <w:pStyle w:val="Heading4"/>
        <w:rPr>
          <w:rFonts w:cs="Calibri"/>
        </w:rPr>
      </w:pPr>
      <w:r w:rsidRPr="00A24362">
        <w:rPr>
          <w:rFonts w:cs="Calibri"/>
        </w:rPr>
        <w:t xml:space="preserve">Violation – </w:t>
      </w:r>
      <w:r>
        <w:rPr>
          <w:rFonts w:cs="Calibri"/>
        </w:rPr>
        <w:t xml:space="preserve"> they don’t defend permancence </w:t>
      </w:r>
    </w:p>
    <w:p w14:paraId="2774FA0B" w14:textId="77777777" w:rsidR="003F7901" w:rsidRPr="00A24362" w:rsidRDefault="003F7901" w:rsidP="003F7901"/>
    <w:p w14:paraId="4DA93BE1" w14:textId="77777777" w:rsidR="003F7901" w:rsidRPr="00A24362" w:rsidRDefault="003F7901" w:rsidP="003F7901">
      <w:pPr>
        <w:pStyle w:val="Heading4"/>
        <w:rPr>
          <w:rFonts w:cs="Calibri"/>
        </w:rPr>
      </w:pPr>
      <w:r w:rsidRPr="00A24362">
        <w:rPr>
          <w:rFonts w:cs="Calibri"/>
        </w:rPr>
        <w:t xml:space="preserve">Negate – </w:t>
      </w:r>
    </w:p>
    <w:p w14:paraId="706B164E" w14:textId="77777777" w:rsidR="003F7901" w:rsidRDefault="003F7901" w:rsidP="003F7901">
      <w:pPr>
        <w:pStyle w:val="Heading4"/>
        <w:rPr>
          <w:rFonts w:cs="Calibri"/>
        </w:rPr>
      </w:pPr>
      <w:r w:rsidRPr="00A24362">
        <w:rPr>
          <w:rFonts w:cs="Calibri"/>
        </w:rPr>
        <w:t>Limits and topic lit – their model allows adding on infinite random suspensions to IP protections, anything from conditioning IP protections on human rights to monopolistic tendencies – the core of the debate is reducing IP protections, not temporarily suspending them</w:t>
      </w:r>
    </w:p>
    <w:p w14:paraId="23D541C5" w14:textId="77777777" w:rsidR="003F7901" w:rsidRPr="003F7901" w:rsidRDefault="003F7901" w:rsidP="003F7901"/>
    <w:p w14:paraId="4B59182D" w14:textId="77777777" w:rsidR="006E303E" w:rsidRPr="006E303E" w:rsidRDefault="006E303E" w:rsidP="006E303E"/>
    <w:p w14:paraId="2F338DD6" w14:textId="77777777" w:rsidR="00015FE7" w:rsidRPr="00015FE7" w:rsidRDefault="00015FE7" w:rsidP="00015FE7">
      <w:pPr>
        <w:rPr>
          <w:b/>
          <w:sz w:val="26"/>
          <w:szCs w:val="26"/>
        </w:rPr>
      </w:pPr>
      <w:bookmarkStart w:id="1" w:name="_GoBack"/>
      <w:bookmarkEnd w:id="1"/>
    </w:p>
    <w:p w14:paraId="2922DF40" w14:textId="39DB657B" w:rsidR="00015FE7" w:rsidRPr="00015FE7" w:rsidRDefault="00015FE7" w:rsidP="00015FE7">
      <w:pPr>
        <w:rPr>
          <w:b/>
          <w:sz w:val="26"/>
          <w:szCs w:val="26"/>
        </w:rPr>
      </w:pPr>
    </w:p>
    <w:p w14:paraId="30D0E13F" w14:textId="585E0540" w:rsidR="00015FE7" w:rsidRPr="00015FE7" w:rsidRDefault="00015FE7" w:rsidP="00015FE7">
      <w:pPr>
        <w:rPr>
          <w:b/>
          <w:sz w:val="26"/>
          <w:szCs w:val="26"/>
        </w:rPr>
      </w:pPr>
    </w:p>
    <w:p w14:paraId="29FC6083" w14:textId="520F4985" w:rsidR="00015FE7" w:rsidRPr="00015FE7" w:rsidRDefault="00015FE7" w:rsidP="00015FE7">
      <w:pPr>
        <w:rPr>
          <w:b/>
          <w:sz w:val="26"/>
          <w:szCs w:val="26"/>
        </w:rPr>
      </w:pPr>
    </w:p>
    <w:p w14:paraId="2F845B8B" w14:textId="77777777" w:rsidR="00015FE7" w:rsidRPr="00015FE7" w:rsidRDefault="00015FE7" w:rsidP="00015FE7">
      <w:pPr>
        <w:rPr>
          <w:b/>
          <w:sz w:val="26"/>
          <w:szCs w:val="26"/>
        </w:rPr>
      </w:pPr>
    </w:p>
    <w:p w14:paraId="5B543CAE" w14:textId="49A8B35B" w:rsidR="001346E1" w:rsidRPr="00015FE7" w:rsidRDefault="001346E1" w:rsidP="001346E1">
      <w:pPr>
        <w:rPr>
          <w:b/>
          <w:sz w:val="26"/>
          <w:szCs w:val="26"/>
        </w:rPr>
      </w:pPr>
    </w:p>
    <w:p w14:paraId="67F58339" w14:textId="77777777" w:rsidR="001346E1" w:rsidRPr="00015FE7" w:rsidRDefault="001346E1" w:rsidP="001346E1">
      <w:pPr>
        <w:rPr>
          <w:b/>
          <w:sz w:val="26"/>
          <w:szCs w:val="26"/>
        </w:rPr>
      </w:pPr>
    </w:p>
    <w:sectPr w:rsidR="001346E1" w:rsidRPr="00015FE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altName w:val="Calibri"/>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5F59C5"/>
    <w:multiLevelType w:val="hybridMultilevel"/>
    <w:tmpl w:val="728E4D50"/>
    <w:lvl w:ilvl="0" w:tplc="C0B42D20">
      <w:start w:val="4"/>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167F4E"/>
    <w:multiLevelType w:val="hybridMultilevel"/>
    <w:tmpl w:val="D4240AE0"/>
    <w:lvl w:ilvl="0" w:tplc="9C6E94DA">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5134"/>
    <w:rsid w:val="000029E3"/>
    <w:rsid w:val="000029E8"/>
    <w:rsid w:val="00004225"/>
    <w:rsid w:val="000066CA"/>
    <w:rsid w:val="00007264"/>
    <w:rsid w:val="000076A9"/>
    <w:rsid w:val="00014FAD"/>
    <w:rsid w:val="00015D2A"/>
    <w:rsid w:val="00015FE7"/>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46E1"/>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4F1F"/>
    <w:rsid w:val="001B73E3"/>
    <w:rsid w:val="001C316D"/>
    <w:rsid w:val="001D1A0D"/>
    <w:rsid w:val="001D36BF"/>
    <w:rsid w:val="001D4C28"/>
    <w:rsid w:val="001E0B1F"/>
    <w:rsid w:val="001E0C0F"/>
    <w:rsid w:val="001E1E0B"/>
    <w:rsid w:val="001E2C4B"/>
    <w:rsid w:val="001F1173"/>
    <w:rsid w:val="002005A8"/>
    <w:rsid w:val="00203DD8"/>
    <w:rsid w:val="00204E1D"/>
    <w:rsid w:val="002059BD"/>
    <w:rsid w:val="00207FD8"/>
    <w:rsid w:val="00210FAF"/>
    <w:rsid w:val="00213AAE"/>
    <w:rsid w:val="00213B1E"/>
    <w:rsid w:val="00215284"/>
    <w:rsid w:val="002168F2"/>
    <w:rsid w:val="0022589F"/>
    <w:rsid w:val="00231DA6"/>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2D8F"/>
    <w:rsid w:val="0029647A"/>
    <w:rsid w:val="00296504"/>
    <w:rsid w:val="002A07EA"/>
    <w:rsid w:val="002A7B29"/>
    <w:rsid w:val="002B0455"/>
    <w:rsid w:val="002B2071"/>
    <w:rsid w:val="002B5511"/>
    <w:rsid w:val="002B7ACF"/>
    <w:rsid w:val="002E0643"/>
    <w:rsid w:val="002E392E"/>
    <w:rsid w:val="002E6BBC"/>
    <w:rsid w:val="002F1BA9"/>
    <w:rsid w:val="002F6E74"/>
    <w:rsid w:val="003106B3"/>
    <w:rsid w:val="0031385D"/>
    <w:rsid w:val="003171AB"/>
    <w:rsid w:val="00320A76"/>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134"/>
    <w:rsid w:val="003C5F4C"/>
    <w:rsid w:val="003D5EA8"/>
    <w:rsid w:val="003D7B28"/>
    <w:rsid w:val="003E305E"/>
    <w:rsid w:val="003E34DB"/>
    <w:rsid w:val="003E41FF"/>
    <w:rsid w:val="003E48BA"/>
    <w:rsid w:val="003E5302"/>
    <w:rsid w:val="003E5BF1"/>
    <w:rsid w:val="003F2452"/>
    <w:rsid w:val="003F41EA"/>
    <w:rsid w:val="003F7901"/>
    <w:rsid w:val="003F7DF0"/>
    <w:rsid w:val="004039AF"/>
    <w:rsid w:val="0040661D"/>
    <w:rsid w:val="00407AFF"/>
    <w:rsid w:val="0041155D"/>
    <w:rsid w:val="004170BF"/>
    <w:rsid w:val="004270E3"/>
    <w:rsid w:val="004273E8"/>
    <w:rsid w:val="004348DC"/>
    <w:rsid w:val="00434921"/>
    <w:rsid w:val="00441B46"/>
    <w:rsid w:val="00442018"/>
    <w:rsid w:val="00446567"/>
    <w:rsid w:val="00447B10"/>
    <w:rsid w:val="00452EE4"/>
    <w:rsid w:val="00452F0B"/>
    <w:rsid w:val="004536D6"/>
    <w:rsid w:val="00457224"/>
    <w:rsid w:val="0046499D"/>
    <w:rsid w:val="0047482C"/>
    <w:rsid w:val="00475436"/>
    <w:rsid w:val="0048047E"/>
    <w:rsid w:val="00482AF9"/>
    <w:rsid w:val="0048706F"/>
    <w:rsid w:val="00496BB2"/>
    <w:rsid w:val="004B37B4"/>
    <w:rsid w:val="004B72B4"/>
    <w:rsid w:val="004C0314"/>
    <w:rsid w:val="004C0D3D"/>
    <w:rsid w:val="004C213E"/>
    <w:rsid w:val="004C376C"/>
    <w:rsid w:val="004C657F"/>
    <w:rsid w:val="004D17D8"/>
    <w:rsid w:val="004D52D8"/>
    <w:rsid w:val="004E355B"/>
    <w:rsid w:val="00501F30"/>
    <w:rsid w:val="005028E5"/>
    <w:rsid w:val="00503735"/>
    <w:rsid w:val="0050649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95E78"/>
    <w:rsid w:val="005A200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CB6"/>
    <w:rsid w:val="006D13F4"/>
    <w:rsid w:val="006D6AED"/>
    <w:rsid w:val="006E303E"/>
    <w:rsid w:val="006E6D0B"/>
    <w:rsid w:val="006F126E"/>
    <w:rsid w:val="006F32C9"/>
    <w:rsid w:val="006F3834"/>
    <w:rsid w:val="006F3FC7"/>
    <w:rsid w:val="006F5693"/>
    <w:rsid w:val="006F5C2B"/>
    <w:rsid w:val="006F5D4C"/>
    <w:rsid w:val="00703420"/>
    <w:rsid w:val="00717B01"/>
    <w:rsid w:val="007227D9"/>
    <w:rsid w:val="0072491F"/>
    <w:rsid w:val="00725598"/>
    <w:rsid w:val="00734A7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62B"/>
    <w:rsid w:val="007D2DF5"/>
    <w:rsid w:val="007D451A"/>
    <w:rsid w:val="007D5E3E"/>
    <w:rsid w:val="007D7596"/>
    <w:rsid w:val="007E242C"/>
    <w:rsid w:val="007E6631"/>
    <w:rsid w:val="00803A12"/>
    <w:rsid w:val="00805417"/>
    <w:rsid w:val="008266F9"/>
    <w:rsid w:val="008267E2"/>
    <w:rsid w:val="00826A9B"/>
    <w:rsid w:val="008324C6"/>
    <w:rsid w:val="00834842"/>
    <w:rsid w:val="00840E7B"/>
    <w:rsid w:val="008424BC"/>
    <w:rsid w:val="00844CB1"/>
    <w:rsid w:val="0085139A"/>
    <w:rsid w:val="008536AF"/>
    <w:rsid w:val="00853D40"/>
    <w:rsid w:val="008564FC"/>
    <w:rsid w:val="00864E76"/>
    <w:rsid w:val="008721FA"/>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34575"/>
    <w:rsid w:val="00941FC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69F5"/>
    <w:rsid w:val="009C5FF7"/>
    <w:rsid w:val="009C6292"/>
    <w:rsid w:val="009D15DB"/>
    <w:rsid w:val="009D3133"/>
    <w:rsid w:val="009E160D"/>
    <w:rsid w:val="009F1CBB"/>
    <w:rsid w:val="009F3305"/>
    <w:rsid w:val="009F6FB2"/>
    <w:rsid w:val="00A071C0"/>
    <w:rsid w:val="00A13C5E"/>
    <w:rsid w:val="00A22670"/>
    <w:rsid w:val="00A24B35"/>
    <w:rsid w:val="00A271BA"/>
    <w:rsid w:val="00A27F86"/>
    <w:rsid w:val="00A431C6"/>
    <w:rsid w:val="00A54315"/>
    <w:rsid w:val="00A60FBC"/>
    <w:rsid w:val="00A65C0B"/>
    <w:rsid w:val="00A776BA"/>
    <w:rsid w:val="00A81FD2"/>
    <w:rsid w:val="00A8441A"/>
    <w:rsid w:val="00A84EE5"/>
    <w:rsid w:val="00A8674A"/>
    <w:rsid w:val="00A96E24"/>
    <w:rsid w:val="00AA6F6E"/>
    <w:rsid w:val="00AB122B"/>
    <w:rsid w:val="00AB21B0"/>
    <w:rsid w:val="00AB48D3"/>
    <w:rsid w:val="00AE001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245"/>
    <w:rsid w:val="00C07769"/>
    <w:rsid w:val="00C07D05"/>
    <w:rsid w:val="00C10856"/>
    <w:rsid w:val="00C203FA"/>
    <w:rsid w:val="00C244F5"/>
    <w:rsid w:val="00C27C39"/>
    <w:rsid w:val="00C3164F"/>
    <w:rsid w:val="00C31B5E"/>
    <w:rsid w:val="00C34D3E"/>
    <w:rsid w:val="00C35B37"/>
    <w:rsid w:val="00C3747A"/>
    <w:rsid w:val="00C37F29"/>
    <w:rsid w:val="00C56DCC"/>
    <w:rsid w:val="00C57075"/>
    <w:rsid w:val="00C72AFE"/>
    <w:rsid w:val="00C77970"/>
    <w:rsid w:val="00C81619"/>
    <w:rsid w:val="00C86EE5"/>
    <w:rsid w:val="00C90AF5"/>
    <w:rsid w:val="00C923D2"/>
    <w:rsid w:val="00CA013C"/>
    <w:rsid w:val="00CA0893"/>
    <w:rsid w:val="00CA6D6D"/>
    <w:rsid w:val="00CB4A5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A496E"/>
    <w:rsid w:val="00DB2337"/>
    <w:rsid w:val="00DB5F87"/>
    <w:rsid w:val="00DB699B"/>
    <w:rsid w:val="00DC0376"/>
    <w:rsid w:val="00DC099B"/>
    <w:rsid w:val="00DC2BE5"/>
    <w:rsid w:val="00DD4CD4"/>
    <w:rsid w:val="00DD65A2"/>
    <w:rsid w:val="00DD6770"/>
    <w:rsid w:val="00DE0749"/>
    <w:rsid w:val="00DE1CE2"/>
    <w:rsid w:val="00DE65F7"/>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514"/>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4797"/>
    <w:rsid w:val="00EF6A8B"/>
    <w:rsid w:val="00EF7794"/>
    <w:rsid w:val="00F02046"/>
    <w:rsid w:val="00F053D8"/>
    <w:rsid w:val="00F07888"/>
    <w:rsid w:val="00F1313D"/>
    <w:rsid w:val="00F201E7"/>
    <w:rsid w:val="00F204E0"/>
    <w:rsid w:val="00F2064F"/>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264D0D"/>
  <w14:defaultImageDpi w14:val="300"/>
  <w15:docId w15:val="{1982AF6A-F918-B242-94AD-C01F33800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A84EE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84E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4E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4E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A84E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4E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4EE5"/>
  </w:style>
  <w:style w:type="character" w:customStyle="1" w:styleId="Heading1Char">
    <w:name w:val="Heading 1 Char"/>
    <w:aliases w:val="Pocket Char"/>
    <w:basedOn w:val="DefaultParagraphFont"/>
    <w:link w:val="Heading1"/>
    <w:uiPriority w:val="9"/>
    <w:rsid w:val="00A84E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4E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4EE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84E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84EE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84EE5"/>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A84EE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84EE5"/>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A84EE5"/>
    <w:rPr>
      <w:color w:val="auto"/>
      <w:u w:val="none"/>
    </w:rPr>
  </w:style>
  <w:style w:type="paragraph" w:styleId="DocumentMap">
    <w:name w:val="Document Map"/>
    <w:basedOn w:val="Normal"/>
    <w:link w:val="DocumentMapChar"/>
    <w:uiPriority w:val="99"/>
    <w:semiHidden/>
    <w:unhideWhenUsed/>
    <w:rsid w:val="00A84E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4EE5"/>
    <w:rPr>
      <w:rFonts w:ascii="Lucida Grande" w:hAnsi="Lucida Grande" w:cs="Lucida Grande"/>
    </w:rPr>
  </w:style>
  <w:style w:type="paragraph" w:customStyle="1" w:styleId="textbold">
    <w:name w:val="text bold"/>
    <w:basedOn w:val="Normal"/>
    <w:link w:val="Emphasis"/>
    <w:uiPriority w:val="20"/>
    <w:qFormat/>
    <w:rsid w:val="001E2C4B"/>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1E2C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A13C5E"/>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46499D"/>
    <w:rPr>
      <w:color w:val="605E5C"/>
      <w:shd w:val="clear" w:color="auto" w:fill="E1DFDD"/>
    </w:rPr>
  </w:style>
  <w:style w:type="paragraph" w:customStyle="1" w:styleId="dcr-1jp9ryy">
    <w:name w:val="dcr-1jp9ryy"/>
    <w:basedOn w:val="Normal"/>
    <w:rsid w:val="00941FCD"/>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rsid w:val="005A200C"/>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8513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19900">
      <w:bodyDiv w:val="1"/>
      <w:marLeft w:val="0"/>
      <w:marRight w:val="0"/>
      <w:marTop w:val="0"/>
      <w:marBottom w:val="0"/>
      <w:divBdr>
        <w:top w:val="none" w:sz="0" w:space="0" w:color="auto"/>
        <w:left w:val="none" w:sz="0" w:space="0" w:color="auto"/>
        <w:bottom w:val="none" w:sz="0" w:space="0" w:color="auto"/>
        <w:right w:val="none" w:sz="0" w:space="0" w:color="auto"/>
      </w:divBdr>
    </w:div>
    <w:div w:id="146560908">
      <w:bodyDiv w:val="1"/>
      <w:marLeft w:val="0"/>
      <w:marRight w:val="0"/>
      <w:marTop w:val="0"/>
      <w:marBottom w:val="0"/>
      <w:divBdr>
        <w:top w:val="none" w:sz="0" w:space="0" w:color="auto"/>
        <w:left w:val="none" w:sz="0" w:space="0" w:color="auto"/>
        <w:bottom w:val="none" w:sz="0" w:space="0" w:color="auto"/>
        <w:right w:val="none" w:sz="0" w:space="0" w:color="auto"/>
      </w:divBdr>
    </w:div>
    <w:div w:id="374504145">
      <w:bodyDiv w:val="1"/>
      <w:marLeft w:val="0"/>
      <w:marRight w:val="0"/>
      <w:marTop w:val="0"/>
      <w:marBottom w:val="0"/>
      <w:divBdr>
        <w:top w:val="none" w:sz="0" w:space="0" w:color="auto"/>
        <w:left w:val="none" w:sz="0" w:space="0" w:color="auto"/>
        <w:bottom w:val="none" w:sz="0" w:space="0" w:color="auto"/>
        <w:right w:val="none" w:sz="0" w:space="0" w:color="auto"/>
      </w:divBdr>
    </w:div>
    <w:div w:id="389306168">
      <w:bodyDiv w:val="1"/>
      <w:marLeft w:val="0"/>
      <w:marRight w:val="0"/>
      <w:marTop w:val="0"/>
      <w:marBottom w:val="0"/>
      <w:divBdr>
        <w:top w:val="none" w:sz="0" w:space="0" w:color="auto"/>
        <w:left w:val="none" w:sz="0" w:space="0" w:color="auto"/>
        <w:bottom w:val="none" w:sz="0" w:space="0" w:color="auto"/>
        <w:right w:val="none" w:sz="0" w:space="0" w:color="auto"/>
      </w:divBdr>
    </w:div>
    <w:div w:id="576090496">
      <w:bodyDiv w:val="1"/>
      <w:marLeft w:val="0"/>
      <w:marRight w:val="0"/>
      <w:marTop w:val="0"/>
      <w:marBottom w:val="0"/>
      <w:divBdr>
        <w:top w:val="none" w:sz="0" w:space="0" w:color="auto"/>
        <w:left w:val="none" w:sz="0" w:space="0" w:color="auto"/>
        <w:bottom w:val="none" w:sz="0" w:space="0" w:color="auto"/>
        <w:right w:val="none" w:sz="0" w:space="0" w:color="auto"/>
      </w:divBdr>
    </w:div>
    <w:div w:id="639726989">
      <w:bodyDiv w:val="1"/>
      <w:marLeft w:val="0"/>
      <w:marRight w:val="0"/>
      <w:marTop w:val="0"/>
      <w:marBottom w:val="0"/>
      <w:divBdr>
        <w:top w:val="none" w:sz="0" w:space="0" w:color="auto"/>
        <w:left w:val="none" w:sz="0" w:space="0" w:color="auto"/>
        <w:bottom w:val="none" w:sz="0" w:space="0" w:color="auto"/>
        <w:right w:val="none" w:sz="0" w:space="0" w:color="auto"/>
      </w:divBdr>
    </w:div>
    <w:div w:id="645210959">
      <w:bodyDiv w:val="1"/>
      <w:marLeft w:val="0"/>
      <w:marRight w:val="0"/>
      <w:marTop w:val="0"/>
      <w:marBottom w:val="0"/>
      <w:divBdr>
        <w:top w:val="none" w:sz="0" w:space="0" w:color="auto"/>
        <w:left w:val="none" w:sz="0" w:space="0" w:color="auto"/>
        <w:bottom w:val="none" w:sz="0" w:space="0" w:color="auto"/>
        <w:right w:val="none" w:sz="0" w:space="0" w:color="auto"/>
      </w:divBdr>
    </w:div>
    <w:div w:id="840048583">
      <w:bodyDiv w:val="1"/>
      <w:marLeft w:val="0"/>
      <w:marRight w:val="0"/>
      <w:marTop w:val="0"/>
      <w:marBottom w:val="0"/>
      <w:divBdr>
        <w:top w:val="none" w:sz="0" w:space="0" w:color="auto"/>
        <w:left w:val="none" w:sz="0" w:space="0" w:color="auto"/>
        <w:bottom w:val="none" w:sz="0" w:space="0" w:color="auto"/>
        <w:right w:val="none" w:sz="0" w:space="0" w:color="auto"/>
      </w:divBdr>
    </w:div>
    <w:div w:id="980236595">
      <w:bodyDiv w:val="1"/>
      <w:marLeft w:val="0"/>
      <w:marRight w:val="0"/>
      <w:marTop w:val="0"/>
      <w:marBottom w:val="0"/>
      <w:divBdr>
        <w:top w:val="none" w:sz="0" w:space="0" w:color="auto"/>
        <w:left w:val="none" w:sz="0" w:space="0" w:color="auto"/>
        <w:bottom w:val="none" w:sz="0" w:space="0" w:color="auto"/>
        <w:right w:val="none" w:sz="0" w:space="0" w:color="auto"/>
      </w:divBdr>
    </w:div>
    <w:div w:id="1092748954">
      <w:bodyDiv w:val="1"/>
      <w:marLeft w:val="0"/>
      <w:marRight w:val="0"/>
      <w:marTop w:val="0"/>
      <w:marBottom w:val="0"/>
      <w:divBdr>
        <w:top w:val="none" w:sz="0" w:space="0" w:color="auto"/>
        <w:left w:val="none" w:sz="0" w:space="0" w:color="auto"/>
        <w:bottom w:val="none" w:sz="0" w:space="0" w:color="auto"/>
        <w:right w:val="none" w:sz="0" w:space="0" w:color="auto"/>
      </w:divBdr>
    </w:div>
    <w:div w:id="1246767750">
      <w:bodyDiv w:val="1"/>
      <w:marLeft w:val="0"/>
      <w:marRight w:val="0"/>
      <w:marTop w:val="0"/>
      <w:marBottom w:val="0"/>
      <w:divBdr>
        <w:top w:val="none" w:sz="0" w:space="0" w:color="auto"/>
        <w:left w:val="none" w:sz="0" w:space="0" w:color="auto"/>
        <w:bottom w:val="none" w:sz="0" w:space="0" w:color="auto"/>
        <w:right w:val="none" w:sz="0" w:space="0" w:color="auto"/>
      </w:divBdr>
    </w:div>
    <w:div w:id="1262032681">
      <w:bodyDiv w:val="1"/>
      <w:marLeft w:val="0"/>
      <w:marRight w:val="0"/>
      <w:marTop w:val="0"/>
      <w:marBottom w:val="0"/>
      <w:divBdr>
        <w:top w:val="none" w:sz="0" w:space="0" w:color="auto"/>
        <w:left w:val="none" w:sz="0" w:space="0" w:color="auto"/>
        <w:bottom w:val="none" w:sz="0" w:space="0" w:color="auto"/>
        <w:right w:val="none" w:sz="0" w:space="0" w:color="auto"/>
      </w:divBdr>
    </w:div>
    <w:div w:id="1597782205">
      <w:bodyDiv w:val="1"/>
      <w:marLeft w:val="0"/>
      <w:marRight w:val="0"/>
      <w:marTop w:val="0"/>
      <w:marBottom w:val="0"/>
      <w:divBdr>
        <w:top w:val="none" w:sz="0" w:space="0" w:color="auto"/>
        <w:left w:val="none" w:sz="0" w:space="0" w:color="auto"/>
        <w:bottom w:val="none" w:sz="0" w:space="0" w:color="auto"/>
        <w:right w:val="none" w:sz="0" w:space="0" w:color="auto"/>
      </w:divBdr>
    </w:div>
    <w:div w:id="1699427664">
      <w:bodyDiv w:val="1"/>
      <w:marLeft w:val="0"/>
      <w:marRight w:val="0"/>
      <w:marTop w:val="0"/>
      <w:marBottom w:val="0"/>
      <w:divBdr>
        <w:top w:val="none" w:sz="0" w:space="0" w:color="auto"/>
        <w:left w:val="none" w:sz="0" w:space="0" w:color="auto"/>
        <w:bottom w:val="none" w:sz="0" w:space="0" w:color="auto"/>
        <w:right w:val="none" w:sz="0" w:space="0" w:color="auto"/>
      </w:divBdr>
    </w:div>
    <w:div w:id="1752584172">
      <w:bodyDiv w:val="1"/>
      <w:marLeft w:val="0"/>
      <w:marRight w:val="0"/>
      <w:marTop w:val="0"/>
      <w:marBottom w:val="0"/>
      <w:divBdr>
        <w:top w:val="none" w:sz="0" w:space="0" w:color="auto"/>
        <w:left w:val="none" w:sz="0" w:space="0" w:color="auto"/>
        <w:bottom w:val="none" w:sz="0" w:space="0" w:color="auto"/>
        <w:right w:val="none" w:sz="0" w:space="0" w:color="auto"/>
      </w:divBdr>
    </w:div>
    <w:div w:id="19575203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oworld.com/articles/506978-china-sees-five-year-highs-in-life-sciences-investments-and-partner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berg.com/news/articles/2021-03-01/xi-mobilizes-china-for-tech-revolution-to-cut-dependence-on-wes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v/publication/57126" TargetMode="External"/><Relationship Id="rId5" Type="http://schemas.openxmlformats.org/officeDocument/2006/relationships/numbering" Target="numbering.xml"/><Relationship Id="rId15" Type="http://schemas.openxmlformats.org/officeDocument/2006/relationships/hyperlink" Target="https://www.nbcnews.com/politics/national-security/china-has-done-human-testing-create-biologically-enhanced-super-soldiers-n1249914" TargetMode="External"/><Relationship Id="rId10" Type="http://schemas.openxmlformats.org/officeDocument/2006/relationships/hyperlink" Target="https://www.efpia.eu/media/554521/efpia_pharmafigures_2020_web.pdf" TargetMode="Externa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 Id="rId14" Type="http://schemas.openxmlformats.org/officeDocument/2006/relationships/hyperlink" Target="https://www.sciencemag.org/news/2019/12/chinese-scientist-who-produced-genetically-altered-babies-sentenced-3-years-ja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46AB6CC-B9FA-4247-A377-EF8DF46EF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29</Pages>
  <Words>10553</Words>
  <Characters>60153</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60</cp:revision>
  <dcterms:created xsi:type="dcterms:W3CDTF">2021-10-08T04:29:00Z</dcterms:created>
  <dcterms:modified xsi:type="dcterms:W3CDTF">2021-10-09T18:56:00Z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