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77134" w14:textId="0669AB0B" w:rsidR="00E42E4C" w:rsidRDefault="00960068" w:rsidP="00960068">
      <w:pPr>
        <w:pStyle w:val="Heading1"/>
      </w:pPr>
      <w:r>
        <w:t>1NC</w:t>
      </w:r>
    </w:p>
    <w:p w14:paraId="1ED36DD6" w14:textId="54F706D1" w:rsidR="00960068" w:rsidRDefault="00960068" w:rsidP="00960068">
      <w:pPr>
        <w:pStyle w:val="Heading2"/>
      </w:pPr>
      <w:r>
        <w:lastRenderedPageBreak/>
        <w:t>1</w:t>
      </w:r>
    </w:p>
    <w:p w14:paraId="19B431F6" w14:textId="77777777" w:rsidR="00960068" w:rsidRPr="00494445" w:rsidRDefault="00960068" w:rsidP="00960068">
      <w:pPr>
        <w:pStyle w:val="Heading4"/>
        <w:rPr>
          <w:rFonts w:asciiTheme="majorHAnsi" w:hAnsiTheme="majorHAnsi" w:cstheme="majorHAnsi"/>
        </w:rPr>
      </w:pPr>
      <w:r w:rsidRPr="00494445">
        <w:rPr>
          <w:rFonts w:asciiTheme="majorHAnsi" w:hAnsiTheme="majorHAnsi" w:cstheme="majorHAnsi"/>
        </w:rPr>
        <w:t>Biotech is the new frontier; America is ahead but China is dangerously close</w:t>
      </w:r>
    </w:p>
    <w:p w14:paraId="30ED6EEE" w14:textId="77777777" w:rsidR="00960068" w:rsidRPr="00494445" w:rsidRDefault="00960068" w:rsidP="00960068">
      <w:pPr>
        <w:rPr>
          <w:rFonts w:asciiTheme="majorHAnsi" w:hAnsiTheme="majorHAnsi" w:cstheme="majorHAnsi"/>
        </w:rPr>
      </w:pPr>
      <w:r w:rsidRPr="00494445">
        <w:rPr>
          <w:rStyle w:val="Style13ptBold"/>
          <w:rFonts w:asciiTheme="majorHAnsi" w:hAnsiTheme="majorHAnsi" w:cstheme="majorHAnsi"/>
        </w:rPr>
        <w:t>Gupta 6/11</w:t>
      </w:r>
      <w:r w:rsidRPr="00494445">
        <w:rPr>
          <w:rFonts w:asciiTheme="majorHAnsi" w:hAnsiTheme="majorHAnsi" w:cstheme="majorHAnsi"/>
        </w:rP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“As Washington Ties Pharma’s Hands, China Is Leaping Ahead” Barron’s Magazine: Commentary, China., 6/11/2021] RM</w:t>
      </w:r>
    </w:p>
    <w:p w14:paraId="1FC55BA8"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There should be no doubt that </w:t>
      </w:r>
      <w:r w:rsidRPr="00494445">
        <w:rPr>
          <w:rStyle w:val="StyleUnderline"/>
          <w:rFonts w:asciiTheme="majorHAnsi" w:hAnsiTheme="majorHAnsi" w:cstheme="majorHAnsi"/>
        </w:rPr>
        <w:t xml:space="preserve">we are living at the dawn of a </w:t>
      </w:r>
      <w:r w:rsidRPr="00494445">
        <w:rPr>
          <w:rStyle w:val="StyleUnderline"/>
          <w:rFonts w:asciiTheme="majorHAnsi" w:hAnsiTheme="majorHAnsi" w:cstheme="majorHAnsi"/>
          <w:highlight w:val="cyan"/>
        </w:rPr>
        <w:t>golden age of biomed</w:t>
      </w:r>
      <w:r w:rsidRPr="00494445">
        <w:rPr>
          <w:rStyle w:val="StyleUnderline"/>
          <w:rFonts w:asciiTheme="majorHAnsi" w:hAnsiTheme="majorHAnsi" w:cstheme="majorHAnsi"/>
        </w:rPr>
        <w:t xml:space="preserve">ical </w:t>
      </w:r>
      <w:r w:rsidRPr="00494445">
        <w:rPr>
          <w:rStyle w:val="StyleUnderline"/>
          <w:rFonts w:asciiTheme="majorHAnsi" w:hAnsiTheme="majorHAnsi" w:cstheme="majorHAnsi"/>
          <w:highlight w:val="cyan"/>
        </w:rPr>
        <w:t>innovation</w:t>
      </w:r>
      <w:r w:rsidRPr="00494445">
        <w:rPr>
          <w:rFonts w:asciiTheme="majorHAnsi" w:hAnsiTheme="majorHAnsi" w:cstheme="majorHAnsi"/>
        </w:rPr>
        <w:t xml:space="preserve">. The American scientific engine that produced Covid-19 vaccines in record time was </w:t>
      </w:r>
      <w:r w:rsidRPr="00494445">
        <w:rPr>
          <w:rStyle w:val="StyleUnderline"/>
          <w:rFonts w:asciiTheme="majorHAnsi" w:hAnsiTheme="majorHAnsi" w:cstheme="majorHAnsi"/>
        </w:rPr>
        <w:t>fueled by a convergence of advances in genomics, biomarkers, data science, and manufacturing years in the making</w:t>
      </w:r>
      <w:r w:rsidRPr="00494445">
        <w:rPr>
          <w:rFonts w:asciiTheme="majorHAnsi" w:hAnsiTheme="majorHAnsi" w:cstheme="majorHAnsi"/>
        </w:rPr>
        <w:t xml:space="preserve">. The first Food and Drug Administration approvals of a host of new product formats—oligonucleotide, bispecific, oncolytic virus, CAR-T, and lentivirus/AAV—all took place within the last decade. </w:t>
      </w:r>
      <w:r w:rsidRPr="00494445">
        <w:rPr>
          <w:rStyle w:val="StyleUnderline"/>
          <w:rFonts w:asciiTheme="majorHAnsi" w:hAnsiTheme="majorHAnsi" w:cstheme="majorHAnsi"/>
        </w:rPr>
        <w:t>These represent an unprecedented expansion of the armamentarium that physicians have at their disposal to treat and cure disease</w:t>
      </w:r>
      <w:r w:rsidRPr="00494445">
        <w:rPr>
          <w:rFonts w:asciiTheme="majorHAnsi" w:hAnsiTheme="majorHAnsi" w:cstheme="majorHAnsi"/>
        </w:rPr>
        <w:t xml:space="preserve">. </w:t>
      </w:r>
      <w:r w:rsidRPr="00494445">
        <w:rPr>
          <w:rStyle w:val="Emphasis"/>
          <w:rFonts w:asciiTheme="majorHAnsi" w:hAnsiTheme="majorHAnsi" w:cstheme="majorHAnsi"/>
        </w:rPr>
        <w:t>In the last few years, </w:t>
      </w:r>
      <w:hyperlink r:id="rId9" w:tgtFrame="_blank" w:history="1">
        <w:r w:rsidRPr="00494445">
          <w:rPr>
            <w:rStyle w:val="Emphasis"/>
            <w:rFonts w:asciiTheme="majorHAnsi" w:hAnsiTheme="majorHAnsi" w:cstheme="majorHAnsi"/>
          </w:rPr>
          <w:t>47% of all new medicines</w:t>
        </w:r>
      </w:hyperlink>
      <w:r w:rsidRPr="00494445">
        <w:rPr>
          <w:rStyle w:val="Emphasis"/>
          <w:rFonts w:asciiTheme="majorHAnsi" w:hAnsiTheme="majorHAnsi" w:cstheme="majorHAnsi"/>
        </w:rPr>
        <w:t xml:space="preserve"> were invented by </w:t>
      </w:r>
      <w:r w:rsidRPr="00494445">
        <w:rPr>
          <w:rStyle w:val="Emphasis"/>
          <w:rFonts w:asciiTheme="majorHAnsi" w:hAnsiTheme="majorHAnsi" w:cstheme="majorHAnsi"/>
          <w:highlight w:val="cyan"/>
        </w:rPr>
        <w:t>U.S. biopharma</w:t>
      </w:r>
      <w:r w:rsidRPr="00494445">
        <w:rPr>
          <w:rStyle w:val="Emphasis"/>
          <w:rFonts w:asciiTheme="majorHAnsi" w:hAnsiTheme="majorHAnsi" w:cstheme="majorHAnsi"/>
        </w:rPr>
        <w:t xml:space="preserve"> companies, </w:t>
      </w:r>
      <w:r w:rsidRPr="00494445">
        <w:rPr>
          <w:rStyle w:val="StyleUnderline"/>
          <w:rFonts w:asciiTheme="majorHAnsi" w:hAnsiTheme="majorHAnsi" w:cstheme="majorHAnsi"/>
        </w:rPr>
        <w:t>with </w:t>
      </w:r>
      <w:hyperlink r:id="rId10" w:tgtFrame="_blank" w:history="1">
        <w:r w:rsidRPr="00494445">
          <w:rPr>
            <w:rStyle w:val="StyleUnderline"/>
            <w:rFonts w:asciiTheme="majorHAnsi" w:hAnsiTheme="majorHAnsi" w:cstheme="majorHAnsi"/>
          </w:rPr>
          <w:t>homegrown startups</w:t>
        </w:r>
      </w:hyperlink>
      <w:r w:rsidRPr="00494445">
        <w:rPr>
          <w:rStyle w:val="StyleUnderline"/>
          <w:rFonts w:asciiTheme="majorHAnsi" w:hAnsiTheme="majorHAnsi" w:cstheme="majorHAnsi"/>
        </w:rPr>
        <w:t> </w:t>
      </w:r>
      <w:r w:rsidRPr="00494445">
        <w:rPr>
          <w:rStyle w:val="StyleUnderline"/>
          <w:rFonts w:asciiTheme="majorHAnsi" w:hAnsiTheme="majorHAnsi" w:cstheme="majorHAnsi"/>
          <w:highlight w:val="cyan"/>
        </w:rPr>
        <w:t>driving the majority</w:t>
      </w:r>
      <w:r w:rsidRPr="00494445">
        <w:rPr>
          <w:rStyle w:val="StyleUnderline"/>
          <w:rFonts w:asciiTheme="majorHAnsi" w:hAnsiTheme="majorHAnsi" w:cstheme="majorHAnsi"/>
        </w:rPr>
        <w:t xml:space="preserve"> of innovation</w:t>
      </w:r>
      <w:r w:rsidRPr="00494445">
        <w:rPr>
          <w:rFonts w:asciiTheme="majorHAnsi" w:hAnsiTheme="majorHAnsi" w:cstheme="majorHAnsi"/>
        </w:rPr>
        <w:t>. The bulk of the remainder were developed by foreign companies specifically for the U.S. market.</w:t>
      </w:r>
    </w:p>
    <w:p w14:paraId="715A0289"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An indirect benefit of these trends is that </w:t>
      </w:r>
      <w:r w:rsidRPr="00494445">
        <w:rPr>
          <w:rStyle w:val="StyleUnderline"/>
          <w:rFonts w:asciiTheme="majorHAnsi" w:hAnsiTheme="majorHAnsi" w:cstheme="majorHAnsi"/>
        </w:rPr>
        <w:t>most novel therapeutics undergo clinical development and early commercial launch here in the U.S</w:t>
      </w:r>
      <w:r w:rsidRPr="00494445">
        <w:rPr>
          <w:rFonts w:asciiTheme="majorHAnsi" w:hAnsiTheme="majorHAnsi" w:cstheme="majorHAnsi"/>
        </w:rPr>
        <w:t>. The rest of the world understands that the American patient has earlier and broader access to groundbreaking therapies via these mechanisms. Indeed</w:t>
      </w:r>
      <w:r w:rsidRPr="00494445">
        <w:rPr>
          <w:rStyle w:val="StyleUnderline"/>
          <w:rFonts w:asciiTheme="majorHAnsi" w:hAnsiTheme="majorHAnsi" w:cstheme="majorHAnsi"/>
        </w:rPr>
        <w:t>, the past decade is filled with examples of medical “firsts” for American patients: the first cure for Hepatitis C, the first gene therapy for blindness, the first immunotherapy for cancer</w:t>
      </w:r>
      <w:r w:rsidRPr="00494445">
        <w:rPr>
          <w:rFonts w:asciiTheme="majorHAnsi" w:hAnsiTheme="majorHAnsi" w:cstheme="majorHAnsi"/>
        </w:rPr>
        <w:t>. Future rewards will be greater still if we preserve our current system of incentivizing and protecting innovation.</w:t>
      </w:r>
    </w:p>
    <w:p w14:paraId="25203F0D" w14:textId="77777777" w:rsidR="00960068" w:rsidRPr="00494445" w:rsidRDefault="00960068" w:rsidP="00960068">
      <w:pPr>
        <w:rPr>
          <w:rStyle w:val="Emphasis"/>
          <w:rFonts w:asciiTheme="majorHAnsi" w:hAnsiTheme="majorHAnsi" w:cstheme="majorHAnsi"/>
        </w:rPr>
      </w:pPr>
      <w:r w:rsidRPr="00494445">
        <w:rPr>
          <w:rFonts w:asciiTheme="majorHAnsi" w:hAnsiTheme="majorHAnsi" w:cstheme="majorHAnsi"/>
        </w:rPr>
        <w:t xml:space="preserve">The remarkable innovation capacity of our biopharmaceutical industry ought to be a source of national pride. Yet while “Made in America” is the global standard for medicines in development today, </w:t>
      </w:r>
      <w:r w:rsidRPr="00494445">
        <w:rPr>
          <w:rStyle w:val="StyleUnderline"/>
          <w:rFonts w:asciiTheme="majorHAnsi" w:hAnsiTheme="majorHAnsi" w:cstheme="majorHAnsi"/>
          <w:highlight w:val="cyan"/>
        </w:rPr>
        <w:t>misguided policy risks ceding</w:t>
      </w:r>
      <w:r w:rsidRPr="00494445">
        <w:rPr>
          <w:rStyle w:val="StyleUnderline"/>
          <w:rFonts w:asciiTheme="majorHAnsi" w:hAnsiTheme="majorHAnsi" w:cstheme="majorHAnsi"/>
        </w:rPr>
        <w:t xml:space="preserve"> our </w:t>
      </w:r>
      <w:r w:rsidRPr="00494445">
        <w:rPr>
          <w:rStyle w:val="StyleUnderline"/>
          <w:rFonts w:asciiTheme="majorHAnsi" w:hAnsiTheme="majorHAnsi" w:cstheme="majorHAnsi"/>
          <w:highlight w:val="cyan"/>
        </w:rPr>
        <w:t>scientific prowess to</w:t>
      </w:r>
      <w:r w:rsidRPr="00494445">
        <w:rPr>
          <w:rStyle w:val="StyleUnderline"/>
          <w:rFonts w:asciiTheme="majorHAnsi" w:hAnsiTheme="majorHAnsi" w:cstheme="majorHAnsi"/>
        </w:rPr>
        <w:t xml:space="preserve"> other countries in the future</w:t>
      </w:r>
      <w:r w:rsidRPr="00494445">
        <w:rPr>
          <w:rFonts w:asciiTheme="majorHAnsi" w:hAnsiTheme="majorHAnsi" w:cstheme="majorHAnsi"/>
        </w:rPr>
        <w:t xml:space="preserve">. </w:t>
      </w:r>
      <w:r w:rsidRPr="00494445">
        <w:rPr>
          <w:rStyle w:val="Emphasis"/>
          <w:rFonts w:asciiTheme="majorHAnsi" w:hAnsiTheme="majorHAnsi" w:cstheme="majorHAnsi"/>
        </w:rPr>
        <w:t xml:space="preserve">This is particularly true in the case of </w:t>
      </w:r>
      <w:r w:rsidRPr="00494445">
        <w:rPr>
          <w:rStyle w:val="Emphasis"/>
          <w:rFonts w:asciiTheme="majorHAnsi" w:hAnsiTheme="majorHAnsi" w:cstheme="majorHAnsi"/>
          <w:highlight w:val="cyan"/>
        </w:rPr>
        <w:t>China</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where</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biotech</w:t>
      </w:r>
      <w:r w:rsidRPr="00494445">
        <w:rPr>
          <w:rStyle w:val="Emphasis"/>
          <w:rFonts w:asciiTheme="majorHAnsi" w:hAnsiTheme="majorHAnsi" w:cstheme="majorHAnsi"/>
        </w:rPr>
        <w:t xml:space="preserve">nology </w:t>
      </w:r>
      <w:r w:rsidRPr="00494445">
        <w:rPr>
          <w:rStyle w:val="Emphasis"/>
          <w:rFonts w:asciiTheme="majorHAnsi" w:hAnsiTheme="majorHAnsi" w:cstheme="majorHAnsi"/>
          <w:highlight w:val="cyan"/>
        </w:rPr>
        <w:t xml:space="preserve">has become a strategic pillar </w:t>
      </w:r>
      <w:r w:rsidRPr="00494445">
        <w:rPr>
          <w:rStyle w:val="Emphasis"/>
          <w:rFonts w:asciiTheme="majorHAnsi" w:hAnsiTheme="majorHAnsi" w:cstheme="majorHAnsi"/>
        </w:rPr>
        <w:t>for the health of its people and economy.</w:t>
      </w:r>
    </w:p>
    <w:p w14:paraId="611FA42C" w14:textId="77777777" w:rsidR="00960068" w:rsidRPr="00494445" w:rsidRDefault="00960068" w:rsidP="00960068">
      <w:pPr>
        <w:rPr>
          <w:rStyle w:val="Emphasis"/>
          <w:rFonts w:asciiTheme="majorHAnsi" w:hAnsiTheme="majorHAnsi" w:cstheme="majorHAnsi"/>
        </w:rPr>
      </w:pPr>
      <w:r w:rsidRPr="00494445">
        <w:rPr>
          <w:rStyle w:val="StyleUnderline"/>
          <w:rFonts w:asciiTheme="majorHAnsi" w:hAnsiTheme="majorHAnsi" w:cstheme="majorHAnsi"/>
        </w:rPr>
        <w:t>From 2016 to 2020, the market capitalization of all Chinese biopharma companies increased exponentially from </w:t>
      </w:r>
      <w:hyperlink r:id="rId11" w:tgtFrame="_blank" w:history="1">
        <w:r w:rsidRPr="00494445">
          <w:rPr>
            <w:rStyle w:val="StyleUnderline"/>
            <w:rFonts w:asciiTheme="majorHAnsi" w:hAnsiTheme="majorHAnsi" w:cstheme="majorHAnsi"/>
          </w:rPr>
          <w:t>$1 billion to over $200 billion</w:t>
        </w:r>
      </w:hyperlink>
      <w:r w:rsidRPr="00494445">
        <w:rPr>
          <w:rFonts w:asciiTheme="majorHAnsi" w:hAnsiTheme="majorHAnsi" w:cstheme="majorHAnsi"/>
        </w:rPr>
        <w:t xml:space="preserve">. </w:t>
      </w:r>
      <w:r w:rsidRPr="00494445">
        <w:rPr>
          <w:rStyle w:val="Emphasis"/>
          <w:rFonts w:asciiTheme="majorHAnsi" w:hAnsiTheme="majorHAnsi" w:cstheme="majorHAnsi"/>
        </w:rPr>
        <w:t>China saw over </w:t>
      </w:r>
      <w:hyperlink r:id="rId12" w:tgtFrame="_blank" w:history="1">
        <w:r w:rsidRPr="00494445">
          <w:rPr>
            <w:rStyle w:val="Emphasis"/>
            <w:rFonts w:asciiTheme="majorHAnsi" w:hAnsiTheme="majorHAnsi" w:cstheme="majorHAnsi"/>
          </w:rPr>
          <w:t>$28 billion</w:t>
        </w:r>
      </w:hyperlink>
      <w:r w:rsidRPr="00494445">
        <w:rPr>
          <w:rStyle w:val="Emphasis"/>
          <w:rFonts w:asciiTheme="majorHAnsi" w:hAnsiTheme="majorHAnsi" w:cstheme="majorHAnsi"/>
        </w:rPr>
        <w:t> invested in its life sciences sector in 2020, double the previous year’s amount. Returns on China’s investment are already arriving</w:t>
      </w:r>
      <w:r w:rsidRPr="00494445">
        <w:rPr>
          <w:rFonts w:asciiTheme="majorHAnsi" w:hAnsiTheme="majorHAnsi" w:cstheme="majorHAnsi"/>
        </w:rPr>
        <w:t xml:space="preserve">. </w:t>
      </w:r>
      <w:r w:rsidRPr="00494445">
        <w:rPr>
          <w:rStyle w:val="StyleUnderline"/>
          <w:rFonts w:asciiTheme="majorHAnsi" w:hAnsiTheme="majorHAnsi" w:cstheme="majorHAnsi"/>
        </w:rPr>
        <w:t>The FDA approved a drug developed in China for the first time ever in 2019</w:t>
      </w:r>
      <w:r w:rsidRPr="00494445">
        <w:rPr>
          <w:rFonts w:asciiTheme="majorHAnsi" w:hAnsiTheme="majorHAnsi" w:cstheme="majorHAnsi"/>
        </w:rPr>
        <w:t xml:space="preserve">. </w:t>
      </w:r>
      <w:r w:rsidRPr="00494445">
        <w:rPr>
          <w:rStyle w:val="Emphasis"/>
          <w:rFonts w:asciiTheme="majorHAnsi" w:hAnsiTheme="majorHAnsi" w:cstheme="majorHAnsi"/>
          <w:highlight w:val="cyan"/>
        </w:rPr>
        <w:t>While China’s innovation</w:t>
      </w:r>
      <w:r w:rsidRPr="00494445">
        <w:rPr>
          <w:rStyle w:val="Emphasis"/>
          <w:rFonts w:asciiTheme="majorHAnsi" w:hAnsiTheme="majorHAnsi" w:cstheme="majorHAnsi"/>
        </w:rPr>
        <w:t xml:space="preserve"> capacity </w:t>
      </w:r>
      <w:r w:rsidRPr="00494445">
        <w:rPr>
          <w:rStyle w:val="Emphasis"/>
          <w:rFonts w:asciiTheme="majorHAnsi" w:hAnsiTheme="majorHAnsi" w:cstheme="majorHAnsi"/>
          <w:highlight w:val="cyan"/>
        </w:rPr>
        <w:t>currently</w:t>
      </w:r>
      <w:r w:rsidRPr="00494445">
        <w:rPr>
          <w:rStyle w:val="Emphasis"/>
          <w:rFonts w:asciiTheme="majorHAnsi" w:hAnsiTheme="majorHAnsi" w:cstheme="majorHAnsi"/>
        </w:rPr>
        <w:t xml:space="preserve"> remains </w:t>
      </w:r>
      <w:r w:rsidRPr="00494445">
        <w:rPr>
          <w:rStyle w:val="Emphasis"/>
          <w:rFonts w:asciiTheme="majorHAnsi" w:hAnsiTheme="majorHAnsi" w:cstheme="majorHAnsi"/>
          <w:highlight w:val="cyan"/>
        </w:rPr>
        <w:t>behind America’s</w:t>
      </w:r>
      <w:r w:rsidRPr="00494445">
        <w:rPr>
          <w:rStyle w:val="Emphasis"/>
          <w:rFonts w:asciiTheme="majorHAnsi" w:hAnsiTheme="majorHAnsi" w:cstheme="majorHAnsi"/>
        </w:rPr>
        <w:t xml:space="preserve">, my experiences as a biopharma professional make it </w:t>
      </w:r>
      <w:r w:rsidRPr="00494445">
        <w:rPr>
          <w:rStyle w:val="Emphasis"/>
          <w:rFonts w:asciiTheme="majorHAnsi" w:hAnsiTheme="majorHAnsi" w:cstheme="majorHAnsi"/>
          <w:highlight w:val="cyan"/>
        </w:rPr>
        <w:t>clear they are doing everything</w:t>
      </w:r>
      <w:r w:rsidRPr="00494445">
        <w:rPr>
          <w:rStyle w:val="Emphasis"/>
          <w:rFonts w:asciiTheme="majorHAnsi" w:hAnsiTheme="majorHAnsi" w:cstheme="majorHAnsi"/>
        </w:rPr>
        <w:t xml:space="preserve"> they can </w:t>
      </w:r>
      <w:r w:rsidRPr="00494445">
        <w:rPr>
          <w:rStyle w:val="Emphasis"/>
          <w:rFonts w:asciiTheme="majorHAnsi" w:hAnsiTheme="majorHAnsi" w:cstheme="majorHAnsi"/>
          <w:highlight w:val="cyan"/>
        </w:rPr>
        <w:t>to</w:t>
      </w:r>
      <w:r w:rsidRPr="00494445">
        <w:rPr>
          <w:rStyle w:val="Emphasis"/>
          <w:rFonts w:asciiTheme="majorHAnsi" w:hAnsiTheme="majorHAnsi" w:cstheme="majorHAnsi"/>
        </w:rPr>
        <w:t xml:space="preserve"> catch up and </w:t>
      </w:r>
      <w:r w:rsidRPr="00494445">
        <w:rPr>
          <w:rStyle w:val="Emphasis"/>
          <w:rFonts w:asciiTheme="majorHAnsi" w:hAnsiTheme="majorHAnsi" w:cstheme="majorHAnsi"/>
          <w:highlight w:val="cyan"/>
        </w:rPr>
        <w:t>catch up fast</w:t>
      </w:r>
      <w:r w:rsidRPr="00494445">
        <w:rPr>
          <w:rStyle w:val="Emphasis"/>
          <w:rFonts w:asciiTheme="majorHAnsi" w:hAnsiTheme="majorHAnsi" w:cstheme="majorHAnsi"/>
        </w:rPr>
        <w:t>.</w:t>
      </w:r>
    </w:p>
    <w:p w14:paraId="15EA0CA5"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lastRenderedPageBreak/>
        <w:t xml:space="preserve">In fact, when I speak to </w:t>
      </w:r>
      <w:r w:rsidRPr="00494445">
        <w:rPr>
          <w:rStyle w:val="StyleUnderline"/>
          <w:rFonts w:asciiTheme="majorHAnsi" w:hAnsiTheme="majorHAnsi" w:cstheme="majorHAnsi"/>
        </w:rPr>
        <w:t>Chinese biotechnology executives</w:t>
      </w:r>
      <w:r w:rsidRPr="00494445">
        <w:rPr>
          <w:rFonts w:asciiTheme="majorHAnsi" w:hAnsiTheme="majorHAnsi" w:cstheme="majorHAnsi"/>
        </w:rPr>
        <w:t>, they b</w:t>
      </w:r>
      <w:r w:rsidRPr="00494445">
        <w:rPr>
          <w:rStyle w:val="StyleUnderline"/>
          <w:rFonts w:asciiTheme="majorHAnsi" w:hAnsiTheme="majorHAnsi" w:cstheme="majorHAnsi"/>
        </w:rPr>
        <w:t>oast that they can run clinical trials faster than their U.S. counterparts</w:t>
      </w:r>
      <w:r w:rsidRPr="00494445">
        <w:rPr>
          <w:rFonts w:asciiTheme="majorHAnsi" w:hAnsiTheme="majorHAnsi" w:cstheme="majorHAnsi"/>
        </w:rPr>
        <w:t xml:space="preserve">. </w:t>
      </w:r>
      <w:r w:rsidRPr="00494445">
        <w:rPr>
          <w:rStyle w:val="StyleUnderline"/>
          <w:rFonts w:asciiTheme="majorHAnsi" w:hAnsiTheme="majorHAnsi" w:cstheme="majorHAnsi"/>
        </w:rPr>
        <w:t>The danger of misguided policies that disincentivize pharmaceutical innovation in the U.S. is effectively driving that same innovation to China.</w:t>
      </w:r>
      <w:r w:rsidRPr="00494445">
        <w:rPr>
          <w:rFonts w:asciiTheme="majorHAnsi" w:hAnsiTheme="majorHAnsi" w:cstheme="majorHAnsi"/>
        </w:rPr>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4EF3D58E" w14:textId="77777777" w:rsidR="00960068" w:rsidRPr="00494445" w:rsidRDefault="00960068" w:rsidP="00960068">
      <w:pPr>
        <w:rPr>
          <w:rStyle w:val="Emphasis"/>
          <w:rFonts w:asciiTheme="majorHAnsi" w:hAnsiTheme="majorHAnsi" w:cstheme="majorHAnsi"/>
        </w:rPr>
      </w:pP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b</w:t>
      </w:r>
      <w:r w:rsidRPr="00494445">
        <w:rPr>
          <w:rStyle w:val="StyleUnderline"/>
          <w:rFonts w:asciiTheme="majorHAnsi" w:hAnsiTheme="majorHAnsi" w:cstheme="majorHAnsi"/>
        </w:rPr>
        <w:t>iotechnology field is advancing rapidly</w:t>
      </w:r>
      <w:r w:rsidRPr="00494445">
        <w:rPr>
          <w:rFonts w:asciiTheme="majorHAnsi" w:hAnsiTheme="majorHAnsi" w:cstheme="majorHAnsi"/>
        </w:rPr>
        <w:t xml:space="preserve">. Promising technologies such as targeted protein degradation and gene editing are perhaps not far from being developed into impactful medicines, and </w:t>
      </w:r>
      <w:r w:rsidRPr="00494445">
        <w:rPr>
          <w:rStyle w:val="Emphasis"/>
          <w:rFonts w:asciiTheme="majorHAnsi" w:hAnsiTheme="majorHAnsi" w:cstheme="majorHAnsi"/>
        </w:rPr>
        <w:t xml:space="preserve">the </w:t>
      </w:r>
      <w:r w:rsidRPr="00494445">
        <w:rPr>
          <w:rStyle w:val="Emphasis"/>
          <w:rFonts w:asciiTheme="majorHAnsi" w:hAnsiTheme="majorHAnsi" w:cstheme="majorHAnsi"/>
          <w:highlight w:val="cyan"/>
        </w:rPr>
        <w:t>U.S. risks</w:t>
      </w:r>
      <w:r w:rsidRPr="00494445">
        <w:rPr>
          <w:rStyle w:val="Emphasis"/>
          <w:rFonts w:asciiTheme="majorHAnsi" w:hAnsiTheme="majorHAnsi" w:cstheme="majorHAnsi"/>
        </w:rPr>
        <w:t xml:space="preserve"> these </w:t>
      </w:r>
      <w:r w:rsidRPr="00494445">
        <w:rPr>
          <w:rStyle w:val="Emphasis"/>
          <w:rFonts w:asciiTheme="majorHAnsi" w:hAnsiTheme="majorHAnsi" w:cstheme="majorHAnsi"/>
          <w:highlight w:val="cyan"/>
        </w:rPr>
        <w:t>tech</w:t>
      </w:r>
      <w:r w:rsidRPr="00494445">
        <w:rPr>
          <w:rStyle w:val="Emphasis"/>
          <w:rFonts w:asciiTheme="majorHAnsi" w:hAnsiTheme="majorHAnsi" w:cstheme="majorHAnsi"/>
        </w:rPr>
        <w:t xml:space="preserve">nologies </w:t>
      </w:r>
      <w:r w:rsidRPr="00494445">
        <w:rPr>
          <w:rStyle w:val="Emphasis"/>
          <w:rFonts w:asciiTheme="majorHAnsi" w:hAnsiTheme="majorHAnsi" w:cstheme="majorHAnsi"/>
          <w:highlight w:val="cyan"/>
        </w:rPr>
        <w:t>being mastered by Chinese companies.</w:t>
      </w:r>
    </w:p>
    <w:p w14:paraId="7B548A97" w14:textId="77777777" w:rsidR="00960068" w:rsidRPr="00494445" w:rsidRDefault="00960068" w:rsidP="00960068">
      <w:pPr>
        <w:rPr>
          <w:rStyle w:val="StyleUnderline"/>
          <w:rFonts w:asciiTheme="majorHAnsi" w:hAnsiTheme="majorHAnsi" w:cstheme="majorHAnsi"/>
        </w:rPr>
      </w:pPr>
      <w:r w:rsidRPr="00494445">
        <w:rPr>
          <w:rFonts w:asciiTheme="majorHAnsi" w:hAnsiTheme="majorHAnsi" w:cstheme="majorHAnsi"/>
        </w:rPr>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3" w:tgtFrame="_blank" w:history="1">
        <w:r w:rsidRPr="00494445">
          <w:rPr>
            <w:rStyle w:val="Hyperlink"/>
            <w:rFonts w:asciiTheme="majorHAnsi" w:hAnsiTheme="majorHAnsi" w:cstheme="majorHAnsi"/>
          </w:rPr>
          <w:t>contravention</w:t>
        </w:r>
      </w:hyperlink>
      <w:r w:rsidRPr="00494445">
        <w:rPr>
          <w:rFonts w:asciiTheme="majorHAnsi" w:hAnsiTheme="majorHAnsi" w:cstheme="majorHAnsi"/>
        </w:rPr>
        <w:t> of international standards, and the U.S. national security community believes China is </w:t>
      </w:r>
      <w:hyperlink r:id="rId14" w:tgtFrame="_blank" w:history="1">
        <w:r w:rsidRPr="00494445">
          <w:rPr>
            <w:rStyle w:val="Hyperlink"/>
            <w:rFonts w:asciiTheme="majorHAnsi" w:hAnsiTheme="majorHAnsi" w:cstheme="majorHAnsi"/>
          </w:rPr>
          <w:t>pushing ahead</w:t>
        </w:r>
      </w:hyperlink>
      <w:r w:rsidRPr="00494445">
        <w:rPr>
          <w:rFonts w:asciiTheme="majorHAnsi" w:hAnsiTheme="majorHAnsi" w:cstheme="majorHAnsi"/>
        </w:rPr>
        <w:t xml:space="preserve"> with experimental concepts for biological and cognitive enhancement of soldiers and civilians. </w:t>
      </w:r>
      <w:r w:rsidRPr="00494445">
        <w:rPr>
          <w:rStyle w:val="Emphasis"/>
          <w:rFonts w:asciiTheme="majorHAnsi" w:hAnsiTheme="majorHAnsi" w:cstheme="majorHAnsi"/>
          <w:highlight w:val="cyan"/>
        </w:rPr>
        <w:t>American policy should be focused on protecting</w:t>
      </w:r>
      <w:r w:rsidRPr="00494445">
        <w:rPr>
          <w:rStyle w:val="Emphasis"/>
          <w:rFonts w:asciiTheme="majorHAnsi" w:hAnsiTheme="majorHAnsi" w:cstheme="majorHAnsi"/>
        </w:rPr>
        <w:t xml:space="preserve">, rather than undermining, the global </w:t>
      </w:r>
      <w:r w:rsidRPr="00494445">
        <w:rPr>
          <w:rStyle w:val="Emphasis"/>
          <w:rFonts w:asciiTheme="majorHAnsi" w:hAnsiTheme="majorHAnsi" w:cstheme="majorHAnsi"/>
          <w:highlight w:val="cyan"/>
        </w:rPr>
        <w:t>dominance of</w:t>
      </w:r>
      <w:r w:rsidRPr="00494445">
        <w:rPr>
          <w:rStyle w:val="Emphasis"/>
          <w:rFonts w:asciiTheme="majorHAnsi" w:hAnsiTheme="majorHAnsi" w:cstheme="majorHAnsi"/>
        </w:rPr>
        <w:t xml:space="preserve"> our </w:t>
      </w:r>
      <w:r w:rsidRPr="00494445">
        <w:rPr>
          <w:rStyle w:val="Emphasis"/>
          <w:rFonts w:asciiTheme="majorHAnsi" w:hAnsiTheme="majorHAnsi" w:cstheme="majorHAnsi"/>
          <w:highlight w:val="cyan"/>
        </w:rPr>
        <w:t>biotech</w:t>
      </w:r>
      <w:r w:rsidRPr="00494445">
        <w:rPr>
          <w:rStyle w:val="Emphasis"/>
          <w:rFonts w:asciiTheme="majorHAnsi" w:hAnsiTheme="majorHAnsi" w:cstheme="majorHAnsi"/>
        </w:rPr>
        <w:t>nology industry.</w:t>
      </w:r>
    </w:p>
    <w:p w14:paraId="7555B32C" w14:textId="77777777" w:rsidR="00960068" w:rsidRPr="00494445" w:rsidRDefault="00960068" w:rsidP="00960068">
      <w:pPr>
        <w:pStyle w:val="Heading4"/>
        <w:rPr>
          <w:rFonts w:asciiTheme="majorHAnsi" w:hAnsiTheme="majorHAnsi" w:cstheme="majorHAnsi"/>
        </w:rPr>
      </w:pPr>
      <w:r w:rsidRPr="00494445">
        <w:rPr>
          <w:rFonts w:asciiTheme="majorHAnsi" w:hAnsiTheme="majorHAnsi" w:cstheme="majorHAnsi"/>
        </w:rPr>
        <w:t>The plan recapitulates IP to China, destroying competitive advantages</w:t>
      </w:r>
    </w:p>
    <w:p w14:paraId="73C7839C" w14:textId="77777777" w:rsidR="00960068" w:rsidRPr="00494445" w:rsidRDefault="00960068" w:rsidP="00960068">
      <w:pPr>
        <w:rPr>
          <w:rFonts w:asciiTheme="majorHAnsi" w:hAnsiTheme="majorHAnsi" w:cstheme="majorHAnsi"/>
        </w:rPr>
      </w:pPr>
      <w:r w:rsidRPr="00494445">
        <w:rPr>
          <w:rStyle w:val="Style13ptBold"/>
          <w:rFonts w:asciiTheme="majorHAnsi" w:hAnsiTheme="majorHAnsi" w:cstheme="majorHAnsi"/>
        </w:rPr>
        <w:t>WSJ 5/6</w:t>
      </w:r>
      <w:r w:rsidRPr="00494445">
        <w:rPr>
          <w:rFonts w:asciiTheme="majorHAnsi" w:hAnsiTheme="majorHAnsi" w:cstheme="majorHAnsi"/>
        </w:rPr>
        <w:t xml:space="preserve"> [Wall Street Journal Editorial Board, WSJ Opinion Philosophy: “We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 Edited by Paul A. Gigot and Daniel Henninger, “Biden’s Vaccine IP Debacle: His patent heist is a blow to the Covid fight and U.S. biotech.” The WSJ Opinion: Review and Outlook, May 6, 2021] RM</w:t>
      </w:r>
    </w:p>
    <w:p w14:paraId="4810F5C7"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We’ve already criticized President Biden’s bewildering decision Wednesday to endorse a patent waiver for Covid vaccines and therapies. But upon more reflection this may be the single worst presidential economic decision since Nixon’s wage-and-price controls.</w:t>
      </w:r>
    </w:p>
    <w:p w14:paraId="4DB1A1BE" w14:textId="77777777" w:rsidR="00960068" w:rsidRPr="00494445" w:rsidRDefault="00960068" w:rsidP="00960068">
      <w:pPr>
        <w:rPr>
          <w:rFonts w:asciiTheme="majorHAnsi" w:hAnsiTheme="majorHAnsi" w:cstheme="majorHAnsi"/>
        </w:rPr>
      </w:pPr>
      <w:r w:rsidRPr="00494445">
        <w:rPr>
          <w:rStyle w:val="StyleUnderline"/>
          <w:rFonts w:asciiTheme="majorHAnsi" w:hAnsiTheme="majorHAnsi" w:cstheme="majorHAnsi"/>
        </w:rPr>
        <w:t>In one fell swoop he has destroyed tens of billions of dollars in U.S. intellectual property</w:t>
      </w:r>
      <w:r w:rsidRPr="00494445">
        <w:rPr>
          <w:rFonts w:asciiTheme="majorHAnsi" w:hAnsiTheme="majorHAnsi" w:cstheme="majorHAnsi"/>
        </w:rPr>
        <w:t xml:space="preserve">, </w:t>
      </w:r>
      <w:r w:rsidRPr="00494445">
        <w:rPr>
          <w:rStyle w:val="Emphasis"/>
          <w:rFonts w:asciiTheme="majorHAnsi" w:hAnsiTheme="majorHAnsi" w:cstheme="majorHAnsi"/>
        </w:rPr>
        <w:t xml:space="preserve">set a </w:t>
      </w:r>
      <w:r w:rsidRPr="00494445">
        <w:rPr>
          <w:rStyle w:val="Emphasis"/>
          <w:rFonts w:asciiTheme="majorHAnsi" w:hAnsiTheme="majorHAnsi" w:cstheme="majorHAnsi"/>
          <w:highlight w:val="cyan"/>
        </w:rPr>
        <w:t>destructive precedent</w:t>
      </w:r>
      <w:r w:rsidRPr="00494445">
        <w:rPr>
          <w:rStyle w:val="Emphasis"/>
          <w:rFonts w:asciiTheme="majorHAnsi" w:hAnsiTheme="majorHAnsi" w:cstheme="majorHAnsi"/>
        </w:rPr>
        <w:t xml:space="preserve"> that </w:t>
      </w:r>
      <w:r w:rsidRPr="00494445">
        <w:rPr>
          <w:rStyle w:val="Emphasis"/>
          <w:rFonts w:asciiTheme="majorHAnsi" w:hAnsiTheme="majorHAnsi" w:cstheme="majorHAnsi"/>
          <w:highlight w:val="cyan"/>
        </w:rPr>
        <w:t>will</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reduce pharma</w:t>
      </w:r>
      <w:r w:rsidRPr="00494445">
        <w:rPr>
          <w:rStyle w:val="Emphasis"/>
          <w:rFonts w:asciiTheme="majorHAnsi" w:hAnsiTheme="majorHAnsi" w:cstheme="majorHAnsi"/>
        </w:rPr>
        <w:t xml:space="preserve">ceutical </w:t>
      </w:r>
      <w:r w:rsidRPr="00494445">
        <w:rPr>
          <w:rStyle w:val="Emphasis"/>
          <w:rFonts w:asciiTheme="majorHAnsi" w:hAnsiTheme="majorHAnsi" w:cstheme="majorHAnsi"/>
          <w:highlight w:val="cyan"/>
        </w:rPr>
        <w:t>investment</w:t>
      </w:r>
      <w:r w:rsidRPr="00494445">
        <w:rPr>
          <w:rFonts w:asciiTheme="majorHAnsi" w:hAnsiTheme="majorHAnsi" w:cstheme="majorHAnsi"/>
        </w:rPr>
        <w:t xml:space="preserve">, </w:t>
      </w:r>
      <w:r w:rsidRPr="00494445">
        <w:rPr>
          <w:rStyle w:val="Emphasis"/>
          <w:rFonts w:asciiTheme="majorHAnsi" w:hAnsiTheme="majorHAnsi" w:cstheme="majorHAnsi"/>
          <w:highlight w:val="cyan"/>
        </w:rPr>
        <w:t>and</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surrender</w:t>
      </w:r>
      <w:r w:rsidRPr="00494445">
        <w:rPr>
          <w:rStyle w:val="Emphasis"/>
          <w:rFonts w:asciiTheme="majorHAnsi" w:hAnsiTheme="majorHAnsi" w:cstheme="majorHAnsi"/>
        </w:rPr>
        <w:t xml:space="preserve">ed </w:t>
      </w:r>
      <w:r w:rsidRPr="00494445">
        <w:rPr>
          <w:rStyle w:val="Emphasis"/>
          <w:rFonts w:asciiTheme="majorHAnsi" w:hAnsiTheme="majorHAnsi" w:cstheme="majorHAnsi"/>
          <w:highlight w:val="cyan"/>
        </w:rPr>
        <w:t>America’s advantage in biotech</w:t>
      </w:r>
      <w:r w:rsidRPr="00494445">
        <w:rPr>
          <w:rStyle w:val="Emphasis"/>
          <w:rFonts w:asciiTheme="majorHAnsi" w:hAnsiTheme="majorHAnsi" w:cstheme="majorHAnsi"/>
        </w:rPr>
        <w:t>, a key growth industry of the future</w:t>
      </w:r>
      <w:r w:rsidRPr="00494445">
        <w:rPr>
          <w:rFonts w:asciiTheme="majorHAnsi" w:hAnsiTheme="majorHAnsi" w:cstheme="majorHAnsi"/>
        </w:rPr>
        <w:t>. Handed an American triumph of innovation and a great soft-power opportunity, Mr. Biden throws it all away.</w:t>
      </w:r>
    </w:p>
    <w:p w14:paraId="3296D6AF"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w:t>
      </w:r>
    </w:p>
    <w:p w14:paraId="5FB6B730"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7F9E8E71" w14:textId="77777777" w:rsidR="00960068" w:rsidRPr="00494445" w:rsidRDefault="00960068" w:rsidP="00960068">
      <w:pPr>
        <w:rPr>
          <w:rStyle w:val="StyleUnderline"/>
          <w:rFonts w:asciiTheme="majorHAnsi" w:hAnsiTheme="majorHAnsi" w:cstheme="majorHAnsi"/>
        </w:rPr>
      </w:pPr>
      <w:r w:rsidRPr="00494445">
        <w:rPr>
          <w:rFonts w:asciiTheme="majorHAnsi" w:hAnsiTheme="majorHAnsi" w:cstheme="majorHAnsi"/>
        </w:rPr>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494445">
        <w:rPr>
          <w:rStyle w:val="StyleUnderline"/>
          <w:rFonts w:asciiTheme="majorHAnsi" w:hAnsiTheme="majorHAnsi" w:cstheme="majorHAnsi"/>
        </w:rPr>
        <w:t>Their strategy has been to shame Western leaders into surrendering with the help of Democrats in the U.S.</w:t>
      </w:r>
    </w:p>
    <w:p w14:paraId="00CB755F"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But </w:t>
      </w:r>
      <w:r w:rsidRPr="00494445">
        <w:rPr>
          <w:rStyle w:val="StyleUnderline"/>
          <w:rFonts w:asciiTheme="majorHAnsi" w:hAnsiTheme="majorHAnsi" w:cstheme="majorHAnsi"/>
        </w:rPr>
        <w:t>suspending IP isn’t necessary to expand supply and will impede safe vaccine production</w:t>
      </w:r>
      <w:r w:rsidRPr="00494445">
        <w:rPr>
          <w:rFonts w:asciiTheme="majorHAnsi" w:hAnsiTheme="majorHAnsi" w:cstheme="majorHAnsi"/>
        </w:rPr>
        <w:t xml:space="preserve">. The </w:t>
      </w:r>
      <w:r w:rsidRPr="00494445">
        <w:rPr>
          <w:rStyle w:val="StyleUnderline"/>
          <w:rFonts w:asciiTheme="majorHAnsi" w:hAnsiTheme="majorHAnsi" w:cstheme="majorHAnsi"/>
        </w:rPr>
        <w:t xml:space="preserve">global vaccine supply is already increasing rapidly thanks to </w:t>
      </w:r>
      <w:r w:rsidRPr="00494445">
        <w:rPr>
          <w:rStyle w:val="StyleUnderline"/>
          <w:rFonts w:asciiTheme="majorHAnsi" w:hAnsiTheme="majorHAnsi" w:cstheme="majorHAnsi"/>
        </w:rPr>
        <w:lastRenderedPageBreak/>
        <w:t>licensing agreements the vaccine makers have made with manufacturers around the world</w:t>
      </w:r>
      <w:r w:rsidRPr="00494445">
        <w:rPr>
          <w:rFonts w:asciiTheme="majorHAnsi" w:hAnsiTheme="majorHAnsi" w:cstheme="majorHAnsi"/>
        </w:rPr>
        <w:t>.</w:t>
      </w:r>
    </w:p>
    <w:p w14:paraId="18627BC8"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153358F7"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AstraZeneca and Novavax have leaned heavily on manufacturers in India to produce billions of doses reserved for lower-income countries. But </w:t>
      </w:r>
      <w:r w:rsidRPr="00494445">
        <w:rPr>
          <w:rStyle w:val="Emphasis"/>
          <w:rFonts w:asciiTheme="majorHAnsi" w:hAnsiTheme="majorHAnsi" w:cstheme="majorHAnsi"/>
        </w:rPr>
        <w:t>India has restricted vaccine exports to supply its own population</w:t>
      </w:r>
      <w:r w:rsidRPr="00494445">
        <w:rPr>
          <w:rFonts w:asciiTheme="majorHAnsi" w:hAnsiTheme="majorHAnsi" w:cstheme="majorHAnsi"/>
        </w:rPr>
        <w:t xml:space="preserve">. </w:t>
      </w:r>
      <w:r w:rsidRPr="00494445">
        <w:rPr>
          <w:rStyle w:val="StyleUnderline"/>
          <w:rFonts w:asciiTheme="majorHAnsi" w:hAnsiTheme="majorHAnsi" w:cstheme="majorHAnsi"/>
        </w:rPr>
        <w:t>IP simply isn’t restraining vaccine production.</w:t>
      </w:r>
    </w:p>
    <w:p w14:paraId="6DE8A846" w14:textId="77777777" w:rsidR="00960068" w:rsidRPr="00494445" w:rsidRDefault="00960068" w:rsidP="00960068">
      <w:pPr>
        <w:rPr>
          <w:rStyle w:val="Emphasis"/>
          <w:rFonts w:asciiTheme="majorHAnsi" w:hAnsiTheme="majorHAnsi" w:cstheme="majorHAnsi"/>
        </w:rPr>
      </w:pPr>
      <w:r w:rsidRPr="00494445">
        <w:rPr>
          <w:rStyle w:val="StyleUnderline"/>
          <w:rFonts w:asciiTheme="majorHAnsi" w:hAnsiTheme="majorHAnsi" w:cstheme="majorHAnsi"/>
        </w:rPr>
        <w:t>Busting patents also won’t speed up production, since it would take months for these countries to set up new facilities</w:t>
      </w:r>
      <w:r w:rsidRPr="00494445">
        <w:rPr>
          <w:rFonts w:asciiTheme="majorHAnsi" w:hAnsiTheme="majorHAnsi" w:cstheme="majorHAnsi"/>
        </w:rPr>
        <w:t xml:space="preserve">. </w:t>
      </w:r>
      <w:r w:rsidRPr="00494445">
        <w:rPr>
          <w:rStyle w:val="Emphasis"/>
          <w:rFonts w:asciiTheme="majorHAnsi" w:hAnsiTheme="majorHAnsi" w:cstheme="majorHAnsi"/>
          <w:highlight w:val="cyan"/>
        </w:rPr>
        <w:t>Competition will increase</w:t>
      </w:r>
      <w:r w:rsidRPr="00494445">
        <w:rPr>
          <w:rStyle w:val="Emphasis"/>
          <w:rFonts w:asciiTheme="majorHAnsi" w:hAnsiTheme="majorHAnsi" w:cstheme="majorHAnsi"/>
        </w:rPr>
        <w:t xml:space="preserve"> for scarce ingredients, and </w:t>
      </w:r>
      <w:r w:rsidRPr="00494445">
        <w:rPr>
          <w:rStyle w:val="Emphasis"/>
          <w:rFonts w:asciiTheme="majorHAnsi" w:hAnsiTheme="majorHAnsi" w:cstheme="majorHAnsi"/>
          <w:highlight w:val="cyan"/>
        </w:rPr>
        <w:t>less efficient manufacturers</w:t>
      </w:r>
      <w:r w:rsidRPr="00494445">
        <w:rPr>
          <w:rStyle w:val="Emphasis"/>
          <w:rFonts w:asciiTheme="majorHAnsi" w:hAnsiTheme="majorHAnsi" w:cstheme="majorHAnsi"/>
        </w:rPr>
        <w:t xml:space="preserve"> with little expertise would </w:t>
      </w:r>
      <w:r w:rsidRPr="00494445">
        <w:rPr>
          <w:rStyle w:val="Emphasis"/>
          <w:rFonts w:asciiTheme="majorHAnsi" w:hAnsiTheme="majorHAnsi" w:cstheme="majorHAnsi"/>
          <w:highlight w:val="cyan"/>
        </w:rPr>
        <w:t>make it hard</w:t>
      </w:r>
      <w:r w:rsidRPr="00494445">
        <w:rPr>
          <w:rStyle w:val="Emphasis"/>
          <w:rFonts w:asciiTheme="majorHAnsi" w:hAnsiTheme="majorHAnsi" w:cstheme="majorHAnsi"/>
        </w:rPr>
        <w:t xml:space="preserve">er for licensed partners </w:t>
      </w:r>
      <w:r w:rsidRPr="00494445">
        <w:rPr>
          <w:rStyle w:val="Emphasis"/>
          <w:rFonts w:asciiTheme="majorHAnsi" w:hAnsiTheme="majorHAnsi" w:cstheme="majorHAnsi"/>
          <w:highlight w:val="cyan"/>
        </w:rPr>
        <w:t>to produce vaccines</w:t>
      </w:r>
      <w:r w:rsidRPr="00494445">
        <w:rPr>
          <w:rStyle w:val="Emphasis"/>
          <w:rFonts w:asciiTheme="majorHAnsi" w:hAnsiTheme="majorHAnsi" w:cstheme="majorHAnsi"/>
        </w:rPr>
        <w:t>.</w:t>
      </w:r>
    </w:p>
    <w:p w14:paraId="118C71E4"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There’s also the problem of safety. Johnson &amp; Johnson has experienced quality problems at an Emergent plant making its vaccines, and that’s in Baltimore. Imagine the potential problems with unlicensed producers in, say, Malaysia or Brazil. </w:t>
      </w:r>
      <w:r w:rsidRPr="00494445">
        <w:rPr>
          <w:rStyle w:val="StyleUnderline"/>
          <w:rFonts w:asciiTheme="majorHAnsi" w:hAnsiTheme="majorHAnsi" w:cstheme="majorHAnsi"/>
        </w:rPr>
        <w:t>If vaccines made there have complications, confidence in licensed vaccines could plummet too</w:t>
      </w:r>
      <w:r w:rsidRPr="00494445">
        <w:rPr>
          <w:rFonts w:asciiTheme="majorHAnsi" w:hAnsiTheme="majorHAnsi" w:cstheme="majorHAnsi"/>
        </w:rPr>
        <w:t xml:space="preserve">. And </w:t>
      </w:r>
      <w:r w:rsidRPr="00494445">
        <w:rPr>
          <w:rStyle w:val="StyleUnderline"/>
          <w:rFonts w:asciiTheme="majorHAnsi" w:hAnsiTheme="majorHAnsi" w:cstheme="majorHAnsi"/>
        </w:rPr>
        <w:t>who would Pfizer and Moderna sue to get their reputations back?</w:t>
      </w:r>
    </w:p>
    <w:p w14:paraId="53F9FBA3" w14:textId="77777777" w:rsidR="00960068" w:rsidRPr="00494445" w:rsidRDefault="00960068" w:rsidP="00960068">
      <w:pPr>
        <w:rPr>
          <w:rStyle w:val="StyleUnderline"/>
          <w:rFonts w:asciiTheme="majorHAnsi" w:hAnsiTheme="majorHAnsi" w:cstheme="majorHAnsi"/>
        </w:rPr>
      </w:pPr>
      <w:r w:rsidRPr="00494445">
        <w:rPr>
          <w:rFonts w:asciiTheme="majorHAnsi" w:hAnsiTheme="majorHAnsi" w:cstheme="majorHAnsi"/>
        </w:rPr>
        <w:t xml:space="preserve">The economic self-damage is also hard to fathom. </w:t>
      </w: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U.S</w:t>
      </w:r>
      <w:r w:rsidRPr="00494445">
        <w:rPr>
          <w:rStyle w:val="StyleUnderline"/>
          <w:rFonts w:asciiTheme="majorHAnsi" w:hAnsiTheme="majorHAnsi" w:cstheme="majorHAnsi"/>
        </w:rPr>
        <w:t xml:space="preserve">. currently </w:t>
      </w:r>
      <w:r w:rsidRPr="00494445">
        <w:rPr>
          <w:rStyle w:val="StyleUnderline"/>
          <w:rFonts w:asciiTheme="majorHAnsi" w:hAnsiTheme="majorHAnsi" w:cstheme="majorHAnsi"/>
          <w:highlight w:val="cyan"/>
        </w:rPr>
        <w:t>has a competitive advantage in biotech</w:t>
      </w:r>
      <w:r w:rsidRPr="00494445">
        <w:rPr>
          <w:rStyle w:val="StyleUnderline"/>
          <w:rFonts w:asciiTheme="majorHAnsi" w:hAnsiTheme="majorHAnsi" w:cstheme="majorHAnsi"/>
        </w:rPr>
        <w:t xml:space="preserve"> and biologics manufacturing, which could be a growing export industry.</w:t>
      </w:r>
      <w:r w:rsidRPr="00494445">
        <w:rPr>
          <w:rFonts w:asciiTheme="majorHAnsi" w:hAnsiTheme="majorHAnsi" w:cstheme="majorHAnsi"/>
        </w:rPr>
        <w:t xml:space="preserve"> </w:t>
      </w:r>
      <w:r w:rsidRPr="00494445">
        <w:rPr>
          <w:rStyle w:val="StyleUnderline"/>
          <w:rFonts w:asciiTheme="majorHAnsi" w:hAnsiTheme="majorHAnsi" w:cstheme="majorHAnsi"/>
          <w:highlight w:val="cyan"/>
        </w:rPr>
        <w:t>Waiving IP</w:t>
      </w:r>
      <w:r w:rsidRPr="00494445">
        <w:rPr>
          <w:rStyle w:val="StyleUnderline"/>
          <w:rFonts w:asciiTheme="majorHAnsi" w:hAnsiTheme="majorHAnsi" w:cstheme="majorHAnsi"/>
        </w:rPr>
        <w:t xml:space="preserve"> protections for Covid vaccines and medicines </w:t>
      </w:r>
      <w:r w:rsidRPr="00494445">
        <w:rPr>
          <w:rStyle w:val="StyleUnderline"/>
          <w:rFonts w:asciiTheme="majorHAnsi" w:hAnsiTheme="majorHAnsi" w:cstheme="majorHAnsi"/>
          <w:highlight w:val="cyan"/>
        </w:rPr>
        <w:t>will give away America’s crown</w:t>
      </w:r>
      <w:r w:rsidRPr="00494445">
        <w:rPr>
          <w:rStyle w:val="StyleUnderline"/>
          <w:rFonts w:asciiTheme="majorHAnsi" w:hAnsiTheme="majorHAnsi" w:cstheme="majorHAnsi"/>
        </w:rPr>
        <w:t xml:space="preserve"> pharmaceutical jewels </w:t>
      </w:r>
      <w:r w:rsidRPr="00494445">
        <w:rPr>
          <w:rStyle w:val="StyleUnderline"/>
          <w:rFonts w:asciiTheme="majorHAnsi" w:hAnsiTheme="majorHAnsi" w:cstheme="majorHAnsi"/>
          <w:highlight w:val="cyan"/>
        </w:rPr>
        <w:t>and make the U.S</w:t>
      </w:r>
      <w:r w:rsidRPr="00494445">
        <w:rPr>
          <w:rStyle w:val="StyleUnderline"/>
          <w:rFonts w:asciiTheme="majorHAnsi" w:hAnsiTheme="majorHAnsi" w:cstheme="majorHAnsi"/>
        </w:rPr>
        <w:t xml:space="preserve">. and world more </w:t>
      </w:r>
      <w:r w:rsidRPr="00494445">
        <w:rPr>
          <w:rStyle w:val="StyleUnderline"/>
          <w:rFonts w:asciiTheme="majorHAnsi" w:hAnsiTheme="majorHAnsi" w:cstheme="majorHAnsi"/>
          <w:highlight w:val="cyan"/>
        </w:rPr>
        <w:t>reliant on</w:t>
      </w:r>
      <w:r w:rsidRPr="00494445">
        <w:rPr>
          <w:rStyle w:val="StyleUnderline"/>
          <w:rFonts w:asciiTheme="majorHAnsi" w:hAnsiTheme="majorHAnsi" w:cstheme="majorHAnsi"/>
        </w:rPr>
        <w:t xml:space="preserve"> India and </w:t>
      </w:r>
      <w:r w:rsidRPr="00494445">
        <w:rPr>
          <w:rStyle w:val="Emphasis"/>
          <w:rFonts w:asciiTheme="majorHAnsi" w:hAnsiTheme="majorHAnsi" w:cstheme="majorHAnsi"/>
          <w:highlight w:val="cyan"/>
        </w:rPr>
        <w:t>China</w:t>
      </w:r>
      <w:r w:rsidRPr="00494445">
        <w:rPr>
          <w:rStyle w:val="StyleUnderline"/>
          <w:rFonts w:asciiTheme="majorHAnsi" w:hAnsiTheme="majorHAnsi" w:cstheme="majorHAnsi"/>
        </w:rPr>
        <w:t xml:space="preserve"> for pharmaceuticals</w:t>
      </w:r>
      <w:r w:rsidRPr="00494445">
        <w:rPr>
          <w:rStyle w:val="StyleUnderline"/>
          <w:rFonts w:asciiTheme="majorHAnsi" w:hAnsiTheme="majorHAnsi" w:cstheme="majorHAnsi"/>
          <w:highlight w:val="cyan"/>
        </w:rPr>
        <w:t>.</w:t>
      </w:r>
    </w:p>
    <w:p w14:paraId="383784D1"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44EF0F48" w14:textId="77777777" w:rsidR="00960068" w:rsidRPr="00494445" w:rsidRDefault="00960068" w:rsidP="00960068">
      <w:pPr>
        <w:rPr>
          <w:rStyle w:val="Emphasis"/>
          <w:rFonts w:asciiTheme="majorHAnsi" w:hAnsiTheme="majorHAnsi" w:cstheme="majorHAnsi"/>
        </w:rPr>
      </w:pPr>
      <w:r w:rsidRPr="00494445">
        <w:rPr>
          <w:rFonts w:asciiTheme="majorHAnsi" w:hAnsiTheme="majorHAnsi" w:cstheme="majorHAnsi"/>
        </w:rPr>
        <w:t xml:space="preserve">Thanks to Mr. Biden, all </w:t>
      </w:r>
      <w:r w:rsidRPr="00494445">
        <w:rPr>
          <w:rStyle w:val="Emphasis"/>
          <w:rFonts w:asciiTheme="majorHAnsi" w:hAnsiTheme="majorHAnsi" w:cstheme="majorHAnsi"/>
        </w:rPr>
        <w:t>this could become the property of foreign governments</w:t>
      </w:r>
      <w:r w:rsidRPr="00494445">
        <w:rPr>
          <w:rFonts w:asciiTheme="majorHAnsi" w:hAnsiTheme="majorHAnsi" w:cstheme="majorHAnsi"/>
        </w:rPr>
        <w:t xml:space="preserve">. </w:t>
      </w:r>
      <w:r w:rsidRPr="00494445">
        <w:rPr>
          <w:rStyle w:val="StyleUnderline"/>
          <w:rFonts w:asciiTheme="majorHAnsi" w:hAnsiTheme="majorHAnsi" w:cstheme="majorHAnsi"/>
        </w:rPr>
        <w:t>Licensing agreements allow developers to share their IP while maintaining quality control.</w:t>
      </w:r>
      <w:r w:rsidRPr="00494445">
        <w:rPr>
          <w:rFonts w:asciiTheme="majorHAnsi" w:hAnsiTheme="majorHAnsi" w:cstheme="majorHAnsi"/>
        </w:rPr>
        <w:t xml:space="preserve"> </w:t>
      </w:r>
      <w:r w:rsidRPr="00494445">
        <w:rPr>
          <w:rStyle w:val="Emphasis"/>
          <w:rFonts w:asciiTheme="majorHAnsi" w:hAnsiTheme="majorHAnsi" w:cstheme="majorHAnsi"/>
        </w:rPr>
        <w:t>Breaking patents and forcing tech transfers will enable China</w:t>
      </w:r>
      <w:r w:rsidRPr="00494445">
        <w:rPr>
          <w:rFonts w:asciiTheme="majorHAnsi" w:hAnsiTheme="majorHAnsi" w:cstheme="majorHAnsi"/>
        </w:rPr>
        <w:t xml:space="preserve"> and low-income countries</w:t>
      </w:r>
      <w:r w:rsidRPr="00494445">
        <w:rPr>
          <w:rStyle w:val="Emphasis"/>
          <w:rFonts w:asciiTheme="majorHAnsi" w:hAnsiTheme="majorHAnsi" w:cstheme="majorHAnsi"/>
        </w:rPr>
        <w:t xml:space="preserve"> to manufacture U.S. biotech products on their own.</w:t>
      </w:r>
    </w:p>
    <w:p w14:paraId="222A1054" w14:textId="77777777" w:rsidR="00960068" w:rsidRPr="00494445" w:rsidRDefault="00960068" w:rsidP="00960068">
      <w:pPr>
        <w:rPr>
          <w:rStyle w:val="Emphasis"/>
          <w:rFonts w:asciiTheme="majorHAnsi" w:hAnsiTheme="majorHAnsi" w:cstheme="majorHAnsi"/>
        </w:rPr>
      </w:pPr>
      <w:r w:rsidRPr="00494445">
        <w:rPr>
          <w:rFonts w:asciiTheme="majorHAnsi" w:hAnsiTheme="majorHAnsi" w:cstheme="majorHAnsi"/>
        </w:rPr>
        <w:t xml:space="preserve">China’s current crop of vaccines are far less effective than those in the West, but soon Beijing might be able to purvey Pfizer knock-offs. </w:t>
      </w:r>
      <w:r w:rsidRPr="00494445">
        <w:rPr>
          <w:rStyle w:val="Emphasis"/>
          <w:rFonts w:asciiTheme="majorHAnsi" w:hAnsiTheme="majorHAnsi" w:cstheme="majorHAnsi"/>
        </w:rPr>
        <w:t>The U.S. has spent years deploring China’s theft of American IP, and now the Biden Administration may voluntarily let China could reap profits from decades of American innovation.</w:t>
      </w:r>
    </w:p>
    <w:p w14:paraId="42C131D2"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w:t>
      </w:r>
    </w:p>
    <w:p w14:paraId="08A10DD3"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Instead of handing over American IP to the world, Mr. Biden could negotiate bilateral vaccine agreements and export excess U.S. supply. </w:t>
      </w:r>
      <w:r w:rsidRPr="00494445">
        <w:rPr>
          <w:rStyle w:val="StyleUnderline"/>
          <w:rFonts w:asciiTheme="majorHAnsi" w:hAnsiTheme="majorHAnsi" w:cstheme="majorHAnsi"/>
        </w:rPr>
        <w:t xml:space="preserve">If Mr. Biden wants to increase global supply safely, the U.S. could spend more to help the companies produce more for export. Then the jobs would go </w:t>
      </w:r>
      <w:r w:rsidRPr="00494445">
        <w:rPr>
          <w:rStyle w:val="StyleUnderline"/>
          <w:rFonts w:asciiTheme="majorHAnsi" w:hAnsiTheme="majorHAnsi" w:cstheme="majorHAnsi"/>
        </w:rPr>
        <w:lastRenderedPageBreak/>
        <w:t>to Americans. We thought this was the point of the production deal Mr. Biden negotiated between J&amp;J and Merck</w:t>
      </w:r>
      <w:r w:rsidRPr="00494445">
        <w:rPr>
          <w:rFonts w:asciiTheme="majorHAnsi" w:hAnsiTheme="majorHAnsi" w:cstheme="majorHAnsi"/>
        </w:rPr>
        <w:t>.</w:t>
      </w:r>
    </w:p>
    <w:p w14:paraId="259C0489"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6D66CE0A" w14:textId="77777777" w:rsidR="00960068" w:rsidRPr="00494445" w:rsidRDefault="00960068" w:rsidP="00960068">
      <w:pPr>
        <w:rPr>
          <w:rStyle w:val="StyleUnderline"/>
          <w:rFonts w:asciiTheme="majorHAnsi" w:hAnsiTheme="majorHAnsi" w:cstheme="majorHAnsi"/>
        </w:rPr>
      </w:pPr>
      <w:r w:rsidRPr="00494445">
        <w:rPr>
          <w:rFonts w:asciiTheme="majorHAnsi" w:hAnsiTheme="majorHAnsi" w:cstheme="majorHAnsi"/>
        </w:rPr>
        <w:t xml:space="preserve">Mr. Biden ought to listen to Angela Merkel. Pfizer’s partner BioNTech is a German firm, and the German Chancellor said Thursday that she opposes the WTO heist: </w:t>
      </w:r>
      <w:r w:rsidRPr="00494445">
        <w:rPr>
          <w:rStyle w:val="StyleUnderline"/>
          <w:rFonts w:asciiTheme="majorHAnsi" w:hAnsiTheme="majorHAnsi" w:cstheme="majorHAnsi"/>
        </w:rPr>
        <w:t>“The protection of intellectual property is a source of innovation and it must remain so in the future.”</w:t>
      </w:r>
    </w:p>
    <w:p w14:paraId="1BFB4068"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At least IP is safe in Germany. Mr. Biden has sent a signal around the world that </w:t>
      </w:r>
      <w:r w:rsidRPr="00494445">
        <w:rPr>
          <w:rStyle w:val="Emphasis"/>
          <w:rFonts w:asciiTheme="majorHAnsi" w:hAnsiTheme="majorHAnsi" w:cstheme="majorHAnsi"/>
        </w:rPr>
        <w:t>nobody’s intellectual property is safe in America.</w:t>
      </w:r>
    </w:p>
    <w:p w14:paraId="10E2A97B" w14:textId="77777777" w:rsidR="00960068" w:rsidRPr="00494445" w:rsidRDefault="00960068" w:rsidP="00960068">
      <w:pPr>
        <w:spacing w:after="0" w:line="240" w:lineRule="auto"/>
        <w:rPr>
          <w:rFonts w:asciiTheme="majorHAnsi" w:hAnsiTheme="majorHAnsi" w:cstheme="majorHAnsi"/>
        </w:rPr>
      </w:pPr>
    </w:p>
    <w:p w14:paraId="628C8309" w14:textId="77777777" w:rsidR="00960068" w:rsidRPr="00494445" w:rsidRDefault="00960068" w:rsidP="00960068">
      <w:pPr>
        <w:pStyle w:val="Heading4"/>
        <w:rPr>
          <w:rFonts w:asciiTheme="majorHAnsi" w:hAnsiTheme="majorHAnsi" w:cstheme="majorHAnsi"/>
        </w:rPr>
      </w:pPr>
      <w:r w:rsidRPr="00494445">
        <w:rPr>
          <w:rFonts w:asciiTheme="majorHAnsi" w:hAnsiTheme="majorHAnsi" w:cstheme="majorHAnsi"/>
        </w:rPr>
        <w:t>China biotech heg causes a laundry list of impacts</w:t>
      </w:r>
    </w:p>
    <w:p w14:paraId="438BE8AE" w14:textId="77777777" w:rsidR="00960068" w:rsidRPr="00494445" w:rsidRDefault="00960068" w:rsidP="00960068">
      <w:pPr>
        <w:rPr>
          <w:rFonts w:asciiTheme="majorHAnsi" w:hAnsiTheme="majorHAnsi" w:cstheme="majorHAnsi"/>
        </w:rPr>
      </w:pPr>
      <w:r w:rsidRPr="00494445">
        <w:rPr>
          <w:rStyle w:val="Style13ptBold"/>
          <w:rFonts w:asciiTheme="majorHAnsi" w:hAnsiTheme="majorHAnsi" w:cstheme="majorHAnsi"/>
        </w:rPr>
        <w:t xml:space="preserve">Moore 19 </w:t>
      </w:r>
      <w:r w:rsidRPr="00494445">
        <w:rPr>
          <w:rFonts w:asciiTheme="majorHAnsi" w:hAnsiTheme="majorHAnsi" w:cstheme="majorHAnsi"/>
          <w:sz w:val="18"/>
          <w:szCs w:val="18"/>
        </w:rPr>
        <w:t>Scott Moore - Director of the Penn Global China Program at the University of Pennsylvania, Young Professional and Water Resources Management Specialist at the World Bank Group, and Environment, Science, Technology, and Health Officer for China at the U.S. Department of State, Giorgio Ruffolo Post-Doctoral Research Fellow with the Belfer Center for Science and International Affairs at Harvard University, Truman, Fulbright, and Rhodes Scholar.</w:t>
      </w:r>
      <w:r w:rsidRPr="00494445">
        <w:rPr>
          <w:rFonts w:asciiTheme="majorHAnsi" w:hAnsiTheme="majorHAnsi" w:cstheme="majorHAnsi"/>
        </w:rPr>
        <w:t xml:space="preserve">, </w:t>
      </w:r>
      <w:r w:rsidRPr="00494445">
        <w:rPr>
          <w:rFonts w:asciiTheme="majorHAnsi" w:hAnsiTheme="majorHAnsi" w:cstheme="majorHAnsi"/>
          <w:sz w:val="18"/>
          <w:szCs w:val="18"/>
        </w:rPr>
        <w:t>Foreign Policy</w:t>
      </w:r>
      <w:r w:rsidRPr="00494445">
        <w:rPr>
          <w:rFonts w:asciiTheme="majorHAnsi" w:hAnsiTheme="majorHAnsi" w:cstheme="majorHAnsi"/>
        </w:rPr>
        <w:t xml:space="preserve">, </w:t>
      </w:r>
      <w:r w:rsidRPr="00494445">
        <w:rPr>
          <w:rFonts w:asciiTheme="majorHAnsi" w:hAnsiTheme="majorHAnsi" w:cstheme="majorHAnsi"/>
          <w:sz w:val="18"/>
          <w:szCs w:val="18"/>
        </w:rPr>
        <w:t>"China's Genetic Experiments Are Pushing Ethical Limits"</w:t>
      </w:r>
      <w:r w:rsidRPr="00494445">
        <w:rPr>
          <w:rFonts w:asciiTheme="majorHAnsi" w:hAnsiTheme="majorHAnsi" w:cstheme="majorHAnsi"/>
        </w:rPr>
        <w:t xml:space="preserve">, </w:t>
      </w:r>
      <w:r w:rsidRPr="00494445">
        <w:rPr>
          <w:rFonts w:asciiTheme="majorHAnsi" w:hAnsiTheme="majorHAnsi" w:cstheme="majorHAnsi"/>
          <w:sz w:val="18"/>
          <w:szCs w:val="18"/>
        </w:rPr>
        <w:t>NOVEMBER 8, 2019, 2:53 PM</w:t>
      </w:r>
      <w:r w:rsidRPr="00494445">
        <w:rPr>
          <w:rFonts w:asciiTheme="majorHAnsi" w:hAnsiTheme="majorHAnsi" w:cstheme="majorHAnsi"/>
        </w:rPr>
        <w:t xml:space="preserve">, </w:t>
      </w:r>
      <w:hyperlink w:history="1">
        <w:r w:rsidRPr="00494445">
          <w:rPr>
            <w:rStyle w:val="Hyperlink"/>
            <w:rFonts w:asciiTheme="majorHAnsi" w:hAnsiTheme="majorHAnsi" w:cstheme="majorHAnsi"/>
            <w:sz w:val="18"/>
            <w:szCs w:val="18"/>
          </w:rPr>
          <w:t>https://foreignpolicy.com/2019/11/08/cloning-crispr-he-jiankui-china-biotech-boom-could-transform-lives-destroy-them/</w:t>
        </w:r>
      </w:hyperlink>
      <w:r w:rsidRPr="00494445">
        <w:rPr>
          <w:rFonts w:asciiTheme="majorHAnsi" w:hAnsiTheme="majorHAnsi" w:cstheme="majorHAnsi"/>
          <w:sz w:val="18"/>
          <w:szCs w:val="18"/>
        </w:rPr>
        <w:t xml:space="preserve"> - BD</w:t>
      </w:r>
    </w:p>
    <w:p w14:paraId="696A3114" w14:textId="77777777" w:rsidR="00960068" w:rsidRPr="00494445" w:rsidRDefault="00960068" w:rsidP="00960068">
      <w:pPr>
        <w:rPr>
          <w:rFonts w:asciiTheme="majorHAnsi" w:hAnsiTheme="majorHAnsi" w:cstheme="majorHAnsi"/>
          <w:b/>
          <w:iCs/>
          <w:u w:val="single"/>
        </w:rPr>
      </w:pPr>
      <w:r w:rsidRPr="00494445">
        <w:rPr>
          <w:rFonts w:asciiTheme="majorHAnsi" w:hAnsiTheme="majorHAnsi" w:cstheme="majorHAnsi"/>
        </w:rP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94445">
        <w:rPr>
          <w:rStyle w:val="StyleUnderline"/>
          <w:rFonts w:asciiTheme="majorHAnsi" w:hAnsiTheme="majorHAnsi" w:cstheme="majorHAnsi"/>
        </w:rPr>
        <w:t xml:space="preserve">Clapper devoted a good chunk of his time to describing a </w:t>
      </w:r>
      <w:r w:rsidRPr="00494445">
        <w:rPr>
          <w:rStyle w:val="Emphasis"/>
          <w:rFonts w:asciiTheme="majorHAnsi" w:hAnsiTheme="majorHAnsi" w:cstheme="majorHAnsi"/>
        </w:rPr>
        <w:t>much more exotic threat: biomedical research</w:t>
      </w:r>
      <w:r w:rsidRPr="00494445">
        <w:rPr>
          <w:rStyle w:val="StyleUnderline"/>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Specifically, Clapper warned, “</w:t>
      </w:r>
      <w:r w:rsidRPr="00494445">
        <w:rPr>
          <w:rStyle w:val="Emphasis"/>
          <w:rFonts w:asciiTheme="majorHAnsi" w:hAnsiTheme="majorHAnsi" w:cstheme="majorHAnsi"/>
        </w:rPr>
        <w:t>Research in genome editing conducted by countries with different regulatory or ethical standards</w:t>
      </w:r>
      <w:r w:rsidRPr="00494445">
        <w:rPr>
          <w:rStyle w:val="StyleUnderline"/>
          <w:rFonts w:asciiTheme="majorHAnsi" w:hAnsiTheme="majorHAnsi" w:cstheme="majorHAnsi"/>
        </w:rPr>
        <w:t xml:space="preserve"> than those of Western countries probably </w:t>
      </w:r>
      <w:r w:rsidRPr="00494445">
        <w:rPr>
          <w:rStyle w:val="Emphasis"/>
          <w:rFonts w:asciiTheme="majorHAnsi" w:hAnsiTheme="majorHAnsi" w:cstheme="majorHAnsi"/>
        </w:rPr>
        <w:t xml:space="preserve">increases the </w:t>
      </w:r>
      <w:r w:rsidRPr="00494445">
        <w:rPr>
          <w:rStyle w:val="Emphasis"/>
          <w:rFonts w:asciiTheme="majorHAnsi" w:hAnsiTheme="majorHAnsi" w:cstheme="majorHAnsi"/>
          <w:highlight w:val="cyan"/>
        </w:rPr>
        <w:t>risk of</w:t>
      </w:r>
      <w:r w:rsidRPr="00494445">
        <w:rPr>
          <w:rStyle w:val="Emphasis"/>
          <w:rFonts w:asciiTheme="majorHAnsi" w:hAnsiTheme="majorHAnsi" w:cstheme="majorHAnsi"/>
        </w:rPr>
        <w:t xml:space="preserve"> the creation of potentially </w:t>
      </w:r>
      <w:r w:rsidRPr="00494445">
        <w:rPr>
          <w:rStyle w:val="Emphasis"/>
          <w:rFonts w:asciiTheme="majorHAnsi" w:hAnsiTheme="majorHAnsi" w:cstheme="majorHAnsi"/>
          <w:highlight w:val="cyan"/>
        </w:rPr>
        <w:t>harmful biological agents</w:t>
      </w:r>
      <w:r w:rsidRPr="00494445">
        <w:rPr>
          <w:rStyle w:val="Emphasis"/>
          <w:rFonts w:asciiTheme="majorHAnsi" w:hAnsiTheme="majorHAnsi" w:cstheme="majorHAnsi"/>
        </w:rPr>
        <w:t xml:space="preserve"> or products.”</w:t>
      </w:r>
    </w:p>
    <w:p w14:paraId="29E9AC40" w14:textId="77777777" w:rsidR="00960068" w:rsidRPr="00494445" w:rsidRDefault="00960068" w:rsidP="00960068">
      <w:pPr>
        <w:rPr>
          <w:rFonts w:asciiTheme="majorHAnsi" w:hAnsiTheme="majorHAnsi" w:cstheme="majorHAnsi"/>
          <w:u w:val="single"/>
        </w:rPr>
      </w:pPr>
      <w:r w:rsidRPr="00494445">
        <w:rPr>
          <w:rStyle w:val="Emphasis"/>
          <w:rFonts w:asciiTheme="majorHAnsi" w:hAnsiTheme="majorHAnsi" w:cstheme="majorHAnsi"/>
        </w:rPr>
        <w:t>Clapper’s statement didn’t explicitly mention China—but it didn’t need to</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As his testimony went on to make clear, while in the 20th century the </w:t>
      </w:r>
      <w:r w:rsidRPr="00494445">
        <w:rPr>
          <w:rStyle w:val="Emphasis"/>
          <w:rFonts w:asciiTheme="majorHAnsi" w:hAnsiTheme="majorHAnsi" w:cstheme="majorHAnsi"/>
        </w:rPr>
        <w:t>United States and Soviet Union held the keys to preventing planetary catastrophe</w:t>
      </w:r>
      <w:r w:rsidRPr="00494445">
        <w:rPr>
          <w:rStyle w:val="StyleUnderline"/>
          <w:rFonts w:asciiTheme="majorHAnsi" w:hAnsiTheme="majorHAnsi" w:cstheme="majorHAnsi"/>
        </w:rPr>
        <w:t>,</w:t>
      </w:r>
      <w:r w:rsidRPr="00494445">
        <w:rPr>
          <w:rFonts w:asciiTheme="majorHAnsi" w:hAnsiTheme="majorHAnsi" w:cstheme="majorHAnsi"/>
        </w:rPr>
        <w:t xml:space="preserve"> in the 21st the principal players are the United States and China. </w:t>
      </w:r>
      <w:r w:rsidRPr="00494445">
        <w:rPr>
          <w:rStyle w:val="StyleUnderline"/>
          <w:rFonts w:asciiTheme="majorHAnsi" w:hAnsiTheme="majorHAnsi" w:cstheme="majorHAnsi"/>
        </w:rPr>
        <w:t xml:space="preserve">And while in a previous age keeping Pandora’s box closed meant preventing nuclear war, </w:t>
      </w:r>
      <w:r w:rsidRPr="00494445">
        <w:rPr>
          <w:rStyle w:val="Emphasis"/>
          <w:rFonts w:asciiTheme="majorHAnsi" w:hAnsiTheme="majorHAnsi" w:cstheme="majorHAnsi"/>
        </w:rPr>
        <w:t>today it’s about preventing biotech dangers.</w:t>
      </w:r>
    </w:p>
    <w:p w14:paraId="0481E0E1" w14:textId="77777777" w:rsidR="00960068" w:rsidRPr="00494445" w:rsidRDefault="00960068" w:rsidP="00960068">
      <w:pPr>
        <w:rPr>
          <w:rFonts w:asciiTheme="majorHAnsi" w:hAnsiTheme="majorHAnsi" w:cstheme="majorHAnsi"/>
          <w:b/>
          <w:iCs/>
          <w:u w:val="single"/>
        </w:rPr>
      </w:pPr>
      <w:r w:rsidRPr="00494445">
        <w:rPr>
          <w:rFonts w:asciiTheme="majorHAnsi" w:hAnsiTheme="majorHAnsi" w:cstheme="majorHAnsi"/>
        </w:rPr>
        <w:t xml:space="preserve">In just the past few years, the </w:t>
      </w:r>
      <w:r w:rsidRPr="00494445">
        <w:rPr>
          <w:rStyle w:val="StyleUnderline"/>
          <w:rFonts w:asciiTheme="majorHAnsi" w:hAnsiTheme="majorHAnsi" w:cstheme="majorHAnsi"/>
        </w:rPr>
        <w:t xml:space="preserve">development of inexpensive </w:t>
      </w:r>
      <w:r w:rsidRPr="00494445">
        <w:rPr>
          <w:rStyle w:val="StyleUnderline"/>
          <w:rFonts w:asciiTheme="majorHAnsi" w:hAnsiTheme="majorHAnsi" w:cstheme="majorHAnsi"/>
          <w:highlight w:val="cyan"/>
        </w:rPr>
        <w:t>gene-editing</w:t>
      </w:r>
      <w:r w:rsidRPr="00494445">
        <w:rPr>
          <w:rStyle w:val="StyleUnderline"/>
          <w:rFonts w:asciiTheme="majorHAnsi" w:hAnsiTheme="majorHAnsi" w:cstheme="majorHAnsi"/>
        </w:rPr>
        <w:t xml:space="preserve"> techniques </w:t>
      </w:r>
      <w:r w:rsidRPr="00494445">
        <w:rPr>
          <w:rStyle w:val="Emphasis"/>
          <w:rFonts w:asciiTheme="majorHAnsi" w:hAnsiTheme="majorHAnsi" w:cstheme="majorHAnsi"/>
        </w:rPr>
        <w:t>has democratized biomedical research, producing a biotech bonanza</w:t>
      </w:r>
      <w:r w:rsidRPr="00494445">
        <w:rPr>
          <w:rStyle w:val="StyleUnderline"/>
          <w:rFonts w:asciiTheme="majorHAnsi" w:hAnsiTheme="majorHAnsi" w:cstheme="majorHAnsi"/>
        </w:rPr>
        <w:t xml:space="preserve"> in places such as China and </w:t>
      </w:r>
      <w:r w:rsidRPr="00494445">
        <w:rPr>
          <w:rStyle w:val="StyleUnderline"/>
          <w:rFonts w:asciiTheme="majorHAnsi" w:hAnsiTheme="majorHAnsi" w:cstheme="majorHAnsi"/>
          <w:highlight w:val="cyan"/>
        </w:rPr>
        <w:t>creating a</w:t>
      </w:r>
      <w:r w:rsidRPr="00494445">
        <w:rPr>
          <w:rStyle w:val="StyleUnderline"/>
          <w:rFonts w:asciiTheme="majorHAnsi" w:hAnsiTheme="majorHAnsi" w:cstheme="majorHAnsi"/>
        </w:rPr>
        <w:t xml:space="preserve"> whole </w:t>
      </w:r>
      <w:r w:rsidRPr="00494445">
        <w:rPr>
          <w:rStyle w:val="StyleUnderline"/>
          <w:rFonts w:asciiTheme="majorHAnsi" w:hAnsiTheme="majorHAnsi" w:cstheme="majorHAnsi"/>
          <w:highlight w:val="cyan"/>
        </w:rPr>
        <w:t>new category of</w:t>
      </w:r>
      <w:r w:rsidRPr="00494445">
        <w:rPr>
          <w:rStyle w:val="StyleUnderline"/>
          <w:rFonts w:asciiTheme="majorHAnsi" w:hAnsiTheme="majorHAnsi" w:cstheme="majorHAnsi"/>
        </w:rPr>
        <w:t xml:space="preserve"> security </w:t>
      </w:r>
      <w:r w:rsidRPr="00494445">
        <w:rPr>
          <w:rStyle w:val="StyleUnderline"/>
          <w:rFonts w:asciiTheme="majorHAnsi" w:hAnsiTheme="majorHAnsi" w:cstheme="majorHAnsi"/>
          <w:highlight w:val="cyan"/>
        </w:rPr>
        <w:t>threats</w:t>
      </w:r>
      <w:r w:rsidRPr="00494445">
        <w:rPr>
          <w:rStyle w:val="StyleUnderline"/>
          <w:rFonts w:asciiTheme="majorHAnsi" w:hAnsiTheme="majorHAnsi" w:cstheme="majorHAnsi"/>
        </w:rPr>
        <w:t xml:space="preserve"> in the process</w:t>
      </w:r>
      <w:r w:rsidRPr="00494445">
        <w:rPr>
          <w:rStyle w:val="Emphasis"/>
          <w:rFonts w:asciiTheme="majorHAnsi" w:hAnsiTheme="majorHAnsi" w:cstheme="majorHAnsi"/>
        </w:rPr>
        <w:t xml:space="preserve">, from the use of genetic information to persecute dissidents and minority groups to the development of </w:t>
      </w:r>
      <w:r w:rsidRPr="00494445">
        <w:rPr>
          <w:rStyle w:val="Emphasis"/>
          <w:rFonts w:asciiTheme="majorHAnsi" w:hAnsiTheme="majorHAnsi" w:cstheme="majorHAnsi"/>
          <w:highlight w:val="cyan"/>
        </w:rPr>
        <w:t>sophisticated bioweapons</w:t>
      </w:r>
      <w:r w:rsidRPr="00494445">
        <w:rPr>
          <w:rStyle w:val="Emphasis"/>
          <w:rFonts w:asciiTheme="majorHAnsi" w:hAnsiTheme="majorHAnsi" w:cstheme="majorHAnsi"/>
        </w:rPr>
        <w:t>.</w:t>
      </w:r>
    </w:p>
    <w:p w14:paraId="059CD21C"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lastRenderedPageBreak/>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6C3542C1" w14:textId="77777777" w:rsidR="00960068" w:rsidRPr="00494445" w:rsidRDefault="00960068" w:rsidP="00960068">
      <w:pPr>
        <w:rPr>
          <w:rFonts w:asciiTheme="majorHAnsi" w:hAnsiTheme="majorHAnsi" w:cstheme="majorHAnsi"/>
        </w:rPr>
      </w:pPr>
      <w:r w:rsidRPr="00494445">
        <w:rPr>
          <w:rStyle w:val="StyleUnderline"/>
          <w:rFonts w:asciiTheme="majorHAnsi" w:hAnsiTheme="majorHAnsi" w:cstheme="majorHAnsi"/>
          <w:highlight w:val="cyan"/>
        </w:rPr>
        <w:t>China’s</w:t>
      </w:r>
      <w:r w:rsidRPr="00494445">
        <w:rPr>
          <w:rStyle w:val="StyleUnderline"/>
          <w:rFonts w:asciiTheme="majorHAnsi" w:hAnsiTheme="majorHAnsi" w:cstheme="majorHAnsi"/>
        </w:rPr>
        <w:t xml:space="preserve"> starring role in preventing the 21st century’s biotech perils stems from its </w:t>
      </w:r>
      <w:r w:rsidRPr="00494445">
        <w:rPr>
          <w:rStyle w:val="Emphasis"/>
          <w:rFonts w:asciiTheme="majorHAnsi" w:hAnsiTheme="majorHAnsi" w:cstheme="majorHAnsi"/>
          <w:highlight w:val="cyan"/>
        </w:rPr>
        <w:t>skyrocketing</w:t>
      </w:r>
      <w:r w:rsidRPr="00494445">
        <w:rPr>
          <w:rStyle w:val="Emphasis"/>
          <w:rFonts w:asciiTheme="majorHAnsi" w:hAnsiTheme="majorHAnsi" w:cstheme="majorHAnsi"/>
        </w:rPr>
        <w:t xml:space="preserve"> investment </w:t>
      </w:r>
      <w:r w:rsidRPr="00494445">
        <w:rPr>
          <w:rStyle w:val="Emphasis"/>
          <w:rFonts w:asciiTheme="majorHAnsi" w:hAnsiTheme="majorHAnsi" w:cstheme="majorHAnsi"/>
          <w:highlight w:val="cyan"/>
        </w:rPr>
        <w:t>in biomed</w:t>
      </w:r>
      <w:r w:rsidRPr="00494445">
        <w:rPr>
          <w:rStyle w:val="Emphasis"/>
          <w:rFonts w:asciiTheme="majorHAnsi" w:hAnsiTheme="majorHAnsi" w:cstheme="majorHAnsi"/>
        </w:rPr>
        <w:t xml:space="preserve">ical </w:t>
      </w:r>
      <w:r w:rsidRPr="00494445">
        <w:rPr>
          <w:rStyle w:val="Emphasis"/>
          <w:rFonts w:asciiTheme="majorHAnsi" w:hAnsiTheme="majorHAnsi" w:cstheme="majorHAnsi"/>
          <w:highlight w:val="cyan"/>
        </w:rPr>
        <w:t>research</w:t>
      </w:r>
      <w:r w:rsidRPr="00494445">
        <w:rPr>
          <w:rStyle w:val="Emphasis"/>
          <w:rFonts w:asciiTheme="majorHAnsi" w:hAnsiTheme="majorHAnsi" w:cstheme="majorHAnsi"/>
        </w:rPr>
        <w:t>.</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Historically</w:t>
      </w:r>
      <w:r w:rsidRPr="00494445">
        <w:rPr>
          <w:rStyle w:val="StyleUnderline"/>
          <w:rFonts w:asciiTheme="majorHAnsi" w:hAnsiTheme="majorHAnsi" w:cstheme="majorHAnsi"/>
        </w:rPr>
        <w:t xml:space="preserve">, Western countries, and especially </w:t>
      </w:r>
      <w:r w:rsidRPr="00494445">
        <w:rPr>
          <w:rStyle w:val="StyleUnderline"/>
          <w:rFonts w:asciiTheme="majorHAnsi" w:hAnsiTheme="majorHAnsi" w:cstheme="majorHAnsi"/>
          <w:highlight w:val="cyan"/>
        </w:rPr>
        <w:t>the U</w:t>
      </w:r>
      <w:r w:rsidRPr="00494445">
        <w:rPr>
          <w:rStyle w:val="StyleUnderline"/>
          <w:rFonts w:asciiTheme="majorHAnsi" w:hAnsiTheme="majorHAnsi" w:cstheme="majorHAnsi"/>
        </w:rPr>
        <w:t xml:space="preserve">nited </w:t>
      </w:r>
      <w:r w:rsidRPr="00494445">
        <w:rPr>
          <w:rStyle w:val="StyleUnderline"/>
          <w:rFonts w:asciiTheme="majorHAnsi" w:hAnsiTheme="majorHAnsi" w:cstheme="majorHAnsi"/>
          <w:highlight w:val="cyan"/>
        </w:rPr>
        <w:t>S</w:t>
      </w:r>
      <w:r w:rsidRPr="00494445">
        <w:rPr>
          <w:rStyle w:val="StyleUnderline"/>
          <w:rFonts w:asciiTheme="majorHAnsi" w:hAnsiTheme="majorHAnsi" w:cstheme="majorHAnsi"/>
        </w:rPr>
        <w:t xml:space="preserve">tates, </w:t>
      </w:r>
      <w:r w:rsidRPr="00494445">
        <w:rPr>
          <w:rStyle w:val="StyleUnderline"/>
          <w:rFonts w:asciiTheme="majorHAnsi" w:hAnsiTheme="majorHAnsi" w:cstheme="majorHAnsi"/>
          <w:highlight w:val="cyan"/>
        </w:rPr>
        <w:t>have been</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the</w:t>
      </w:r>
      <w:r w:rsidRPr="00494445">
        <w:rPr>
          <w:rStyle w:val="StyleUnderline"/>
          <w:rFonts w:asciiTheme="majorHAnsi" w:hAnsiTheme="majorHAnsi" w:cstheme="majorHAnsi"/>
        </w:rPr>
        <w:t xml:space="preserve"> epi</w:t>
      </w:r>
      <w:r w:rsidRPr="00494445">
        <w:rPr>
          <w:rStyle w:val="StyleUnderline"/>
          <w:rFonts w:asciiTheme="majorHAnsi" w:hAnsiTheme="majorHAnsi" w:cstheme="majorHAnsi"/>
          <w:highlight w:val="cyan"/>
        </w:rPr>
        <w:t>center of research</w:t>
      </w:r>
      <w:r w:rsidRPr="00494445">
        <w:rPr>
          <w:rStyle w:val="StyleUnderline"/>
          <w:rFonts w:asciiTheme="majorHAnsi" w:hAnsiTheme="majorHAnsi" w:cstheme="majorHAnsi"/>
        </w:rPr>
        <w:t xml:space="preserve"> in the life sciences</w:t>
      </w:r>
      <w:r w:rsidRPr="00494445">
        <w:rPr>
          <w:rFonts w:asciiTheme="majorHAnsi" w:hAnsiTheme="majorHAnsi" w:cstheme="majorHAnsi"/>
        </w:rPr>
        <w:t xml:space="preserve">. The United States alone accounted for some 45 percent of biotech and medical patents filed in the 14-year period ending in 2013. </w:t>
      </w:r>
      <w:r w:rsidRPr="00494445">
        <w:rPr>
          <w:rStyle w:val="Emphasis"/>
          <w:rFonts w:asciiTheme="majorHAnsi" w:hAnsiTheme="majorHAnsi" w:cstheme="majorHAnsi"/>
          <w:highlight w:val="cyan"/>
        </w:rPr>
        <w:t>But</w:t>
      </w:r>
      <w:r w:rsidRPr="00494445">
        <w:rPr>
          <w:rStyle w:val="Emphasis"/>
          <w:rFonts w:asciiTheme="majorHAnsi" w:hAnsiTheme="majorHAnsi" w:cstheme="majorHAnsi"/>
        </w:rPr>
        <w:t xml:space="preserve"> now, </w:t>
      </w:r>
      <w:r w:rsidRPr="00494445">
        <w:rPr>
          <w:rStyle w:val="Emphasis"/>
          <w:rFonts w:asciiTheme="majorHAnsi" w:hAnsiTheme="majorHAnsi" w:cstheme="majorHAnsi"/>
          <w:highlight w:val="cyan"/>
        </w:rPr>
        <w:t>thanks to</w:t>
      </w:r>
      <w:r w:rsidRPr="00494445">
        <w:rPr>
          <w:rStyle w:val="Emphasis"/>
          <w:rFonts w:asciiTheme="majorHAnsi" w:hAnsiTheme="majorHAnsi" w:cstheme="majorHAnsi"/>
        </w:rPr>
        <w:t xml:space="preserve"> heavy </w:t>
      </w:r>
      <w:r w:rsidRPr="00494445">
        <w:rPr>
          <w:rStyle w:val="Emphasis"/>
          <w:rFonts w:asciiTheme="majorHAnsi" w:hAnsiTheme="majorHAnsi" w:cstheme="majorHAnsi"/>
          <w:highlight w:val="cyan"/>
        </w:rPr>
        <w:t>state</w:t>
      </w:r>
      <w:r w:rsidRPr="00494445">
        <w:rPr>
          <w:rStyle w:val="Emphasis"/>
          <w:rFonts w:asciiTheme="majorHAnsi" w:hAnsiTheme="majorHAnsi" w:cstheme="majorHAnsi"/>
        </w:rPr>
        <w:t xml:space="preserve">-backed </w:t>
      </w:r>
      <w:r w:rsidRPr="00494445">
        <w:rPr>
          <w:rStyle w:val="Emphasis"/>
          <w:rFonts w:asciiTheme="majorHAnsi" w:hAnsiTheme="majorHAnsi" w:cstheme="majorHAnsi"/>
          <w:highlight w:val="cyan"/>
        </w:rPr>
        <w:t>investment</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China is catching up</w:t>
      </w:r>
      <w:r w:rsidRPr="00494445">
        <w:rPr>
          <w:rFonts w:asciiTheme="majorHAnsi" w:hAnsiTheme="majorHAnsi" w:cstheme="majorHAnsi"/>
        </w:rPr>
        <w:t xml:space="preserve">. </w:t>
      </w:r>
      <w:r w:rsidRPr="00494445">
        <w:rPr>
          <w:rStyle w:val="StyleUnderline"/>
          <w:rFonts w:asciiTheme="majorHAnsi" w:hAnsiTheme="majorHAnsi" w:cstheme="majorHAnsi"/>
        </w:rPr>
        <w:t>Economic plans instituted in 2015 call for the biotechnology sector to account for more than 4 percent of China’s total GDP by 2020</w:t>
      </w:r>
      <w:r w:rsidRPr="00494445">
        <w:rPr>
          <w:rFonts w:asciiTheme="majorHAnsi" w:hAnsiTheme="majorHAnsi" w:cstheme="majorHAnsi"/>
        </w:rPr>
        <w:t xml:space="preserve">, and estimates suggest that as of 2018, central, provincial, and local governments </w:t>
      </w:r>
      <w:r w:rsidRPr="00494445">
        <w:rPr>
          <w:rStyle w:val="Emphasis"/>
          <w:rFonts w:asciiTheme="majorHAnsi" w:hAnsiTheme="majorHAnsi" w:cstheme="majorHAnsi"/>
        </w:rPr>
        <w:t>had already invested over $100 billion in the life sciences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Chinese venture capital and private equity investment in the life sciences, meanwhile, </w:t>
      </w:r>
      <w:r w:rsidRPr="00494445">
        <w:rPr>
          <w:rStyle w:val="Emphasis"/>
          <w:rFonts w:asciiTheme="majorHAnsi" w:hAnsiTheme="majorHAnsi" w:cstheme="majorHAnsi"/>
        </w:rPr>
        <w:t>totaled some $45 billion just from 2015 to 2017.</w:t>
      </w:r>
    </w:p>
    <w:p w14:paraId="524EC3FF" w14:textId="77777777" w:rsidR="00960068" w:rsidRPr="00494445" w:rsidRDefault="00960068" w:rsidP="00960068">
      <w:pPr>
        <w:rPr>
          <w:rFonts w:asciiTheme="majorHAnsi" w:hAnsiTheme="majorHAnsi" w:cstheme="majorHAnsi"/>
        </w:rPr>
      </w:pPr>
      <w:r w:rsidRPr="00494445">
        <w:rPr>
          <w:rStyle w:val="StyleUnderline"/>
          <w:rFonts w:asciiTheme="majorHAnsi" w:hAnsiTheme="majorHAnsi" w:cstheme="majorHAnsi"/>
          <w:highlight w:val="cyan"/>
        </w:rPr>
        <w:t>China</w:t>
      </w:r>
      <w:r w:rsidRPr="00494445">
        <w:rPr>
          <w:rStyle w:val="StyleUnderline"/>
          <w:rFonts w:asciiTheme="majorHAnsi" w:hAnsiTheme="majorHAnsi" w:cstheme="majorHAnsi"/>
        </w:rPr>
        <w:t xml:space="preserve"> has also </w:t>
      </w:r>
      <w:r w:rsidRPr="00494445">
        <w:rPr>
          <w:rStyle w:val="StyleUnderline"/>
          <w:rFonts w:asciiTheme="majorHAnsi" w:hAnsiTheme="majorHAnsi" w:cstheme="majorHAnsi"/>
          <w:highlight w:val="cyan"/>
        </w:rPr>
        <w:t>invested</w:t>
      </w:r>
      <w:r w:rsidRPr="00494445">
        <w:rPr>
          <w:rStyle w:val="StyleUnderline"/>
          <w:rFonts w:asciiTheme="majorHAnsi" w:hAnsiTheme="majorHAnsi" w:cstheme="majorHAnsi"/>
        </w:rPr>
        <w:t xml:space="preserve"> considerable effort </w:t>
      </w:r>
      <w:r w:rsidRPr="00494445">
        <w:rPr>
          <w:rStyle w:val="StyleUnderline"/>
          <w:rFonts w:asciiTheme="majorHAnsi" w:hAnsiTheme="majorHAnsi" w:cstheme="majorHAnsi"/>
          <w:highlight w:val="cyan"/>
        </w:rPr>
        <w:t>in</w:t>
      </w:r>
      <w:r w:rsidRPr="00494445">
        <w:rPr>
          <w:rStyle w:val="StyleUnderline"/>
          <w:rFonts w:asciiTheme="majorHAnsi" w:hAnsiTheme="majorHAnsi" w:cstheme="majorHAnsi"/>
        </w:rPr>
        <w:t xml:space="preserve"> competing with countries like the United States for </w:t>
      </w:r>
      <w:r w:rsidRPr="00494445">
        <w:rPr>
          <w:rStyle w:val="Emphasis"/>
          <w:rFonts w:asciiTheme="majorHAnsi" w:hAnsiTheme="majorHAnsi" w:cstheme="majorHAnsi"/>
          <w:highlight w:val="cyan"/>
        </w:rPr>
        <w:t>biotech talent</w:t>
      </w:r>
      <w:r w:rsidRPr="00494445">
        <w:rPr>
          <w:rStyle w:val="Emphasis"/>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Of some </w:t>
      </w:r>
      <w:r w:rsidRPr="00494445">
        <w:rPr>
          <w:rStyle w:val="Emphasis"/>
          <w:rFonts w:asciiTheme="majorHAnsi" w:hAnsiTheme="majorHAnsi" w:cstheme="majorHAnsi"/>
        </w:rPr>
        <w:t>7,000 researchers recruited</w:t>
      </w:r>
      <w:r w:rsidRPr="00494445">
        <w:rPr>
          <w:rStyle w:val="StyleUnderline"/>
          <w:rFonts w:asciiTheme="majorHAnsi" w:hAnsiTheme="majorHAnsi" w:cstheme="majorHAnsi"/>
        </w:rPr>
        <w:t xml:space="preserve"> under the Thousand Talents Plan since 2008, more than 1,400 specialized in the life sciences.</w:t>
      </w:r>
      <w:r w:rsidRPr="00494445">
        <w:rPr>
          <w:rFonts w:asciiTheme="majorHAnsi" w:hAnsiTheme="majorHAnsi" w:cstheme="majorHAnsi"/>
        </w:rPr>
        <w:t xml:space="preserve"> A leading American geneticist, Harris Lewin, has warned that the </w:t>
      </w:r>
      <w:r w:rsidRPr="00494445">
        <w:rPr>
          <w:rStyle w:val="Emphasis"/>
          <w:rFonts w:asciiTheme="majorHAnsi" w:hAnsiTheme="majorHAnsi" w:cstheme="majorHAnsi"/>
          <w:highlight w:val="cyan"/>
        </w:rPr>
        <w:t>U</w:t>
      </w:r>
      <w:r w:rsidRPr="00494445">
        <w:rPr>
          <w:rStyle w:val="Emphasis"/>
          <w:rFonts w:asciiTheme="majorHAnsi" w:hAnsiTheme="majorHAnsi" w:cstheme="majorHAnsi"/>
        </w:rPr>
        <w:t xml:space="preserve">nited </w:t>
      </w:r>
      <w:r w:rsidRPr="00494445">
        <w:rPr>
          <w:rStyle w:val="Emphasis"/>
          <w:rFonts w:asciiTheme="majorHAnsi" w:hAnsiTheme="majorHAnsi" w:cstheme="majorHAnsi"/>
          <w:highlight w:val="cyan"/>
        </w:rPr>
        <w:t>S</w:t>
      </w:r>
      <w:r w:rsidRPr="00494445">
        <w:rPr>
          <w:rStyle w:val="Emphasis"/>
          <w:rFonts w:asciiTheme="majorHAnsi" w:hAnsiTheme="majorHAnsi" w:cstheme="majorHAnsi"/>
        </w:rPr>
        <w:t xml:space="preserve">tates </w:t>
      </w:r>
      <w:r w:rsidRPr="00494445">
        <w:rPr>
          <w:rStyle w:val="Emphasis"/>
          <w:rFonts w:asciiTheme="majorHAnsi" w:hAnsiTheme="majorHAnsi" w:cstheme="majorHAnsi"/>
          <w:highlight w:val="cyan"/>
        </w:rPr>
        <w:t>is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starting to fall behind</w:t>
      </w:r>
      <w:r w:rsidRPr="00494445">
        <w:rPr>
          <w:rStyle w:val="StyleUnderline"/>
          <w:rFonts w:asciiTheme="majorHAnsi" w:hAnsiTheme="majorHAnsi" w:cstheme="majorHAnsi"/>
        </w:rPr>
        <w:t xml:space="preserve"> … the Chinese, who have always been good collaborators, [are] now taking the lead.”</w:t>
      </w:r>
    </w:p>
    <w:p w14:paraId="32C1FE68"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For the United States and other Western countries, China’s growing role in biomedical research is raising plenty of concern. </w:t>
      </w:r>
      <w:r w:rsidRPr="00494445">
        <w:rPr>
          <w:rStyle w:val="Emphasis"/>
          <w:rFonts w:asciiTheme="majorHAnsi" w:hAnsiTheme="majorHAnsi" w:cstheme="majorHAnsi"/>
        </w:rPr>
        <w:t xml:space="preserve">Several </w:t>
      </w:r>
      <w:r w:rsidRPr="00494445">
        <w:rPr>
          <w:rStyle w:val="Emphasis"/>
          <w:rFonts w:asciiTheme="majorHAnsi" w:hAnsiTheme="majorHAnsi" w:cstheme="majorHAnsi"/>
          <w:highlight w:val="cyan"/>
        </w:rPr>
        <w:t>Chinese</w:t>
      </w:r>
      <w:r w:rsidRPr="00494445">
        <w:rPr>
          <w:rStyle w:val="Emphasis"/>
          <w:rFonts w:asciiTheme="majorHAnsi" w:hAnsiTheme="majorHAnsi" w:cstheme="majorHAnsi"/>
        </w:rPr>
        <w:t xml:space="preserve"> researchers have shown a </w:t>
      </w:r>
      <w:r w:rsidRPr="00494445">
        <w:rPr>
          <w:rStyle w:val="Emphasis"/>
          <w:rFonts w:asciiTheme="majorHAnsi" w:hAnsiTheme="majorHAnsi" w:cstheme="majorHAnsi"/>
          <w:highlight w:val="cyan"/>
        </w:rPr>
        <w:t>willing</w:t>
      </w:r>
      <w:r w:rsidRPr="00494445">
        <w:rPr>
          <w:rStyle w:val="Emphasis"/>
          <w:rFonts w:asciiTheme="majorHAnsi" w:hAnsiTheme="majorHAnsi" w:cstheme="majorHAnsi"/>
        </w:rPr>
        <w:t xml:space="preserve">ness </w:t>
      </w:r>
      <w:r w:rsidRPr="00494445">
        <w:rPr>
          <w:rStyle w:val="Emphasis"/>
          <w:rFonts w:asciiTheme="majorHAnsi" w:hAnsiTheme="majorHAnsi" w:cstheme="majorHAnsi"/>
          <w:highlight w:val="cyan"/>
        </w:rPr>
        <w:t>to ignore ethical</w:t>
      </w:r>
      <w:r w:rsidRPr="00494445">
        <w:rPr>
          <w:rStyle w:val="Emphasis"/>
          <w:rFonts w:asciiTheme="majorHAnsi" w:hAnsiTheme="majorHAnsi" w:cstheme="majorHAnsi"/>
        </w:rPr>
        <w:t xml:space="preserve"> and regulatory </w:t>
      </w:r>
      <w:r w:rsidRPr="00494445">
        <w:rPr>
          <w:rStyle w:val="Emphasis"/>
          <w:rFonts w:asciiTheme="majorHAnsi" w:hAnsiTheme="majorHAnsi" w:cstheme="majorHAnsi"/>
          <w:highlight w:val="cyan"/>
        </w:rPr>
        <w:t>constraints on genetic research</w:t>
      </w:r>
      <w:r w:rsidRPr="00494445">
        <w:rPr>
          <w:rFonts w:asciiTheme="majorHAnsi" w:hAnsiTheme="majorHAnsi" w:cstheme="majorHAnsi"/>
        </w:rPr>
        <w:t>. In 2018, He Jiankui became a poster child for scientific irresponsibility when he announced he had edited the genes of two twins in utero without following basic safety protocols. He reportedly dismissed them as guidelines, not laws.</w:t>
      </w:r>
    </w:p>
    <w:p w14:paraId="57499D6B"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Yet the reaction at home was not what He had hoped for. </w:t>
      </w:r>
      <w:r w:rsidRPr="00494445">
        <w:rPr>
          <w:rStyle w:val="StyleUnderline"/>
          <w:rFonts w:asciiTheme="majorHAnsi" w:hAnsiTheme="majorHAnsi" w:cstheme="majorHAnsi"/>
        </w:rPr>
        <w:t>His research had been made possible by the relatively lax standards of Chinese universities</w:t>
      </w:r>
      <w:r w:rsidRPr="00494445">
        <w:rPr>
          <w:rFonts w:asciiTheme="majorHAnsi" w:hAnsiTheme="majorHAnsi" w:cstheme="majorHAnsi"/>
        </w:rPr>
        <w:t xml:space="preserve">, even as he had kept the true nature of it secret from many involved – while discussing it with a small group of Western bioethicists and scientists, who stressed their disapproval. </w:t>
      </w:r>
      <w:r w:rsidRPr="00494445">
        <w:rPr>
          <w:rStyle w:val="StyleUnderline"/>
          <w:rFonts w:asciiTheme="majorHAnsi" w:hAnsiTheme="majorHAnsi" w:cstheme="majorHAnsi"/>
        </w:rPr>
        <w:t>It’s not uncommon in China to break the rules and be lauded for the results anyway</w:t>
      </w:r>
      <w:r w:rsidRPr="00494445">
        <w:rPr>
          <w:rFonts w:asciiTheme="majorHAnsi" w:hAnsiTheme="majorHAnsi" w:cstheme="majorHAnsi"/>
        </w:rP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3E28F035"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4393EF08" w14:textId="77777777" w:rsidR="00960068" w:rsidRPr="00494445" w:rsidRDefault="00960068" w:rsidP="00960068">
      <w:pPr>
        <w:rPr>
          <w:rFonts w:asciiTheme="majorHAnsi" w:hAnsiTheme="majorHAnsi" w:cstheme="majorHAnsi"/>
        </w:rPr>
      </w:pPr>
      <w:r w:rsidRPr="00494445">
        <w:rPr>
          <w:rStyle w:val="StyleUnderline"/>
          <w:rFonts w:asciiTheme="majorHAnsi" w:hAnsiTheme="majorHAnsi" w:cstheme="majorHAnsi"/>
        </w:rPr>
        <w:t xml:space="preserve">The </w:t>
      </w:r>
      <w:r w:rsidRPr="00494445">
        <w:rPr>
          <w:rStyle w:val="Emphasis"/>
          <w:rFonts w:asciiTheme="majorHAnsi" w:hAnsiTheme="majorHAnsi" w:cstheme="majorHAnsi"/>
          <w:highlight w:val="cyan"/>
        </w:rPr>
        <w:t>dominance of the</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party</w:t>
      </w:r>
      <w:r w:rsidRPr="00494445">
        <w:rPr>
          <w:rStyle w:val="Emphasis"/>
          <w:rFonts w:asciiTheme="majorHAnsi" w:hAnsiTheme="majorHAnsi" w:cstheme="majorHAnsi"/>
        </w:rPr>
        <w:t xml:space="preserve">-state in China </w:t>
      </w:r>
      <w:r w:rsidRPr="00494445">
        <w:rPr>
          <w:rStyle w:val="Emphasis"/>
          <w:rFonts w:asciiTheme="majorHAnsi" w:hAnsiTheme="majorHAnsi" w:cstheme="majorHAnsi"/>
          <w:highlight w:val="cyan"/>
        </w:rPr>
        <w:t>raises</w:t>
      </w:r>
      <w:r w:rsidRPr="00494445">
        <w:rPr>
          <w:rStyle w:val="Emphasis"/>
          <w:rFonts w:asciiTheme="majorHAnsi" w:hAnsiTheme="majorHAnsi" w:cstheme="majorHAnsi"/>
        </w:rPr>
        <w:t xml:space="preserve"> serious </w:t>
      </w:r>
      <w:r w:rsidRPr="00494445">
        <w:rPr>
          <w:rStyle w:val="Emphasis"/>
          <w:rFonts w:asciiTheme="majorHAnsi" w:hAnsiTheme="majorHAnsi" w:cstheme="majorHAnsi"/>
          <w:highlight w:val="cyan"/>
        </w:rPr>
        <w:t>concerns around biotechnology</w:t>
      </w:r>
      <w:r w:rsidRPr="00494445">
        <w:rPr>
          <w:rStyle w:val="StyleUnderline"/>
          <w:rFonts w:asciiTheme="majorHAnsi" w:hAnsiTheme="majorHAnsi" w:cstheme="majorHAnsi"/>
        </w:rPr>
        <w:t xml:space="preserve">, especially because it carries </w:t>
      </w:r>
      <w:r w:rsidRPr="00494445">
        <w:rPr>
          <w:rStyle w:val="Emphasis"/>
          <w:rFonts w:asciiTheme="majorHAnsi" w:hAnsiTheme="majorHAnsi" w:cstheme="majorHAnsi"/>
        </w:rPr>
        <w:t>increasingly ethnonationalist tone.</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When in 2018 Chinese researchers created the world’s first primate clones, for example, they dubbed them Zhong Zhong and Hua Hua, from the term </w:t>
      </w:r>
      <w:r w:rsidRPr="00494445">
        <w:rPr>
          <w:rStyle w:val="StyleUnderline"/>
          <w:rFonts w:asciiTheme="majorHAnsi" w:hAnsiTheme="majorHAnsi" w:cstheme="majorHAnsi"/>
        </w:rPr>
        <w:lastRenderedPageBreak/>
        <w:t>zhonghua meaning “The Chinese Nation</w:t>
      </w:r>
      <w:r w:rsidRPr="00494445">
        <w:rPr>
          <w:rFonts w:asciiTheme="majorHAnsi" w:hAnsiTheme="majorHAnsi" w:cstheme="majorHAnsi"/>
        </w:rPr>
        <w:t xml:space="preserve">”—an oddly </w:t>
      </w:r>
      <w:r w:rsidRPr="00494445">
        <w:rPr>
          <w:rStyle w:val="Emphasis"/>
          <w:rFonts w:asciiTheme="majorHAnsi" w:hAnsiTheme="majorHAnsi" w:cstheme="majorHAnsi"/>
        </w:rPr>
        <w:t>jingoistic moniker for a pair of monkeys.</w:t>
      </w:r>
      <w:r w:rsidRPr="00494445">
        <w:rPr>
          <w:rFonts w:asciiTheme="majorHAnsi" w:hAnsiTheme="majorHAnsi" w:cstheme="majorHAnsi"/>
        </w:rPr>
        <w:t xml:space="preserve"> </w:t>
      </w:r>
      <w:r w:rsidRPr="00494445">
        <w:rPr>
          <w:rStyle w:val="StyleUnderline"/>
          <w:rFonts w:asciiTheme="majorHAnsi" w:hAnsiTheme="majorHAnsi" w:cstheme="majorHAnsi"/>
        </w:rPr>
        <w:t>Chinese government policies often blur the line between eugenics and education</w:t>
      </w:r>
      <w:r w:rsidRPr="00494445">
        <w:rPr>
          <w:rFonts w:asciiTheme="majorHAnsi" w:hAnsiTheme="majorHAnsi" w:cstheme="majorHAnsi"/>
        </w:rPr>
        <w:t>, lumped together as improving the “quality” (suzhi) of the population, which received another stamp of official endorsement following the recent Fourth Plenum. These programs are carried out through the country’s huge so-called family planning bureaucracy—originally established to enforce the one-child policy.</w:t>
      </w:r>
    </w:p>
    <w:p w14:paraId="1D45CE37" w14:textId="77777777" w:rsidR="00960068" w:rsidRPr="00494445" w:rsidRDefault="00960068" w:rsidP="00960068">
      <w:pPr>
        <w:rPr>
          <w:rFonts w:asciiTheme="majorHAnsi" w:hAnsiTheme="majorHAnsi" w:cstheme="majorHAnsi"/>
          <w:b/>
          <w:iCs/>
          <w:u w:val="single"/>
        </w:rPr>
      </w:pPr>
      <w:r w:rsidRPr="00494445">
        <w:rPr>
          <w:rStyle w:val="StyleUnderline"/>
          <w:rFonts w:asciiTheme="majorHAnsi" w:hAnsiTheme="majorHAnsi" w:cstheme="majorHAnsi"/>
        </w:rPr>
        <w:t>Moreover,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rsidRPr="00494445">
        <w:rPr>
          <w:rFonts w:asciiTheme="majorHAnsi" w:hAnsiTheme="majorHAnsi" w:cstheme="majorHAnsi"/>
        </w:rPr>
        <w:t xml:space="preserve">, </w:t>
      </w:r>
      <w:r w:rsidRPr="00494445">
        <w:rPr>
          <w:rStyle w:val="Emphasis"/>
          <w:rFonts w:asciiTheme="majorHAnsi" w:hAnsiTheme="majorHAnsi" w:cstheme="majorHAnsi"/>
        </w:rPr>
        <w:t>the government has no such restrictions</w:t>
      </w:r>
      <w:r w:rsidRPr="00494445">
        <w:rPr>
          <w:rFonts w:asciiTheme="majorHAnsi" w:hAnsiTheme="majorHAnsi" w:cstheme="majorHAnsi"/>
        </w:rPr>
        <w:t xml:space="preserve">. A New York Times report earlier this year suggested, for example, that </w:t>
      </w:r>
      <w:r w:rsidRPr="00494445">
        <w:rPr>
          <w:rStyle w:val="Emphasis"/>
          <w:rFonts w:asciiTheme="majorHAnsi" w:hAnsiTheme="majorHAnsi" w:cstheme="majorHAnsi"/>
          <w:highlight w:val="cyan"/>
        </w:rPr>
        <w:t>Chinese</w:t>
      </w:r>
      <w:r w:rsidRPr="00494445">
        <w:rPr>
          <w:rStyle w:val="Emphasis"/>
          <w:rFonts w:asciiTheme="majorHAnsi" w:hAnsiTheme="majorHAnsi" w:cstheme="majorHAnsi"/>
        </w:rPr>
        <w:t xml:space="preserve"> authorities had </w:t>
      </w:r>
      <w:r w:rsidRPr="00494445">
        <w:rPr>
          <w:rStyle w:val="Emphasis"/>
          <w:rFonts w:asciiTheme="majorHAnsi" w:hAnsiTheme="majorHAnsi" w:cstheme="majorHAnsi"/>
          <w:highlight w:val="cyan"/>
        </w:rPr>
        <w:t>assembled</w:t>
      </w:r>
      <w:r w:rsidRPr="00494445">
        <w:rPr>
          <w:rStyle w:val="Emphasis"/>
          <w:rFonts w:asciiTheme="majorHAnsi" w:hAnsiTheme="majorHAnsi" w:cstheme="majorHAnsi"/>
        </w:rPr>
        <w:t xml:space="preserve"> a vast </w:t>
      </w:r>
      <w:r w:rsidRPr="00494445">
        <w:rPr>
          <w:rStyle w:val="Emphasis"/>
          <w:rFonts w:asciiTheme="majorHAnsi" w:hAnsiTheme="majorHAnsi" w:cstheme="majorHAnsi"/>
          <w:highlight w:val="cyan"/>
        </w:rPr>
        <w:t>trove of genetic data</w:t>
      </w:r>
      <w:r w:rsidRPr="00494445">
        <w:rPr>
          <w:rStyle w:val="Emphasis"/>
          <w:rFonts w:asciiTheme="majorHAnsi" w:hAnsiTheme="majorHAnsi" w:cstheme="majorHAnsi"/>
        </w:rPr>
        <w:t xml:space="preserve"> on Chinese citizens without their consent</w:t>
      </w:r>
      <w:r w:rsidRPr="00494445">
        <w:rPr>
          <w:rFonts w:asciiTheme="majorHAnsi" w:hAnsiTheme="majorHAnsi" w:cstheme="majorHAnsi"/>
        </w:rPr>
        <w:t xml:space="preserve">, </w:t>
      </w:r>
      <w:r w:rsidRPr="00494445">
        <w:rPr>
          <w:rStyle w:val="Emphasis"/>
          <w:rFonts w:asciiTheme="majorHAnsi" w:hAnsiTheme="majorHAnsi" w:cstheme="majorHAnsi"/>
        </w:rPr>
        <w:t xml:space="preserve">with the </w:t>
      </w:r>
      <w:r w:rsidRPr="00494445">
        <w:rPr>
          <w:rStyle w:val="Emphasis"/>
          <w:rFonts w:asciiTheme="majorHAnsi" w:hAnsiTheme="majorHAnsi" w:cstheme="majorHAnsi"/>
          <w:highlight w:val="cyan"/>
        </w:rPr>
        <w:t>Uighur</w:t>
      </w:r>
      <w:r w:rsidRPr="00494445">
        <w:rPr>
          <w:rStyle w:val="Emphasis"/>
          <w:rFonts w:asciiTheme="majorHAnsi" w:hAnsiTheme="majorHAnsi" w:cstheme="majorHAnsi"/>
        </w:rPr>
        <w:t xml:space="preserve"> minority </w:t>
      </w:r>
      <w:r w:rsidRPr="00494445">
        <w:rPr>
          <w:rStyle w:val="Emphasis"/>
          <w:rFonts w:asciiTheme="majorHAnsi" w:hAnsiTheme="majorHAnsi" w:cstheme="majorHAnsi"/>
          <w:highlight w:val="cyan"/>
        </w:rPr>
        <w:t>group</w:t>
      </w:r>
      <w:r w:rsidRPr="00494445">
        <w:rPr>
          <w:rStyle w:val="Emphasis"/>
          <w:rFonts w:asciiTheme="majorHAnsi" w:hAnsiTheme="majorHAnsi" w:cstheme="majorHAnsi"/>
        </w:rPr>
        <w:t xml:space="preserve"> having been </w:t>
      </w:r>
      <w:r w:rsidRPr="00494445">
        <w:rPr>
          <w:rStyle w:val="Emphasis"/>
          <w:rFonts w:asciiTheme="majorHAnsi" w:hAnsiTheme="majorHAnsi" w:cstheme="majorHAnsi"/>
          <w:highlight w:val="cyan"/>
        </w:rPr>
        <w:t>specifically targeted</w:t>
      </w:r>
      <w:r w:rsidRPr="00494445">
        <w:rPr>
          <w:rStyle w:val="Emphasis"/>
          <w:rFonts w:asciiTheme="majorHAnsi" w:hAnsiTheme="majorHAnsi" w:cstheme="majorHAnsi"/>
        </w:rPr>
        <w:t>.</w:t>
      </w:r>
    </w:p>
    <w:p w14:paraId="1A04D253" w14:textId="77777777" w:rsidR="00960068" w:rsidRPr="00494445" w:rsidRDefault="00960068" w:rsidP="00960068">
      <w:pPr>
        <w:rPr>
          <w:rFonts w:asciiTheme="majorHAnsi" w:hAnsiTheme="majorHAnsi" w:cstheme="majorHAnsi"/>
          <w:b/>
          <w:iCs/>
          <w:u w:val="single"/>
        </w:rPr>
      </w:pPr>
      <w:r w:rsidRPr="00494445">
        <w:rPr>
          <w:rStyle w:val="Emphasis"/>
          <w:rFonts w:asciiTheme="majorHAnsi" w:hAnsiTheme="majorHAnsi" w:cstheme="majorHAnsi"/>
          <w:highlight w:val="cyan"/>
        </w:rPr>
        <w:t>Beijing’s</w:t>
      </w:r>
      <w:r w:rsidRPr="00494445">
        <w:rPr>
          <w:rStyle w:val="Emphasis"/>
          <w:rFonts w:asciiTheme="majorHAnsi" w:hAnsiTheme="majorHAnsi" w:cstheme="majorHAnsi"/>
        </w:rPr>
        <w:t xml:space="preserve"> brand of </w:t>
      </w:r>
      <w:r w:rsidRPr="00494445">
        <w:rPr>
          <w:rStyle w:val="Emphasis"/>
          <w:rFonts w:asciiTheme="majorHAnsi" w:hAnsiTheme="majorHAnsi" w:cstheme="majorHAnsi"/>
          <w:highlight w:val="cyan"/>
        </w:rPr>
        <w:t>bio-nationalism</w:t>
      </w:r>
      <w:r w:rsidRPr="00494445">
        <w:rPr>
          <w:rStyle w:val="Emphasis"/>
          <w:rFonts w:asciiTheme="majorHAnsi" w:hAnsiTheme="majorHAnsi" w:cstheme="majorHAnsi"/>
        </w:rPr>
        <w:t xml:space="preserve"> also </w:t>
      </w:r>
      <w:r w:rsidRPr="00494445">
        <w:rPr>
          <w:rStyle w:val="Emphasis"/>
          <w:rFonts w:asciiTheme="majorHAnsi" w:hAnsiTheme="majorHAnsi" w:cstheme="majorHAnsi"/>
          <w:highlight w:val="cyan"/>
        </w:rPr>
        <w:t>directly threatens the U</w:t>
      </w:r>
      <w:r w:rsidRPr="00494445">
        <w:rPr>
          <w:rStyle w:val="Emphasis"/>
          <w:rFonts w:asciiTheme="majorHAnsi" w:hAnsiTheme="majorHAnsi" w:cstheme="majorHAnsi"/>
        </w:rPr>
        <w:t xml:space="preserve">nited </w:t>
      </w:r>
      <w:r w:rsidRPr="00494445">
        <w:rPr>
          <w:rStyle w:val="Emphasis"/>
          <w:rFonts w:asciiTheme="majorHAnsi" w:hAnsiTheme="majorHAnsi" w:cstheme="majorHAnsi"/>
          <w:highlight w:val="cyan"/>
        </w:rPr>
        <w:t>S</w:t>
      </w:r>
      <w:r w:rsidRPr="00494445">
        <w:rPr>
          <w:rStyle w:val="Emphasis"/>
          <w:rFonts w:asciiTheme="majorHAnsi" w:hAnsiTheme="majorHAnsi" w:cstheme="majorHAnsi"/>
        </w:rPr>
        <w:t>tates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U.S. officials have been warning universities and research institutions that the </w:t>
      </w:r>
      <w:r w:rsidRPr="00494445">
        <w:rPr>
          <w:rStyle w:val="Emphasis"/>
          <w:rFonts w:asciiTheme="majorHAnsi" w:hAnsiTheme="majorHAnsi" w:cstheme="majorHAnsi"/>
        </w:rPr>
        <w:t>biotech sector is a focal point for Chinese industrial espionage activities in the United States</w:t>
      </w:r>
      <w:r w:rsidRPr="00494445">
        <w:rPr>
          <w:rFonts w:asciiTheme="majorHAnsi" w:hAnsiTheme="majorHAnsi" w:cstheme="majorHAnsi"/>
        </w:rPr>
        <w:t xml:space="preserve">. And this past August, a senior Defense Department official warned Congress that </w:t>
      </w:r>
      <w:r w:rsidRPr="00494445">
        <w:rPr>
          <w:rStyle w:val="StyleUnderline"/>
          <w:rFonts w:asciiTheme="majorHAnsi" w:hAnsiTheme="majorHAnsi" w:cstheme="majorHAnsi"/>
          <w:highlight w:val="cyan"/>
        </w:rPr>
        <w:t>China</w:t>
      </w:r>
      <w:r w:rsidRPr="00494445">
        <w:rPr>
          <w:rStyle w:val="StyleUnderline"/>
          <w:rFonts w:asciiTheme="majorHAnsi" w:hAnsiTheme="majorHAnsi" w:cstheme="majorHAnsi"/>
        </w:rPr>
        <w:t xml:space="preserve">’s growing role in pharmaceutical manufacturing </w:t>
      </w:r>
      <w:r w:rsidRPr="00494445">
        <w:rPr>
          <w:rStyle w:val="StyleUnderline"/>
          <w:rFonts w:asciiTheme="majorHAnsi" w:hAnsiTheme="majorHAnsi" w:cstheme="majorHAnsi"/>
          <w:highlight w:val="cyan"/>
        </w:rPr>
        <w:t>could</w:t>
      </w:r>
      <w:r w:rsidRPr="00494445">
        <w:rPr>
          <w:rStyle w:val="StyleUnderline"/>
          <w:rFonts w:asciiTheme="majorHAnsi" w:hAnsiTheme="majorHAnsi" w:cstheme="majorHAnsi"/>
        </w:rPr>
        <w:t xml:space="preserve"> allow it to </w:t>
      </w:r>
      <w:r w:rsidRPr="00494445">
        <w:rPr>
          <w:rStyle w:val="StyleUnderline"/>
          <w:rFonts w:asciiTheme="majorHAnsi" w:hAnsiTheme="majorHAnsi" w:cstheme="majorHAnsi"/>
          <w:highlight w:val="cyan"/>
        </w:rPr>
        <w:t>disrupt</w:t>
      </w:r>
      <w:r w:rsidRPr="00494445">
        <w:rPr>
          <w:rStyle w:val="StyleUnderline"/>
          <w:rFonts w:asciiTheme="majorHAnsi" w:hAnsiTheme="majorHAnsi" w:cstheme="majorHAnsi"/>
        </w:rPr>
        <w:t xml:space="preserve"> deliveries of</w:t>
      </w:r>
      <w:r w:rsidRPr="00494445">
        <w:rPr>
          <w:rFonts w:asciiTheme="majorHAnsi" w:hAnsiTheme="majorHAnsi" w:cstheme="majorHAnsi"/>
        </w:rPr>
        <w:t xml:space="preserve"> </w:t>
      </w:r>
      <w:r w:rsidRPr="00494445">
        <w:rPr>
          <w:rStyle w:val="Emphasis"/>
          <w:rFonts w:asciiTheme="majorHAnsi" w:hAnsiTheme="majorHAnsi" w:cstheme="majorHAnsi"/>
          <w:highlight w:val="cyan"/>
        </w:rPr>
        <w:t>critical</w:t>
      </w:r>
      <w:r w:rsidRPr="00494445">
        <w:rPr>
          <w:rStyle w:val="Emphasis"/>
          <w:rFonts w:asciiTheme="majorHAnsi" w:hAnsiTheme="majorHAnsi" w:cstheme="majorHAnsi"/>
        </w:rPr>
        <w:t xml:space="preserve"> battlefield </w:t>
      </w:r>
      <w:r w:rsidRPr="00494445">
        <w:rPr>
          <w:rStyle w:val="Emphasis"/>
          <w:rFonts w:asciiTheme="majorHAnsi" w:hAnsiTheme="majorHAnsi" w:cstheme="majorHAnsi"/>
          <w:highlight w:val="cyan"/>
        </w:rPr>
        <w:t>medicines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or</w:t>
      </w:r>
      <w:r w:rsidRPr="00494445">
        <w:rPr>
          <w:rStyle w:val="Emphasis"/>
          <w:rFonts w:asciiTheme="majorHAnsi" w:hAnsiTheme="majorHAnsi" w:cstheme="majorHAnsi"/>
        </w:rPr>
        <w:t xml:space="preserve"> potentially even </w:t>
      </w:r>
      <w:r w:rsidRPr="00494445">
        <w:rPr>
          <w:rStyle w:val="Emphasis"/>
          <w:rFonts w:asciiTheme="majorHAnsi" w:hAnsiTheme="majorHAnsi" w:cstheme="majorHAnsi"/>
          <w:highlight w:val="cyan"/>
        </w:rPr>
        <w:t>alter them</w:t>
      </w:r>
      <w:r w:rsidRPr="00494445">
        <w:rPr>
          <w:rStyle w:val="Emphasis"/>
          <w:rFonts w:asciiTheme="majorHAnsi" w:hAnsiTheme="majorHAnsi" w:cstheme="majorHAnsi"/>
        </w:rPr>
        <w:t xml:space="preserve"> to harm U.S. forces</w:t>
      </w:r>
    </w:p>
    <w:p w14:paraId="4605726C" w14:textId="77777777" w:rsidR="00960068" w:rsidRPr="00494445" w:rsidRDefault="00960068" w:rsidP="00960068">
      <w:pPr>
        <w:rPr>
          <w:rStyle w:val="Emphasis"/>
          <w:rFonts w:asciiTheme="majorHAnsi" w:hAnsiTheme="majorHAnsi" w:cstheme="majorHAnsi"/>
        </w:rPr>
      </w:pPr>
      <w:r w:rsidRPr="00494445">
        <w:rPr>
          <w:rStyle w:val="StyleUnderline"/>
          <w:rFonts w:asciiTheme="majorHAnsi" w:hAnsiTheme="majorHAnsi" w:cstheme="majorHAnsi"/>
        </w:rPr>
        <w:t xml:space="preserve">Yet </w:t>
      </w:r>
      <w:r w:rsidRPr="00494445">
        <w:rPr>
          <w:rStyle w:val="StyleUnderline"/>
          <w:rFonts w:asciiTheme="majorHAnsi" w:hAnsiTheme="majorHAnsi" w:cstheme="majorHAnsi"/>
          <w:highlight w:val="cyan"/>
        </w:rPr>
        <w:t>the biggest risk</w:t>
      </w:r>
      <w:r w:rsidRPr="00494445">
        <w:rPr>
          <w:rStyle w:val="StyleUnderline"/>
          <w:rFonts w:asciiTheme="majorHAnsi" w:hAnsiTheme="majorHAnsi" w:cstheme="majorHAnsi"/>
        </w:rPr>
        <w:t xml:space="preserve">s posed by biotech, for China, the United States, and other countries, </w:t>
      </w:r>
      <w:r w:rsidRPr="00494445">
        <w:rPr>
          <w:rStyle w:val="Emphasis"/>
          <w:rFonts w:asciiTheme="majorHAnsi" w:hAnsiTheme="majorHAnsi" w:cstheme="majorHAnsi"/>
        </w:rPr>
        <w:t>pertain to nonstate actors.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 critical feature of modern biotech, </w:t>
      </w:r>
      <w:r w:rsidRPr="00494445">
        <w:rPr>
          <w:rStyle w:val="Emphasis"/>
          <w:rFonts w:asciiTheme="majorHAnsi" w:hAnsiTheme="majorHAnsi" w:cstheme="majorHAnsi"/>
        </w:rPr>
        <w:t>in contrast to technology like nuclear weapons, is that it’s cheap and easy to develop</w:t>
      </w:r>
      <w:r w:rsidRPr="00494445">
        <w:rPr>
          <w:rStyle w:val="StyleUnderline"/>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A technique known as CRISPR, which the Chinese researcher He used in his illicit gene-editing work, makes it practical for just about anyone to manipulate the genomes of just about any organism they can lay their hands on.</w:t>
      </w:r>
      <w:r w:rsidRPr="00494445">
        <w:rPr>
          <w:rFonts w:asciiTheme="majorHAnsi" w:hAnsiTheme="majorHAnsi" w:cstheme="majorHAnsi"/>
        </w:rPr>
        <w:t xml:space="preserve"> </w:t>
      </w:r>
      <w:r w:rsidRPr="00494445">
        <w:rPr>
          <w:rStyle w:val="Emphasis"/>
          <w:rFonts w:asciiTheme="majorHAnsi" w:hAnsiTheme="majorHAnsi" w:cstheme="majorHAnsi"/>
          <w:highlight w:val="cyan"/>
        </w:rPr>
        <w:t>CRISPR makes it</w:t>
      </w:r>
      <w:r w:rsidRPr="00494445">
        <w:rPr>
          <w:rStyle w:val="Emphasis"/>
          <w:rFonts w:asciiTheme="majorHAnsi" w:hAnsiTheme="majorHAnsi" w:cstheme="majorHAnsi"/>
        </w:rPr>
        <w:t xml:space="preserve"> much simpler to skirt ethical restrictions</w:t>
      </w:r>
      <w:r w:rsidRPr="00494445">
        <w:rPr>
          <w:rFonts w:asciiTheme="majorHAnsi" w:hAnsiTheme="majorHAnsi" w:cstheme="majorHAnsi"/>
        </w:rPr>
        <w:t xml:space="preserve"> </w:t>
      </w:r>
      <w:r w:rsidRPr="00494445">
        <w:rPr>
          <w:rStyle w:val="Emphasis"/>
          <w:rFonts w:asciiTheme="majorHAnsi" w:hAnsiTheme="majorHAnsi" w:cstheme="majorHAnsi"/>
        </w:rPr>
        <w:t xml:space="preserve">and </w:t>
      </w:r>
      <w:r w:rsidRPr="00494445">
        <w:rPr>
          <w:rStyle w:val="Emphasis"/>
          <w:rFonts w:asciiTheme="majorHAnsi" w:hAnsiTheme="majorHAnsi" w:cstheme="majorHAnsi"/>
          <w:highlight w:val="cyan"/>
        </w:rPr>
        <w:t>terrifyingly straightforward for terrorist groups to develop</w:t>
      </w:r>
      <w:r w:rsidRPr="00494445">
        <w:rPr>
          <w:rStyle w:val="Emphasis"/>
          <w:rFonts w:asciiTheme="majorHAnsi" w:hAnsiTheme="majorHAnsi" w:cstheme="majorHAnsi"/>
        </w:rPr>
        <w:t xml:space="preserve"> fearsome </w:t>
      </w:r>
      <w:r w:rsidRPr="00494445">
        <w:rPr>
          <w:rStyle w:val="Emphasis"/>
          <w:rFonts w:asciiTheme="majorHAnsi" w:hAnsiTheme="majorHAnsi" w:cstheme="majorHAnsi"/>
          <w:highlight w:val="cyan"/>
        </w:rPr>
        <w:t>biological weapons.</w:t>
      </w:r>
    </w:p>
    <w:p w14:paraId="5A0382E2" w14:textId="77777777" w:rsidR="00960068" w:rsidRPr="00494445" w:rsidRDefault="00960068" w:rsidP="00960068">
      <w:pPr>
        <w:rPr>
          <w:rFonts w:asciiTheme="majorHAnsi" w:hAnsiTheme="majorHAnsi" w:cstheme="majorHAnsi"/>
          <w:b/>
          <w:iCs/>
          <w:u w:val="single"/>
        </w:rPr>
      </w:pPr>
      <w:r w:rsidRPr="00494445">
        <w:rPr>
          <w:rStyle w:val="Emphasis"/>
          <w:rFonts w:asciiTheme="majorHAnsi" w:hAnsiTheme="majorHAnsi" w:cstheme="majorHAnsi"/>
        </w:rPr>
        <w:t xml:space="preserve">Researchers have already shown it’s </w:t>
      </w:r>
      <w:r w:rsidRPr="00494445">
        <w:rPr>
          <w:rStyle w:val="Emphasis"/>
          <w:rFonts w:asciiTheme="majorHAnsi" w:hAnsiTheme="majorHAnsi" w:cstheme="majorHAnsi"/>
          <w:highlight w:val="cyan"/>
        </w:rPr>
        <w:t>possible to reconstruct</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cyan"/>
        </w:rPr>
        <w:t>smallpox</w:t>
      </w:r>
      <w:r w:rsidRPr="00494445">
        <w:rPr>
          <w:rStyle w:val="Emphasis"/>
          <w:rFonts w:asciiTheme="majorHAnsi" w:hAnsiTheme="majorHAnsi" w:cstheme="majorHAnsi"/>
        </w:rPr>
        <w:t xml:space="preserve"> viru</w:t>
      </w:r>
      <w:r w:rsidRPr="00494445">
        <w:rPr>
          <w:rFonts w:asciiTheme="majorHAnsi" w:hAnsiTheme="majorHAnsi" w:cstheme="majorHAnsi"/>
        </w:rPr>
        <w:t xml:space="preserve">s, </w:t>
      </w:r>
      <w:r w:rsidRPr="00494445">
        <w:rPr>
          <w:rStyle w:val="StyleUnderline"/>
          <w:rFonts w:asciiTheme="majorHAnsi" w:hAnsiTheme="majorHAnsi" w:cstheme="majorHAnsi"/>
        </w:rPr>
        <w:t>which was eradicated in the real world in the 1970s</w:t>
      </w:r>
      <w:r w:rsidRPr="00494445">
        <w:rPr>
          <w:rFonts w:asciiTheme="majorHAnsi" w:hAnsiTheme="majorHAnsi" w:cstheme="majorHAnsi"/>
        </w:rPr>
        <w:t xml:space="preserve">, </w:t>
      </w:r>
      <w:r w:rsidRPr="00494445">
        <w:rPr>
          <w:rStyle w:val="Emphasis"/>
          <w:rFonts w:asciiTheme="majorHAnsi" w:hAnsiTheme="majorHAnsi" w:cstheme="majorHAnsi"/>
          <w:highlight w:val="cyan"/>
        </w:rPr>
        <w:t>for</w:t>
      </w:r>
      <w:r w:rsidRPr="00494445">
        <w:rPr>
          <w:rStyle w:val="Emphasis"/>
          <w:rFonts w:asciiTheme="majorHAnsi" w:hAnsiTheme="majorHAnsi" w:cstheme="majorHAnsi"/>
        </w:rPr>
        <w:t xml:space="preserve"> as little as </w:t>
      </w:r>
      <w:r w:rsidRPr="00494445">
        <w:rPr>
          <w:rStyle w:val="Emphasis"/>
          <w:rFonts w:asciiTheme="majorHAnsi" w:hAnsiTheme="majorHAnsi" w:cstheme="majorHAnsi"/>
          <w:highlight w:val="cyan"/>
        </w:rPr>
        <w:t>$200,000</w:t>
      </w:r>
      <w:r w:rsidRPr="00494445">
        <w:rPr>
          <w:rStyle w:val="Emphasis"/>
          <w:rFonts w:asciiTheme="majorHAnsi" w:hAnsiTheme="majorHAnsi" w:cstheme="majorHAnsi"/>
        </w:rPr>
        <w:t xml:space="preserve"> using DNA fragments you can order online</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If a terrorist or rogue state were to successfully do so, </w:t>
      </w:r>
      <w:r w:rsidRPr="00494445">
        <w:rPr>
          <w:rStyle w:val="Emphasis"/>
          <w:rFonts w:asciiTheme="majorHAnsi" w:hAnsiTheme="majorHAnsi" w:cstheme="majorHAnsi"/>
        </w:rPr>
        <w:t>virtually no one alive would have any resistance to the virus</w:t>
      </w:r>
      <w:r w:rsidRPr="00494445">
        <w:rPr>
          <w:rFonts w:asciiTheme="majorHAnsi" w:hAnsiTheme="majorHAnsi" w:cstheme="majorHAnsi"/>
        </w:rPr>
        <w:t>—</w:t>
      </w:r>
      <w:r w:rsidRPr="00494445">
        <w:rPr>
          <w:rStyle w:val="Emphasis"/>
          <w:rFonts w:asciiTheme="majorHAnsi" w:hAnsiTheme="majorHAnsi" w:cstheme="majorHAnsi"/>
        </w:rPr>
        <w:t>and most stockpiles of the vaccine were destroyed long ago</w:t>
      </w:r>
      <w:r w:rsidRPr="00494445">
        <w:rPr>
          <w:rFonts w:asciiTheme="majorHAnsi" w:hAnsiTheme="majorHAnsi" w:cstheme="majorHAnsi"/>
        </w:rPr>
        <w:t xml:space="preserve">. There is an organization, the </w:t>
      </w:r>
      <w:r w:rsidRPr="00494445">
        <w:rPr>
          <w:rStyle w:val="StyleUnderline"/>
          <w:rFonts w:asciiTheme="majorHAnsi" w:hAnsiTheme="majorHAnsi" w:cstheme="majorHAnsi"/>
        </w:rPr>
        <w:t xml:space="preserve">International Gene Synthesis Consortium, that tries to screen suspicious orders for </w:t>
      </w:r>
      <w:r w:rsidRPr="00494445">
        <w:rPr>
          <w:rStyle w:val="Emphasis"/>
          <w:rFonts w:asciiTheme="majorHAnsi" w:hAnsiTheme="majorHAnsi" w:cstheme="majorHAnsi"/>
        </w:rPr>
        <w:t>DNA fragments that might be used to build such bioweapons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And while most of the world’s major DNA synthesis firms belong to the consortium, membership is completely voluntary, and </w:t>
      </w:r>
      <w:r w:rsidRPr="00494445">
        <w:rPr>
          <w:rStyle w:val="Emphasis"/>
          <w:rFonts w:asciiTheme="majorHAnsi" w:hAnsiTheme="majorHAnsi" w:cstheme="majorHAnsi"/>
        </w:rPr>
        <w:t>there’s also a thriving and entirely unregulated black market—much of it based in China.</w:t>
      </w:r>
    </w:p>
    <w:p w14:paraId="53C0F649" w14:textId="77777777" w:rsidR="00960068" w:rsidRPr="00494445" w:rsidRDefault="00960068" w:rsidP="00960068">
      <w:pPr>
        <w:rPr>
          <w:rFonts w:asciiTheme="majorHAnsi" w:hAnsiTheme="majorHAnsi" w:cstheme="majorHAnsi"/>
        </w:rPr>
      </w:pPr>
      <w:r w:rsidRPr="00494445">
        <w:rPr>
          <w:rStyle w:val="Emphasis"/>
          <w:rFonts w:asciiTheme="majorHAnsi" w:hAnsiTheme="majorHAnsi" w:cstheme="majorHAnsi"/>
        </w:rPr>
        <w:lastRenderedPageBreak/>
        <w:t xml:space="preserve">All of this means that </w:t>
      </w:r>
      <w:r w:rsidRPr="00494445">
        <w:rPr>
          <w:rStyle w:val="Emphasis"/>
          <w:rFonts w:asciiTheme="majorHAnsi" w:hAnsiTheme="majorHAnsi" w:cstheme="majorHAnsi"/>
          <w:highlight w:val="cyan"/>
        </w:rPr>
        <w:t>biosecurity standards in</w:t>
      </w:r>
      <w:r w:rsidRPr="00494445">
        <w:rPr>
          <w:rStyle w:val="Emphasis"/>
          <w:rFonts w:asciiTheme="majorHAnsi" w:hAnsiTheme="majorHAnsi" w:cstheme="majorHAnsi"/>
        </w:rPr>
        <w:t xml:space="preserve"> places like </w:t>
      </w:r>
      <w:r w:rsidRPr="00494445">
        <w:rPr>
          <w:rStyle w:val="Emphasis"/>
          <w:rFonts w:asciiTheme="majorHAnsi" w:hAnsiTheme="majorHAnsi" w:cstheme="majorHAnsi"/>
          <w:highlight w:val="cyan"/>
        </w:rPr>
        <w:t>China matter more than ever</w:t>
      </w:r>
      <w:r w:rsidRPr="00494445">
        <w:rPr>
          <w:rStyle w:val="Emphasis"/>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After all, if a major bioweapon were to be unleashed, </w:t>
      </w:r>
      <w:r w:rsidRPr="00494445">
        <w:rPr>
          <w:rStyle w:val="Emphasis"/>
          <w:rFonts w:asciiTheme="majorHAnsi" w:hAnsiTheme="majorHAnsi" w:cstheme="majorHAnsi"/>
        </w:rPr>
        <w:t>it’s unlikely that any major, globally integrated country</w:t>
      </w:r>
      <w:r w:rsidRPr="00494445">
        <w:rPr>
          <w:rStyle w:val="StyleUnderline"/>
          <w:rFonts w:asciiTheme="majorHAnsi" w:hAnsiTheme="majorHAnsi" w:cstheme="majorHAnsi"/>
        </w:rPr>
        <w:t xml:space="preserve"> could escape unharmed.</w:t>
      </w:r>
      <w:r w:rsidRPr="00494445">
        <w:rPr>
          <w:rFonts w:asciiTheme="majorHAnsi" w:hAnsiTheme="majorHAnsi" w:cstheme="majorHAnsi"/>
        </w:rP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2CB534B9"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has to walk unusually carefully and offers plenty of scope to build ethical concerns into both law and practice.</w:t>
      </w:r>
    </w:p>
    <w:p w14:paraId="3EB46DC1" w14:textId="77777777" w:rsidR="00960068" w:rsidRPr="00494445" w:rsidRDefault="00960068" w:rsidP="00960068">
      <w:pPr>
        <w:rPr>
          <w:rFonts w:asciiTheme="majorHAnsi" w:hAnsiTheme="majorHAnsi" w:cstheme="majorHAnsi"/>
          <w:b/>
          <w:iCs/>
          <w:u w:val="single"/>
        </w:rPr>
      </w:pPr>
      <w:r w:rsidRPr="00494445">
        <w:rPr>
          <w:rFonts w:asciiTheme="majorHAnsi" w:hAnsiTheme="majorHAnsi" w:cstheme="majorHAnsi"/>
        </w:rP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494445">
        <w:rPr>
          <w:rStyle w:val="Emphasis"/>
          <w:rFonts w:asciiTheme="majorHAnsi" w:hAnsiTheme="majorHAnsi" w:cstheme="majorHAnsi"/>
        </w:rPr>
        <w:t xml:space="preserve">. Another promising area of </w:t>
      </w:r>
      <w:r w:rsidRPr="00494445">
        <w:rPr>
          <w:rStyle w:val="Emphasis"/>
          <w:rFonts w:asciiTheme="majorHAnsi" w:hAnsiTheme="majorHAnsi" w:cstheme="majorHAnsi"/>
          <w:highlight w:val="cyan"/>
        </w:rPr>
        <w:t>U.S.-China cooperation</w:t>
      </w:r>
      <w:r w:rsidRPr="00494445">
        <w:rPr>
          <w:rStyle w:val="StyleUnderline"/>
          <w:rFonts w:asciiTheme="majorHAnsi" w:hAnsiTheme="majorHAnsi" w:cstheme="majorHAnsi"/>
        </w:rPr>
        <w:t xml:space="preserve">, especially in the research community, relates to so-called gene drives, the process of editing genomes and then spreading them through an entire population in just a few generations. </w:t>
      </w:r>
      <w:r w:rsidRPr="00494445">
        <w:rPr>
          <w:rStyle w:val="Emphasis"/>
          <w:rFonts w:asciiTheme="majorHAnsi" w:hAnsiTheme="majorHAnsi" w:cstheme="majorHAnsi"/>
        </w:rPr>
        <w:t xml:space="preserve">Using </w:t>
      </w:r>
      <w:r w:rsidRPr="00494445">
        <w:rPr>
          <w:rStyle w:val="Emphasis"/>
          <w:rFonts w:asciiTheme="majorHAnsi" w:hAnsiTheme="majorHAnsi" w:cstheme="majorHAnsi"/>
          <w:highlight w:val="cyan"/>
        </w:rPr>
        <w:t>gene drives</w:t>
      </w:r>
      <w:r w:rsidRPr="00494445">
        <w:rPr>
          <w:rStyle w:val="Emphasis"/>
          <w:rFonts w:asciiTheme="majorHAnsi" w:hAnsiTheme="majorHAnsi" w:cstheme="majorHAnsi"/>
        </w:rPr>
        <w:t xml:space="preserve"> to </w:t>
      </w:r>
      <w:r w:rsidRPr="00494445">
        <w:rPr>
          <w:rStyle w:val="Emphasis"/>
          <w:rFonts w:asciiTheme="majorHAnsi" w:hAnsiTheme="majorHAnsi" w:cstheme="majorHAnsi"/>
          <w:highlight w:val="cyan"/>
        </w:rPr>
        <w:t>prevent</w:t>
      </w:r>
      <w:r w:rsidRPr="00494445">
        <w:rPr>
          <w:rStyle w:val="Emphasis"/>
          <w:rFonts w:asciiTheme="majorHAnsi" w:hAnsiTheme="majorHAnsi" w:cstheme="majorHAnsi"/>
        </w:rPr>
        <w:t xml:space="preserve"> select </w:t>
      </w:r>
      <w:r w:rsidRPr="00494445">
        <w:rPr>
          <w:rStyle w:val="Emphasis"/>
          <w:rFonts w:asciiTheme="majorHAnsi" w:hAnsiTheme="majorHAnsi" w:cstheme="majorHAnsi"/>
          <w:highlight w:val="cyan"/>
        </w:rPr>
        <w:t>mosquito</w:t>
      </w:r>
      <w:r w:rsidRPr="00494445">
        <w:rPr>
          <w:rStyle w:val="Emphasis"/>
          <w:rFonts w:asciiTheme="majorHAnsi" w:hAnsiTheme="majorHAnsi" w:cstheme="majorHAnsi"/>
        </w:rPr>
        <w:t xml:space="preserve"> species from reproducing</w:t>
      </w:r>
      <w:r w:rsidRPr="00494445">
        <w:rPr>
          <w:rStyle w:val="StyleUnderline"/>
          <w:rFonts w:asciiTheme="majorHAnsi" w:hAnsiTheme="majorHAnsi" w:cstheme="majorHAnsi"/>
        </w:rPr>
        <w:t xml:space="preserve">, for example, might finally banish the world of debilitating, </w:t>
      </w:r>
      <w:r w:rsidRPr="00494445">
        <w:rPr>
          <w:rStyle w:val="Emphasis"/>
          <w:rFonts w:asciiTheme="majorHAnsi" w:hAnsiTheme="majorHAnsi" w:cstheme="majorHAnsi"/>
        </w:rPr>
        <w:t xml:space="preserve">widespread </w:t>
      </w:r>
      <w:r w:rsidRPr="00494445">
        <w:rPr>
          <w:rStyle w:val="Emphasis"/>
          <w:rFonts w:asciiTheme="majorHAnsi" w:hAnsiTheme="majorHAnsi" w:cstheme="majorHAnsi"/>
          <w:highlight w:val="cyan"/>
        </w:rPr>
        <w:t>diseases</w:t>
      </w:r>
      <w:r w:rsidRPr="00494445">
        <w:rPr>
          <w:rStyle w:val="Emphasis"/>
          <w:rFonts w:asciiTheme="majorHAnsi" w:hAnsiTheme="majorHAnsi" w:cstheme="majorHAnsi"/>
        </w:rPr>
        <w:t xml:space="preserve"> such as </w:t>
      </w:r>
      <w:r w:rsidRPr="00494445">
        <w:rPr>
          <w:rStyle w:val="Emphasis"/>
          <w:rFonts w:asciiTheme="majorHAnsi" w:hAnsiTheme="majorHAnsi" w:cstheme="majorHAnsi"/>
          <w:highlight w:val="cyan"/>
        </w:rPr>
        <w:t>malaria and Zika</w:t>
      </w:r>
      <w:r w:rsidRPr="00494445">
        <w:rPr>
          <w:rStyle w:val="Emphasis"/>
          <w:rFonts w:asciiTheme="majorHAnsi" w:hAnsiTheme="majorHAnsi" w:cstheme="majorHAnsi"/>
        </w:rPr>
        <w:t>, while endangered species might be engineered to survive climate change.</w:t>
      </w:r>
    </w:p>
    <w:p w14:paraId="2AE36912"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714296DA" w14:textId="77777777" w:rsidR="00960068" w:rsidRPr="00494445" w:rsidRDefault="00960068" w:rsidP="00960068">
      <w:pPr>
        <w:rPr>
          <w:rStyle w:val="Emphasis"/>
          <w:rFonts w:asciiTheme="majorHAnsi" w:hAnsiTheme="majorHAnsi" w:cstheme="majorHAnsi"/>
        </w:rPr>
      </w:pPr>
      <w:r w:rsidRPr="00494445">
        <w:rPr>
          <w:rStyle w:val="StyleUnderline"/>
          <w:rFonts w:asciiTheme="majorHAnsi" w:hAnsiTheme="majorHAnsi" w:cstheme="majorHAnsi"/>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rsidRPr="00494445">
        <w:rPr>
          <w:rFonts w:asciiTheme="majorHAnsi" w:hAnsiTheme="majorHAnsi" w:cstheme="majorHAnsi"/>
        </w:rPr>
        <w:t xml:space="preserve">They’ll also have to gather together individual researchers, institutions, companies, and organizations like the International Gene Synthesis Consortium. When it comes to the risks posed by emerging technologies, </w:t>
      </w:r>
      <w:r w:rsidRPr="00494445">
        <w:rPr>
          <w:rStyle w:val="Emphasis"/>
          <w:rFonts w:asciiTheme="majorHAnsi" w:hAnsiTheme="majorHAnsi" w:cstheme="majorHAnsi"/>
        </w:rPr>
        <w:t>Beijing, like Washington, will have to face the limits of its ability to solve the problem on its own.</w:t>
      </w:r>
    </w:p>
    <w:p w14:paraId="22A215B2" w14:textId="77777777" w:rsidR="00960068" w:rsidRPr="00494445" w:rsidRDefault="00960068" w:rsidP="00960068">
      <w:pPr>
        <w:pStyle w:val="Heading4"/>
        <w:rPr>
          <w:rFonts w:asciiTheme="majorHAnsi" w:hAnsiTheme="majorHAnsi" w:cstheme="majorHAnsi"/>
        </w:rPr>
      </w:pPr>
      <w:r w:rsidRPr="00494445">
        <w:rPr>
          <w:rFonts w:asciiTheme="majorHAnsi" w:hAnsiTheme="majorHAnsi" w:cstheme="majorHAnsi"/>
        </w:rPr>
        <w:t>China will leapfrog the US through biotech primacy</w:t>
      </w:r>
    </w:p>
    <w:p w14:paraId="3F2701BD" w14:textId="77777777" w:rsidR="00960068" w:rsidRPr="00494445" w:rsidRDefault="00960068" w:rsidP="00960068">
      <w:pPr>
        <w:rPr>
          <w:rFonts w:asciiTheme="majorHAnsi" w:hAnsiTheme="majorHAnsi" w:cstheme="majorHAnsi"/>
        </w:rPr>
      </w:pPr>
      <w:r w:rsidRPr="00494445">
        <w:rPr>
          <w:rStyle w:val="Style13ptBold"/>
          <w:rFonts w:asciiTheme="majorHAnsi" w:hAnsiTheme="majorHAnsi" w:cstheme="majorHAnsi"/>
        </w:rPr>
        <w:t>Cumbers 20</w:t>
      </w:r>
      <w:r w:rsidRPr="00494445">
        <w:rPr>
          <w:rFonts w:asciiTheme="majorHAnsi" w:hAnsiTheme="majorHAnsi" w:cstheme="majorHAnsi"/>
        </w:rPr>
        <w:t xml:space="preserve"> [John Cumbers, “I am the founder and CEO of SynBioBeta, the leading community of innovators, investors, engineers, and thinkers who share a passion for using synthetic biology to build a better, more sustainable universe. I publish the weekly SynBioBeta Digest, host the SynBioBeta Podcast, and wrote “What’s Your Biostrategy?”, the first book to anticipate how synthetic biology is going to disrupt virtually every industry in the world. I also founded BetaSpace,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 “China’s Plan To Beat The U.S. In The Trillion-Dollar Global Bioeconomy” Forbes, 2/3/2020] RM</w:t>
      </w:r>
    </w:p>
    <w:p w14:paraId="567A92B7" w14:textId="77777777" w:rsidR="00960068" w:rsidRPr="00494445" w:rsidRDefault="00960068" w:rsidP="00960068">
      <w:pPr>
        <w:rPr>
          <w:rStyle w:val="StyleUnderline"/>
          <w:rFonts w:asciiTheme="majorHAnsi" w:hAnsiTheme="majorHAnsi" w:cstheme="majorHAnsi"/>
        </w:rPr>
      </w:pPr>
      <w:r w:rsidRPr="00494445">
        <w:rPr>
          <w:rFonts w:asciiTheme="majorHAnsi" w:hAnsiTheme="majorHAnsi" w:cstheme="majorHAnsi"/>
        </w:rPr>
        <w:t xml:space="preserve">The report, entitled “Safeguarding the Bioeconomy,” looks at how </w:t>
      </w:r>
      <w:r w:rsidRPr="00494445">
        <w:rPr>
          <w:rStyle w:val="StyleUnderline"/>
          <w:rFonts w:asciiTheme="majorHAnsi" w:hAnsiTheme="majorHAnsi" w:cstheme="majorHAnsi"/>
        </w:rPr>
        <w:t xml:space="preserve">research and </w:t>
      </w:r>
      <w:r w:rsidRPr="00494445">
        <w:rPr>
          <w:rStyle w:val="StyleUnderline"/>
          <w:rFonts w:asciiTheme="majorHAnsi" w:hAnsiTheme="majorHAnsi" w:cstheme="majorHAnsi"/>
          <w:highlight w:val="cyan"/>
        </w:rPr>
        <w:t>innovation in the life sciences is driving</w:t>
      </w:r>
      <w:r w:rsidRPr="00494445">
        <w:rPr>
          <w:rStyle w:val="StyleUnderline"/>
          <w:rFonts w:asciiTheme="majorHAnsi" w:hAnsiTheme="majorHAnsi" w:cstheme="majorHAnsi"/>
        </w:rPr>
        <w:t xml:space="preserve"> rapid growth in </w:t>
      </w:r>
      <w:r w:rsidRPr="00494445">
        <w:rPr>
          <w:rStyle w:val="Emphasis"/>
          <w:rFonts w:asciiTheme="majorHAnsi" w:hAnsiTheme="majorHAnsi" w:cstheme="majorHAnsi"/>
        </w:rPr>
        <w:t xml:space="preserve">agriculture, biomedical science, information </w:t>
      </w:r>
      <w:r w:rsidRPr="00494445">
        <w:rPr>
          <w:rStyle w:val="Emphasis"/>
          <w:rFonts w:asciiTheme="majorHAnsi" w:hAnsiTheme="majorHAnsi" w:cstheme="majorHAnsi"/>
        </w:rPr>
        <w:lastRenderedPageBreak/>
        <w:t xml:space="preserve">science and computing, energy, and other sectors of </w:t>
      </w:r>
      <w:r w:rsidRPr="00494445">
        <w:rPr>
          <w:rStyle w:val="Emphasis"/>
          <w:rFonts w:asciiTheme="majorHAnsi" w:hAnsiTheme="majorHAnsi" w:cstheme="majorHAnsi"/>
          <w:highlight w:val="cyan"/>
        </w:rPr>
        <w:t>the U.S. economy</w:t>
      </w:r>
      <w:r w:rsidRPr="00494445">
        <w:rPr>
          <w:rFonts w:asciiTheme="majorHAnsi" w:hAnsiTheme="majorHAnsi" w:cstheme="majorHAnsi"/>
        </w:rPr>
        <w:t xml:space="preserve">. This economic activity—collectively referred to as </w:t>
      </w:r>
      <w:r w:rsidRPr="00494445">
        <w:rPr>
          <w:rStyle w:val="StyleUnderline"/>
          <w:rFonts w:asciiTheme="majorHAnsi" w:hAnsiTheme="majorHAnsi" w:cstheme="majorHAnsi"/>
        </w:rPr>
        <w:t xml:space="preserve">the bioeconomy—presents many opportunities to create jobs, improve the quality of life, and continue to drive the U.S. economy as a whole. </w:t>
      </w:r>
    </w:p>
    <w:p w14:paraId="375B5544" w14:textId="77777777" w:rsidR="00960068" w:rsidRPr="00494445" w:rsidRDefault="00960068" w:rsidP="00960068">
      <w:pPr>
        <w:rPr>
          <w:rStyle w:val="Emphasis"/>
          <w:rFonts w:asciiTheme="majorHAnsi" w:hAnsiTheme="majorHAnsi" w:cstheme="majorHAnsi"/>
        </w:rPr>
      </w:pPr>
      <w:r w:rsidRPr="00494445">
        <w:rPr>
          <w:rFonts w:asciiTheme="majorHAnsi" w:hAnsiTheme="majorHAnsi" w:cstheme="majorHAnsi"/>
        </w:rPr>
        <w:t xml:space="preserve">The report says that while the U.S. has been a leader in advancements in the biological sciences, other countries are actively investing in and expanding their capabilities in this area—and </w:t>
      </w:r>
      <w:r w:rsidRPr="00494445">
        <w:rPr>
          <w:rStyle w:val="Emphasis"/>
          <w:rFonts w:asciiTheme="majorHAnsi" w:hAnsiTheme="majorHAnsi" w:cstheme="majorHAnsi"/>
          <w:highlight w:val="cyan"/>
        </w:rPr>
        <w:t>the U.S.’s lead is beginning to slip.</w:t>
      </w:r>
    </w:p>
    <w:p w14:paraId="45E2E2ED"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Four reasons everyone should care about the U.S. bioeconomy</w:t>
      </w:r>
    </w:p>
    <w:p w14:paraId="2C28740B"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26F88A96"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The </w:t>
      </w:r>
      <w:r w:rsidRPr="00494445">
        <w:rPr>
          <w:rStyle w:val="StyleUnderline"/>
          <w:rFonts w:asciiTheme="majorHAnsi" w:hAnsiTheme="majorHAnsi" w:cstheme="majorHAnsi"/>
        </w:rPr>
        <w:t>economy</w:t>
      </w:r>
      <w:r w:rsidRPr="00494445">
        <w:rPr>
          <w:rFonts w:asciiTheme="majorHAnsi" w:hAnsiTheme="majorHAnsi" w:cstheme="majorHAnsi"/>
        </w:rPr>
        <w:t>: at $1 trillion in value, the U.S. bioeconomy represents hundreds of thousands of quality, high-paying jobs for Americans.</w:t>
      </w:r>
    </w:p>
    <w:p w14:paraId="27E96600" w14:textId="77777777" w:rsidR="00960068" w:rsidRPr="00494445" w:rsidRDefault="00960068" w:rsidP="00960068">
      <w:pPr>
        <w:rPr>
          <w:rFonts w:asciiTheme="majorHAnsi" w:hAnsiTheme="majorHAnsi" w:cstheme="majorHAnsi"/>
        </w:rPr>
      </w:pPr>
      <w:r w:rsidRPr="00494445">
        <w:rPr>
          <w:rStyle w:val="StyleUnderline"/>
          <w:rFonts w:asciiTheme="majorHAnsi" w:hAnsiTheme="majorHAnsi" w:cstheme="majorHAnsi"/>
        </w:rPr>
        <w:t>Health &amp; medicine</w:t>
      </w:r>
      <w:r w:rsidRPr="00494445">
        <w:rPr>
          <w:rFonts w:asciiTheme="majorHAnsi" w:hAnsiTheme="majorHAnsi" w:cstheme="majorHAnsi"/>
        </w:rPr>
        <w:t>: innovators in the bioeconomy are making next-generation therapies for cancer and diabetes, tackling emerging diseases like Coronavirus, and even increasing human longevity.</w:t>
      </w:r>
    </w:p>
    <w:p w14:paraId="3FFAC8BE" w14:textId="77777777" w:rsidR="00960068" w:rsidRPr="00494445" w:rsidRDefault="00960068" w:rsidP="00960068">
      <w:pPr>
        <w:rPr>
          <w:rFonts w:asciiTheme="majorHAnsi" w:hAnsiTheme="majorHAnsi" w:cstheme="majorHAnsi"/>
        </w:rPr>
      </w:pPr>
      <w:r w:rsidRPr="00494445">
        <w:rPr>
          <w:rStyle w:val="StyleUnderline"/>
          <w:rFonts w:asciiTheme="majorHAnsi" w:hAnsiTheme="majorHAnsi" w:cstheme="majorHAnsi"/>
        </w:rPr>
        <w:t>Food &amp; farming:</w:t>
      </w:r>
      <w:r w:rsidRPr="00494445">
        <w:rPr>
          <w:rFonts w:asciiTheme="majorHAnsi" w:hAnsiTheme="majorHAnsi" w:cstheme="majorHAnsi"/>
        </w:rPr>
        <w:t xml:space="preserve"> biotechnology is not only making agriculture more sustainable, it’s also bringing to market new and improved crops that are more nutritious, more affordable, and more delicious.</w:t>
      </w:r>
    </w:p>
    <w:p w14:paraId="12F40A73"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The </w:t>
      </w:r>
      <w:r w:rsidRPr="00494445">
        <w:rPr>
          <w:rStyle w:val="StyleUnderline"/>
          <w:rFonts w:asciiTheme="majorHAnsi" w:hAnsiTheme="majorHAnsi" w:cstheme="majorHAnsi"/>
        </w:rPr>
        <w:t>environment</w:t>
      </w:r>
      <w:r w:rsidRPr="00494445">
        <w:rPr>
          <w:rFonts w:asciiTheme="majorHAnsi" w:hAnsiTheme="majorHAnsi" w:cstheme="majorHAnsi"/>
        </w:rPr>
        <w:t xml:space="preserve">: </w:t>
      </w:r>
      <w:r w:rsidRPr="00494445">
        <w:rPr>
          <w:rStyle w:val="StyleUnderline"/>
          <w:rFonts w:asciiTheme="majorHAnsi" w:hAnsiTheme="majorHAnsi" w:cstheme="majorHAnsi"/>
        </w:rPr>
        <w:t>humanity’s health and well-being depend on our ability to stop and reverse climate change,</w:t>
      </w:r>
      <w:r w:rsidRPr="00494445">
        <w:rPr>
          <w:rFonts w:asciiTheme="majorHAnsi" w:hAnsiTheme="majorHAnsi" w:cstheme="majorHAnsi"/>
        </w:rPr>
        <w:t xml:space="preserve"> and we can’t do it without biological solutions that treat carbon not as a waste product, but as the starting point for chemicals and materials that today use petroleum.</w:t>
      </w:r>
    </w:p>
    <w:p w14:paraId="3741A70F"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Considering all this, it doesn’t seem like an overstatement when the report authors say that </w:t>
      </w:r>
      <w:r w:rsidRPr="00494445">
        <w:rPr>
          <w:rStyle w:val="StyleUnderline"/>
          <w:rFonts w:asciiTheme="majorHAnsi" w:hAnsiTheme="majorHAnsi" w:cstheme="majorHAnsi"/>
          <w:highlight w:val="cyan"/>
        </w:rPr>
        <w:t>U.S. competitiveness in</w:t>
      </w:r>
      <w:r w:rsidRPr="00494445">
        <w:rPr>
          <w:rStyle w:val="StyleUnderline"/>
          <w:rFonts w:asciiTheme="majorHAnsi" w:hAnsiTheme="majorHAnsi" w:cstheme="majorHAnsi"/>
        </w:rPr>
        <w:t xml:space="preserve"> the </w:t>
      </w:r>
      <w:r w:rsidRPr="00494445">
        <w:rPr>
          <w:rStyle w:val="StyleUnderline"/>
          <w:rFonts w:asciiTheme="majorHAnsi" w:hAnsiTheme="majorHAnsi" w:cstheme="majorHAnsi"/>
          <w:highlight w:val="cyan"/>
        </w:rPr>
        <w:t>bioeconomy is key</w:t>
      </w:r>
      <w:r w:rsidRPr="00494445">
        <w:rPr>
          <w:rStyle w:val="StyleUnderline"/>
          <w:rFonts w:asciiTheme="majorHAnsi" w:hAnsiTheme="majorHAnsi" w:cstheme="majorHAnsi"/>
        </w:rPr>
        <w:t xml:space="preserve"> to maintaining the economic health and security of the country</w:t>
      </w:r>
      <w:r w:rsidRPr="00494445">
        <w:rPr>
          <w:rFonts w:asciiTheme="majorHAnsi" w:hAnsiTheme="majorHAnsi" w:cstheme="majorHAnsi"/>
        </w:rPr>
        <w:t>.</w:t>
      </w:r>
    </w:p>
    <w:p w14:paraId="6CB2B6A6" w14:textId="77777777" w:rsidR="00960068" w:rsidRPr="00494445" w:rsidRDefault="00960068" w:rsidP="00960068">
      <w:pPr>
        <w:rPr>
          <w:rStyle w:val="Emphasis"/>
          <w:rFonts w:asciiTheme="majorHAnsi" w:hAnsiTheme="majorHAnsi" w:cstheme="majorHAnsi"/>
        </w:rPr>
      </w:pPr>
      <w:r w:rsidRPr="00494445">
        <w:rPr>
          <w:rStyle w:val="Emphasis"/>
          <w:rFonts w:asciiTheme="majorHAnsi" w:hAnsiTheme="majorHAnsi" w:cstheme="majorHAnsi"/>
        </w:rPr>
        <w:t>The very real risks to the U.S. bioeconomy</w:t>
      </w:r>
    </w:p>
    <w:p w14:paraId="1F15F418"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284204E0" w14:textId="77777777" w:rsidR="00960068" w:rsidRPr="00494445" w:rsidRDefault="00960068" w:rsidP="00960068">
      <w:pPr>
        <w:rPr>
          <w:rStyle w:val="StyleUnderline"/>
          <w:rFonts w:asciiTheme="majorHAnsi" w:hAnsiTheme="majorHAnsi" w:cstheme="majorHAnsi"/>
        </w:rPr>
      </w:pPr>
      <w:r w:rsidRPr="00494445">
        <w:rPr>
          <w:rFonts w:asciiTheme="majorHAnsi" w:hAnsiTheme="majorHAnsi" w:cstheme="majorHAnsi"/>
        </w:rPr>
        <w:t xml:space="preserve">Insufficient government R&amp;D investment. Money for basic research and development builds the foundations of the bioeconomy. We learn, achieve new results, and create new applications. </w:t>
      </w:r>
      <w:r w:rsidRPr="00494445">
        <w:rPr>
          <w:rStyle w:val="StyleUnderline"/>
          <w:rFonts w:asciiTheme="majorHAnsi" w:hAnsiTheme="majorHAnsi" w:cstheme="majorHAnsi"/>
        </w:rPr>
        <w:t>Investments that help develop enabling tools, technologies, and standards have the potential to maintain the U.S. bioeconomy competitive in a global bioeconomy.</w:t>
      </w:r>
    </w:p>
    <w:p w14:paraId="07C1DC25" w14:textId="77777777" w:rsidR="00960068" w:rsidRPr="00494445" w:rsidRDefault="00960068" w:rsidP="00960068">
      <w:pPr>
        <w:rPr>
          <w:rFonts w:asciiTheme="majorHAnsi" w:hAnsiTheme="majorHAnsi" w:cstheme="majorHAnsi"/>
        </w:rPr>
      </w:pPr>
      <w:r w:rsidRPr="00494445">
        <w:rPr>
          <w:rStyle w:val="StyleUnderline"/>
          <w:rFonts w:asciiTheme="majorHAnsi" w:hAnsiTheme="majorHAnsi" w:cstheme="majorHAnsi"/>
        </w:rPr>
        <w:t>Ineffective or inefficient regulations</w:t>
      </w:r>
      <w:r w:rsidRPr="00494445">
        <w:rPr>
          <w:rFonts w:asciiTheme="majorHAnsi" w:hAnsiTheme="majorHAnsi" w:cstheme="majorHAnsi"/>
        </w:rPr>
        <w:t>. Regulatory uncertainty stifles creative new approaches that may have unknown paths, long delays, or that might be prohibited by later changes.</w:t>
      </w:r>
    </w:p>
    <w:p w14:paraId="332737F5"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029A748B" w14:textId="77777777" w:rsidR="00960068" w:rsidRPr="00494445" w:rsidRDefault="00960068" w:rsidP="00960068">
      <w:pPr>
        <w:rPr>
          <w:rStyle w:val="StyleUnderline"/>
          <w:rFonts w:asciiTheme="majorHAnsi" w:hAnsiTheme="majorHAnsi" w:cstheme="majorHAnsi"/>
        </w:rPr>
      </w:pPr>
      <w:r w:rsidRPr="00494445">
        <w:rPr>
          <w:rStyle w:val="Emphasis"/>
          <w:rFonts w:asciiTheme="majorHAnsi" w:hAnsiTheme="majorHAnsi" w:cstheme="majorHAnsi"/>
          <w:highlight w:val="cyan"/>
        </w:rPr>
        <w:t>Ineffective</w:t>
      </w:r>
      <w:r w:rsidRPr="00494445">
        <w:rPr>
          <w:rStyle w:val="Emphasis"/>
          <w:rFonts w:asciiTheme="majorHAnsi" w:hAnsiTheme="majorHAnsi" w:cstheme="majorHAnsi"/>
        </w:rPr>
        <w:t xml:space="preserve"> or inefficient </w:t>
      </w:r>
      <w:r w:rsidRPr="00494445">
        <w:rPr>
          <w:rStyle w:val="Emphasis"/>
          <w:rFonts w:asciiTheme="majorHAnsi" w:hAnsiTheme="majorHAnsi" w:cstheme="majorHAnsi"/>
          <w:highlight w:val="cyan"/>
        </w:rPr>
        <w:t>i</w:t>
      </w:r>
      <w:r w:rsidRPr="00494445">
        <w:rPr>
          <w:rStyle w:val="Emphasis"/>
          <w:rFonts w:asciiTheme="majorHAnsi" w:hAnsiTheme="majorHAnsi" w:cstheme="majorHAnsi"/>
        </w:rPr>
        <w:t xml:space="preserve">ntellectual </w:t>
      </w:r>
      <w:r w:rsidRPr="00494445">
        <w:rPr>
          <w:rStyle w:val="Emphasis"/>
          <w:rFonts w:asciiTheme="majorHAnsi" w:hAnsiTheme="majorHAnsi" w:cstheme="majorHAnsi"/>
          <w:highlight w:val="cyan"/>
        </w:rPr>
        <w:t>p</w:t>
      </w:r>
      <w:r w:rsidRPr="00494445">
        <w:rPr>
          <w:rStyle w:val="Emphasis"/>
          <w:rFonts w:asciiTheme="majorHAnsi" w:hAnsiTheme="majorHAnsi" w:cstheme="majorHAnsi"/>
        </w:rPr>
        <w:t xml:space="preserve">roperty </w:t>
      </w:r>
      <w:r w:rsidRPr="00494445">
        <w:rPr>
          <w:rStyle w:val="Emphasis"/>
          <w:rFonts w:asciiTheme="majorHAnsi" w:hAnsiTheme="majorHAnsi" w:cstheme="majorHAnsi"/>
          <w:highlight w:val="cyan"/>
        </w:rPr>
        <w:t>protections</w:t>
      </w:r>
      <w:r w:rsidRPr="00494445">
        <w:rPr>
          <w:rFonts w:asciiTheme="majorHAnsi" w:hAnsiTheme="majorHAnsi" w:cstheme="majorHAnsi"/>
        </w:rPr>
        <w:t xml:space="preserve">. Uncertainty over what is patentable could </w:t>
      </w:r>
      <w:r w:rsidRPr="00494445">
        <w:rPr>
          <w:rStyle w:val="StyleUnderline"/>
          <w:rFonts w:asciiTheme="majorHAnsi" w:hAnsiTheme="majorHAnsi" w:cstheme="majorHAnsi"/>
          <w:highlight w:val="cyan"/>
        </w:rPr>
        <w:t>discourage innovators</w:t>
      </w:r>
      <w:r w:rsidRPr="00494445">
        <w:rPr>
          <w:rFonts w:asciiTheme="majorHAnsi" w:hAnsiTheme="majorHAnsi" w:cstheme="majorHAnsi"/>
        </w:rPr>
        <w:t xml:space="preserve"> who are considering whether and how to bring their innovations to market. </w:t>
      </w:r>
      <w:r w:rsidRPr="00494445">
        <w:rPr>
          <w:rStyle w:val="StyleUnderline"/>
          <w:rFonts w:asciiTheme="majorHAnsi" w:hAnsiTheme="majorHAnsi" w:cstheme="majorHAnsi"/>
        </w:rPr>
        <w:t xml:space="preserve">Patent </w:t>
      </w:r>
      <w:r w:rsidRPr="00494445">
        <w:rPr>
          <w:rStyle w:val="StyleUnderline"/>
          <w:rFonts w:asciiTheme="majorHAnsi" w:hAnsiTheme="majorHAnsi" w:cstheme="majorHAnsi"/>
        </w:rPr>
        <w:lastRenderedPageBreak/>
        <w:t>eligibility is also important to venture capitalists and private equity investors when considering whether to invest in biotechnology companies.</w:t>
      </w:r>
    </w:p>
    <w:p w14:paraId="7A75B75C" w14:textId="77777777" w:rsidR="00960068" w:rsidRPr="00494445" w:rsidRDefault="00960068" w:rsidP="00960068">
      <w:pPr>
        <w:rPr>
          <w:rStyle w:val="StyleUnderline"/>
          <w:rFonts w:asciiTheme="majorHAnsi" w:hAnsiTheme="majorHAnsi" w:cstheme="majorHAnsi"/>
        </w:rPr>
      </w:pPr>
      <w:r w:rsidRPr="00494445">
        <w:rPr>
          <w:rStyle w:val="StyleUnderline"/>
          <w:rFonts w:asciiTheme="majorHAnsi" w:hAnsiTheme="majorHAnsi" w:cstheme="majorHAnsi"/>
        </w:rPr>
        <w:t>Cybersecurity</w:t>
      </w:r>
      <w:r w:rsidRPr="00494445">
        <w:rPr>
          <w:rFonts w:asciiTheme="majorHAnsi" w:hAnsiTheme="majorHAnsi" w:cstheme="majorHAnsi"/>
        </w:rPr>
        <w:t xml:space="preserve">. As biological engineering depends more and more on massive datasets, the emerging bioeconomy now exists at the intersection of information science and biotechnological science. </w:t>
      </w:r>
      <w:r w:rsidRPr="00494445">
        <w:rPr>
          <w:rStyle w:val="StyleUnderline"/>
          <w:rFonts w:asciiTheme="majorHAnsi" w:hAnsiTheme="majorHAnsi" w:cstheme="majorHAnsi"/>
        </w:rPr>
        <w:t xml:space="preserve">The bioeconomy’s growing reliance on software, networking, and computer hardware tools yields the same cyber vulnerabilities present in any other sector, including hacking, sabotage, breached privacy, or theft of intellectual property. </w:t>
      </w:r>
    </w:p>
    <w:p w14:paraId="11082D7A" w14:textId="77777777" w:rsidR="00960068" w:rsidRPr="00494445" w:rsidRDefault="00960068" w:rsidP="00960068">
      <w:pPr>
        <w:rPr>
          <w:rStyle w:val="StyleUnderline"/>
          <w:rFonts w:asciiTheme="majorHAnsi" w:hAnsiTheme="majorHAnsi" w:cstheme="majorHAnsi"/>
        </w:rPr>
      </w:pPr>
      <w:r w:rsidRPr="00494445">
        <w:rPr>
          <w:rStyle w:val="Emphasis"/>
          <w:rFonts w:asciiTheme="majorHAnsi" w:hAnsiTheme="majorHAnsi" w:cstheme="majorHAnsi"/>
        </w:rPr>
        <w:t>Biosafety and biosecurity risks</w:t>
      </w:r>
      <w:r w:rsidRPr="00494445">
        <w:rPr>
          <w:rFonts w:asciiTheme="majorHAnsi" w:hAnsiTheme="majorHAnsi" w:cstheme="majorHAnsi"/>
        </w:rPr>
        <w:t xml:space="preserve">. The tools of today’s bioeconomy are enabling new capabilities that can generate concerns regarding traditional biothreats. These can include the accidental or intentional creation or release of dangerous or lethal pathogens. </w:t>
      </w:r>
      <w:r w:rsidRPr="00494445">
        <w:rPr>
          <w:rStyle w:val="StyleUnderline"/>
          <w:rFonts w:asciiTheme="majorHAnsi" w:hAnsiTheme="majorHAnsi" w:cstheme="majorHAnsi"/>
        </w:rPr>
        <w:t xml:space="preserve">Such </w:t>
      </w:r>
      <w:r w:rsidRPr="00494445">
        <w:rPr>
          <w:rStyle w:val="StyleUnderline"/>
          <w:rFonts w:asciiTheme="majorHAnsi" w:hAnsiTheme="majorHAnsi" w:cstheme="majorHAnsi"/>
          <w:highlight w:val="cyan"/>
        </w:rPr>
        <w:t>biothreats</w:t>
      </w:r>
      <w:r w:rsidRPr="00494445">
        <w:rPr>
          <w:rStyle w:val="StyleUnderline"/>
          <w:rFonts w:asciiTheme="majorHAnsi" w:hAnsiTheme="majorHAnsi" w:cstheme="majorHAnsi"/>
        </w:rPr>
        <w:t xml:space="preserve"> can </w:t>
      </w:r>
      <w:r w:rsidRPr="00494445">
        <w:rPr>
          <w:rStyle w:val="StyleUnderline"/>
          <w:rFonts w:asciiTheme="majorHAnsi" w:hAnsiTheme="majorHAnsi" w:cstheme="majorHAnsi"/>
          <w:highlight w:val="cyan"/>
        </w:rPr>
        <w:t xml:space="preserve">harm humans, animals, </w:t>
      </w:r>
      <w:r w:rsidRPr="00494445">
        <w:rPr>
          <w:rStyle w:val="StyleUnderline"/>
          <w:rFonts w:asciiTheme="majorHAnsi" w:hAnsiTheme="majorHAnsi" w:cstheme="majorHAnsi"/>
        </w:rPr>
        <w:t xml:space="preserve">plants, agriculture, </w:t>
      </w:r>
      <w:r w:rsidRPr="00494445">
        <w:rPr>
          <w:rStyle w:val="StyleUnderline"/>
          <w:rFonts w:asciiTheme="majorHAnsi" w:hAnsiTheme="majorHAnsi" w:cstheme="majorHAnsi"/>
          <w:highlight w:val="cyan"/>
        </w:rPr>
        <w:t>the environment</w:t>
      </w:r>
      <w:r w:rsidRPr="00494445">
        <w:rPr>
          <w:rStyle w:val="StyleUnderline"/>
          <w:rFonts w:asciiTheme="majorHAnsi" w:hAnsiTheme="majorHAnsi" w:cstheme="majorHAnsi"/>
        </w:rPr>
        <w:t xml:space="preserve">, and materials. </w:t>
      </w:r>
    </w:p>
    <w:p w14:paraId="01C55ED7"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Risks from climate change. Food and feed crops, biofuels crops, and crops used with bio-based fermentation products are susceptible to temperature and water stresses, as well as insects and pathogens that migrate with changing weather patterns.</w:t>
      </w:r>
    </w:p>
    <w:p w14:paraId="0BD41674" w14:textId="77777777" w:rsidR="00960068" w:rsidRPr="00494445" w:rsidRDefault="00960068" w:rsidP="00960068">
      <w:pPr>
        <w:rPr>
          <w:rStyle w:val="Emphasis"/>
          <w:rFonts w:asciiTheme="majorHAnsi" w:hAnsiTheme="majorHAnsi" w:cstheme="majorHAnsi"/>
        </w:rPr>
      </w:pPr>
      <w:r w:rsidRPr="00494445">
        <w:rPr>
          <w:rStyle w:val="Emphasis"/>
          <w:rFonts w:asciiTheme="majorHAnsi" w:hAnsiTheme="majorHAnsi" w:cstheme="majorHAnsi"/>
        </w:rPr>
        <w:t>China: the biotech elephant in the room</w:t>
      </w:r>
    </w:p>
    <w:p w14:paraId="626E2A65"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I’ve written previously written how the Chinese government is already making substantial investments in its bioeconomy. Here are three scary statistics, courtesy of Greg B. Scott of the ChinaBio Group:</w:t>
      </w:r>
    </w:p>
    <w:p w14:paraId="375D55C0" w14:textId="77777777" w:rsidR="00960068" w:rsidRPr="00494445" w:rsidRDefault="00960068" w:rsidP="00960068">
      <w:pPr>
        <w:rPr>
          <w:rFonts w:asciiTheme="majorHAnsi" w:hAnsiTheme="majorHAnsi" w:cstheme="majorHAnsi"/>
        </w:rPr>
      </w:pPr>
      <w:r w:rsidRPr="00494445">
        <w:rPr>
          <w:rStyle w:val="Emphasis"/>
          <w:rFonts w:asciiTheme="majorHAnsi" w:hAnsiTheme="majorHAnsi" w:cstheme="majorHAnsi"/>
          <w:highlight w:val="cyan"/>
        </w:rPr>
        <w:t>China is out-investing the U.S</w:t>
      </w:r>
      <w:r w:rsidRPr="00494445">
        <w:rPr>
          <w:rFonts w:asciiTheme="majorHAnsi" w:hAnsiTheme="majorHAnsi" w:cstheme="majorHAnsi"/>
        </w:rPr>
        <w:t xml:space="preserve">. China’s private investors poured $14.4 billion into its bioeconomy in 2019. </w:t>
      </w:r>
      <w:r w:rsidRPr="00494445">
        <w:rPr>
          <w:rStyle w:val="StyleUnderline"/>
          <w:rFonts w:asciiTheme="majorHAnsi" w:hAnsiTheme="majorHAnsi" w:cstheme="majorHAnsi"/>
        </w:rPr>
        <w:t>That compares to the United States’ more meager investment of $10.4 billion.</w:t>
      </w:r>
      <w:r w:rsidRPr="00494445">
        <w:rPr>
          <w:rFonts w:asciiTheme="majorHAnsi" w:hAnsiTheme="majorHAnsi" w:cstheme="majorHAnsi"/>
        </w:rPr>
        <w:t xml:space="preserve"> </w:t>
      </w:r>
    </w:p>
    <w:p w14:paraId="12AF74FA" w14:textId="77777777" w:rsidR="00960068" w:rsidRPr="00494445" w:rsidRDefault="00960068" w:rsidP="00960068">
      <w:pPr>
        <w:rPr>
          <w:rFonts w:asciiTheme="majorHAnsi" w:hAnsiTheme="majorHAnsi" w:cstheme="majorHAnsi"/>
        </w:rPr>
      </w:pPr>
      <w:r w:rsidRPr="00494445">
        <w:rPr>
          <w:rStyle w:val="Emphasis"/>
          <w:rFonts w:asciiTheme="majorHAnsi" w:hAnsiTheme="majorHAnsi" w:cstheme="majorHAnsi"/>
        </w:rPr>
        <w:t xml:space="preserve">China is building a </w:t>
      </w:r>
      <w:r w:rsidRPr="00494445">
        <w:rPr>
          <w:rStyle w:val="Emphasis"/>
          <w:rFonts w:asciiTheme="majorHAnsi" w:hAnsiTheme="majorHAnsi" w:cstheme="majorHAnsi"/>
          <w:highlight w:val="cyan"/>
        </w:rPr>
        <w:t>bigger bioeconomy workforce</w:t>
      </w:r>
      <w:r w:rsidRPr="00494445">
        <w:rPr>
          <w:rFonts w:asciiTheme="majorHAnsi" w:hAnsiTheme="majorHAnsi" w:cstheme="majorHAnsi"/>
        </w:rPr>
        <w:t>. China graduates about 8-10 million students each year. In the U.S., that number is closer to 400,000. Many Chinese students graduating from U.S. institutions stay here, but they are increasingly returning home to start highly innovative companies.</w:t>
      </w:r>
    </w:p>
    <w:p w14:paraId="70276692" w14:textId="77777777" w:rsidR="00960068" w:rsidRPr="00494445" w:rsidRDefault="00960068" w:rsidP="00960068">
      <w:pPr>
        <w:rPr>
          <w:rStyle w:val="Emphasis"/>
          <w:rFonts w:asciiTheme="majorHAnsi" w:hAnsiTheme="majorHAnsi" w:cstheme="majorHAnsi"/>
        </w:rPr>
      </w:pPr>
      <w:r w:rsidRPr="00494445">
        <w:rPr>
          <w:rStyle w:val="Emphasis"/>
          <w:rFonts w:asciiTheme="majorHAnsi" w:hAnsiTheme="majorHAnsi" w:cstheme="majorHAnsi"/>
        </w:rPr>
        <w:t>China is investing in itself.</w:t>
      </w:r>
      <w:r w:rsidRPr="00494445">
        <w:rPr>
          <w:rFonts w:asciiTheme="majorHAnsi" w:hAnsiTheme="majorHAnsi" w:cstheme="majorHAnsi"/>
        </w:rPr>
        <w:t xml:space="preserve"> Historically, China has invested heavily in foreign companies, tech, and debt. Now we’re seeing an uptick in China-to-China investments—</w:t>
      </w:r>
      <w:r w:rsidRPr="00494445">
        <w:rPr>
          <w:rStyle w:val="Emphasis"/>
          <w:rFonts w:asciiTheme="majorHAnsi" w:hAnsiTheme="majorHAnsi" w:cstheme="majorHAnsi"/>
        </w:rPr>
        <w:t xml:space="preserve">the country no longer needs to look abroad to find plenty of good biotech opportunities. </w:t>
      </w:r>
    </w:p>
    <w:p w14:paraId="3296E161" w14:textId="77777777" w:rsidR="00960068" w:rsidRPr="00494445" w:rsidRDefault="00960068" w:rsidP="00960068">
      <w:pPr>
        <w:rPr>
          <w:rStyle w:val="StyleUnderline"/>
          <w:rFonts w:asciiTheme="majorHAnsi" w:hAnsiTheme="majorHAnsi" w:cstheme="majorHAnsi"/>
        </w:rPr>
      </w:pPr>
      <w:r w:rsidRPr="00494445">
        <w:rPr>
          <w:rFonts w:asciiTheme="majorHAnsi" w:hAnsiTheme="majorHAnsi" w:cstheme="majorHAnsi"/>
        </w:rPr>
        <w:t xml:space="preserve">Chinese investments have led to centers of excellence in the regional technology hub of Shenzhen, including the Institute of Synthetic Biology at the Shenzhen Institute of Advanced Sciences (SIAT) and BGI Genomics. </w:t>
      </w:r>
      <w:r w:rsidRPr="00494445">
        <w:rPr>
          <w:rStyle w:val="StyleUnderline"/>
          <w:rFonts w:asciiTheme="majorHAnsi" w:hAnsiTheme="majorHAnsi" w:cstheme="majorHAnsi"/>
        </w:rPr>
        <w:t>Shenzhen will compete for technological and economic leadership with U.S. regional biotech powerhouses such as San Francisco/Silicon Valley and Boston/Cambridge in the years to come.</w:t>
      </w:r>
    </w:p>
    <w:p w14:paraId="61512745" w14:textId="77777777" w:rsidR="00960068" w:rsidRPr="00494445" w:rsidRDefault="00960068" w:rsidP="00960068">
      <w:pPr>
        <w:rPr>
          <w:rStyle w:val="Emphasis"/>
          <w:rFonts w:asciiTheme="majorHAnsi" w:hAnsiTheme="majorHAnsi" w:cstheme="majorHAnsi"/>
        </w:rPr>
      </w:pPr>
      <w:r w:rsidRPr="00494445">
        <w:rPr>
          <w:rStyle w:val="StyleUnderline"/>
          <w:rFonts w:asciiTheme="majorHAnsi" w:hAnsiTheme="majorHAnsi" w:cstheme="majorHAnsi"/>
        </w:rPr>
        <w:t>Many of China’s long-standing challenges—environment, food, water, waste management, and rapid innovation to retain its global manufacturing competitiveness—</w:t>
      </w:r>
      <w:r w:rsidRPr="00494445">
        <w:rPr>
          <w:rStyle w:val="Emphasis"/>
          <w:rFonts w:asciiTheme="majorHAnsi" w:hAnsiTheme="majorHAnsi" w:cstheme="majorHAnsi"/>
        </w:rPr>
        <w:t>are areas where synthetic biology is seen as a key technology for the future</w:t>
      </w:r>
      <w:r w:rsidRPr="00494445">
        <w:rPr>
          <w:rFonts w:asciiTheme="majorHAnsi" w:hAnsiTheme="majorHAnsi" w:cstheme="majorHAnsi"/>
        </w:rPr>
        <w:t xml:space="preserve">. In other words, synthetic biology is not just an academic pursuit for </w:t>
      </w:r>
      <w:r w:rsidRPr="00494445">
        <w:rPr>
          <w:rStyle w:val="Emphasis"/>
          <w:rFonts w:asciiTheme="majorHAnsi" w:hAnsiTheme="majorHAnsi" w:cstheme="majorHAnsi"/>
        </w:rPr>
        <w:t>China</w:t>
      </w:r>
      <w:r w:rsidRPr="00494445">
        <w:rPr>
          <w:rFonts w:asciiTheme="majorHAnsi" w:hAnsiTheme="majorHAnsi" w:cstheme="majorHAnsi"/>
        </w:rPr>
        <w:t xml:space="preserve">. Rather, </w:t>
      </w:r>
      <w:r w:rsidRPr="00494445">
        <w:rPr>
          <w:rStyle w:val="Emphasis"/>
          <w:rFonts w:asciiTheme="majorHAnsi" w:hAnsiTheme="majorHAnsi" w:cstheme="majorHAnsi"/>
        </w:rPr>
        <w:t xml:space="preserve">its leaders are thinking proactively about how </w:t>
      </w:r>
      <w:r w:rsidRPr="00494445">
        <w:rPr>
          <w:rStyle w:val="Emphasis"/>
          <w:rFonts w:asciiTheme="majorHAnsi" w:hAnsiTheme="majorHAnsi" w:cstheme="majorHAnsi"/>
          <w:highlight w:val="cyan"/>
        </w:rPr>
        <w:t>biological engineering can</w:t>
      </w:r>
      <w:r w:rsidRPr="00494445">
        <w:rPr>
          <w:rStyle w:val="Emphasis"/>
          <w:rFonts w:asciiTheme="majorHAnsi" w:hAnsiTheme="majorHAnsi" w:cstheme="majorHAnsi"/>
        </w:rPr>
        <w:t xml:space="preserve"> be used to </w:t>
      </w:r>
      <w:r w:rsidRPr="00494445">
        <w:rPr>
          <w:rStyle w:val="Emphasis"/>
          <w:rFonts w:asciiTheme="majorHAnsi" w:hAnsiTheme="majorHAnsi" w:cstheme="majorHAnsi"/>
          <w:highlight w:val="cyan"/>
        </w:rPr>
        <w:t>address the country’s strategic national interests</w:t>
      </w:r>
      <w:r w:rsidRPr="00494445">
        <w:rPr>
          <w:rStyle w:val="Emphasis"/>
          <w:rFonts w:asciiTheme="majorHAnsi" w:hAnsiTheme="majorHAnsi" w:cstheme="majorHAnsi"/>
        </w:rPr>
        <w:t>—while U.S. leadership stands idly by.</w:t>
      </w:r>
    </w:p>
    <w:p w14:paraId="015C6487"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lastRenderedPageBreak/>
        <w:t>What do we do?</w:t>
      </w:r>
    </w:p>
    <w:p w14:paraId="50893614" w14:textId="77777777" w:rsidR="00960068" w:rsidRPr="00494445" w:rsidRDefault="00960068" w:rsidP="00960068">
      <w:pPr>
        <w:rPr>
          <w:rStyle w:val="StyleUnderline"/>
          <w:rFonts w:asciiTheme="majorHAnsi" w:hAnsiTheme="majorHAnsi" w:cstheme="majorHAnsi"/>
        </w:rPr>
      </w:pPr>
      <w:r w:rsidRPr="00494445">
        <w:rPr>
          <w:rStyle w:val="StyleUnderline"/>
          <w:rFonts w:asciiTheme="majorHAnsi" w:hAnsiTheme="majorHAnsi" w:cstheme="majorHAnsi"/>
        </w:rPr>
        <w:t>So what can U.S. policymakers do to protect the U.S. bioeconomy and ensure continued technological and economic leadership in biology for the next twenty years?</w:t>
      </w:r>
    </w:p>
    <w:p w14:paraId="3AEC8F75"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Straight from the top. </w:t>
      </w:r>
      <w:r w:rsidRPr="00494445">
        <w:rPr>
          <w:rStyle w:val="Emphasis"/>
          <w:rFonts w:asciiTheme="majorHAnsi" w:hAnsiTheme="majorHAnsi" w:cstheme="majorHAnsi"/>
          <w:highlight w:val="cyan"/>
        </w:rPr>
        <w:t>China</w:t>
      </w:r>
      <w:r w:rsidRPr="00494445">
        <w:rPr>
          <w:rFonts w:asciiTheme="majorHAnsi" w:hAnsiTheme="majorHAnsi" w:cstheme="majorHAnsi"/>
        </w:rPr>
        <w:t xml:space="preserve"> </w:t>
      </w:r>
      <w:r w:rsidRPr="00494445">
        <w:rPr>
          <w:rStyle w:val="Emphasis"/>
          <w:rFonts w:asciiTheme="majorHAnsi" w:hAnsiTheme="majorHAnsi" w:cstheme="majorHAnsi"/>
        </w:rPr>
        <w:t xml:space="preserve">has </w:t>
      </w:r>
      <w:r w:rsidRPr="00494445">
        <w:rPr>
          <w:rStyle w:val="Emphasis"/>
          <w:rFonts w:asciiTheme="majorHAnsi" w:hAnsiTheme="majorHAnsi" w:cstheme="majorHAnsi"/>
          <w:highlight w:val="cyan"/>
        </w:rPr>
        <w:t>made clear</w:t>
      </w:r>
      <w:r w:rsidRPr="00494445">
        <w:rPr>
          <w:rStyle w:val="Emphasis"/>
          <w:rFonts w:asciiTheme="majorHAnsi" w:hAnsiTheme="majorHAnsi" w:cstheme="majorHAnsi"/>
        </w:rPr>
        <w:t xml:space="preserve"> its </w:t>
      </w:r>
      <w:r w:rsidRPr="00494445">
        <w:rPr>
          <w:rStyle w:val="Emphasis"/>
          <w:rFonts w:asciiTheme="majorHAnsi" w:hAnsiTheme="majorHAnsi" w:cstheme="majorHAnsi"/>
          <w:highlight w:val="cyan"/>
        </w:rPr>
        <w:t>ambition to become a global tech superpower</w:t>
      </w:r>
      <w:r w:rsidRPr="00494445">
        <w:rPr>
          <w:rStyle w:val="Emphasis"/>
          <w:rFonts w:asciiTheme="majorHAnsi" w:hAnsiTheme="majorHAnsi" w:cstheme="majorHAnsi"/>
        </w:rPr>
        <w:t>, with President Xi Jinping calling science and technology one of the main battlefronts of the economy</w:t>
      </w:r>
      <w:r w:rsidRPr="00494445">
        <w:rPr>
          <w:rFonts w:asciiTheme="majorHAnsi" w:hAnsiTheme="majorHAnsi" w:cstheme="majorHAnsi"/>
        </w:rPr>
        <w:t xml:space="preserve">. </w:t>
      </w:r>
      <w:r w:rsidRPr="00494445">
        <w:rPr>
          <w:rStyle w:val="Emphasis"/>
          <w:rFonts w:asciiTheme="majorHAnsi" w:hAnsiTheme="majorHAnsi" w:cstheme="majorHAnsi"/>
          <w:highlight w:val="cyan"/>
        </w:rPr>
        <w:t>The U.S.</w:t>
      </w:r>
      <w:r w:rsidRPr="00494445">
        <w:rPr>
          <w:rStyle w:val="Emphasis"/>
          <w:rFonts w:asciiTheme="majorHAnsi" w:hAnsiTheme="majorHAnsi" w:cstheme="majorHAnsi"/>
        </w:rPr>
        <w:t xml:space="preserve"> administration </w:t>
      </w:r>
      <w:r w:rsidRPr="00494445">
        <w:rPr>
          <w:rStyle w:val="Emphasis"/>
          <w:rFonts w:asciiTheme="majorHAnsi" w:hAnsiTheme="majorHAnsi" w:cstheme="majorHAnsi"/>
          <w:highlight w:val="cyan"/>
        </w:rPr>
        <w:t>needs to step up</w:t>
      </w:r>
      <w:r w:rsidRPr="00494445">
        <w:rPr>
          <w:rStyle w:val="Emphasis"/>
          <w:rFonts w:asciiTheme="majorHAnsi" w:hAnsiTheme="majorHAnsi" w:cstheme="majorHAnsi"/>
        </w:rPr>
        <w:t xml:space="preserve"> its game, too</w:t>
      </w:r>
      <w:r w:rsidRPr="00494445">
        <w:rPr>
          <w:rFonts w:asciiTheme="majorHAnsi" w:hAnsiTheme="majorHAnsi" w:cstheme="majorHAnsi"/>
        </w:rPr>
        <w:t>. President Trump recently declared January 2020 to be National Biotechnology Month, citing “boundless possibilities for economic growth, national security, healthcare, manufacturing, and agriculture.” That’s the right sentiment—now we need real action.</w:t>
      </w:r>
    </w:p>
    <w:p w14:paraId="204859EA"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12AE3AC1" w14:textId="77777777" w:rsidR="00960068" w:rsidRPr="00494445" w:rsidRDefault="00960068" w:rsidP="00960068">
      <w:pPr>
        <w:rPr>
          <w:rStyle w:val="Emphasis"/>
          <w:rFonts w:asciiTheme="majorHAnsi" w:hAnsiTheme="majorHAnsi" w:cstheme="majorHAnsi"/>
        </w:rPr>
      </w:pPr>
      <w:r w:rsidRPr="00494445">
        <w:rPr>
          <w:rFonts w:asciiTheme="majorHAnsi" w:hAnsiTheme="majorHAnsi" w:cstheme="majorHAnsi"/>
        </w:rP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494445">
        <w:rPr>
          <w:rStyle w:val="Emphasis"/>
          <w:rFonts w:asciiTheme="majorHAnsi" w:hAnsiTheme="majorHAnsi" w:cstheme="majorHAnsi"/>
        </w:rPr>
        <w:t>China continues to close in on the U.S., meaning that the U.S. is no longer the uncontested global leader in science.</w:t>
      </w:r>
    </w:p>
    <w:p w14:paraId="4110C24C"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Leading the global bioeconomy: Have some courage</w:t>
      </w:r>
    </w:p>
    <w:p w14:paraId="3AFAC2B0"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p>
    <w:p w14:paraId="410BB50D"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Today, </w:t>
      </w:r>
      <w:r w:rsidRPr="00494445">
        <w:rPr>
          <w:rStyle w:val="Emphasis"/>
          <w:rFonts w:asciiTheme="majorHAnsi" w:hAnsiTheme="majorHAnsi" w:cstheme="majorHAnsi"/>
        </w:rPr>
        <w:t xml:space="preserve">the </w:t>
      </w:r>
      <w:r w:rsidRPr="00494445">
        <w:rPr>
          <w:rStyle w:val="Emphasis"/>
          <w:rFonts w:asciiTheme="majorHAnsi" w:hAnsiTheme="majorHAnsi" w:cstheme="majorHAnsi"/>
          <w:highlight w:val="cyan"/>
        </w:rPr>
        <w:t>American synthetic bio</w:t>
      </w:r>
      <w:r w:rsidRPr="00494445">
        <w:rPr>
          <w:rStyle w:val="Emphasis"/>
          <w:rFonts w:asciiTheme="majorHAnsi" w:hAnsiTheme="majorHAnsi" w:cstheme="majorHAnsi"/>
        </w:rPr>
        <w:t xml:space="preserve">logy industry may be </w:t>
      </w:r>
      <w:r w:rsidRPr="00494445">
        <w:rPr>
          <w:rStyle w:val="Emphasis"/>
          <w:rFonts w:asciiTheme="majorHAnsi" w:hAnsiTheme="majorHAnsi" w:cstheme="majorHAnsi"/>
          <w:highlight w:val="cyan"/>
        </w:rPr>
        <w:t>unprepared for</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cyan"/>
        </w:rPr>
        <w:t>global competition</w:t>
      </w:r>
      <w:r w:rsidRPr="00494445">
        <w:rPr>
          <w:rStyle w:val="Emphasis"/>
          <w:rFonts w:asciiTheme="majorHAnsi" w:hAnsiTheme="majorHAnsi" w:cstheme="majorHAnsi"/>
        </w:rPr>
        <w:t xml:space="preserve"> it will face, lacking initiative and leadership at the highest levels of government.</w:t>
      </w:r>
      <w:r w:rsidRPr="00494445">
        <w:rPr>
          <w:rFonts w:asciiTheme="majorHAnsi" w:hAnsiTheme="majorHAnsi" w:cstheme="majorHAnsi"/>
        </w:rPr>
        <w:t xml:space="preserve"> But this could change quickly. If a country like the U.S. makes engineering biology a national priority, anything is possible in the new bioeconomy.</w:t>
      </w:r>
    </w:p>
    <w:p w14:paraId="792D88C3" w14:textId="77777777" w:rsidR="00960068" w:rsidRPr="00494445" w:rsidRDefault="00960068" w:rsidP="00960068">
      <w:pPr>
        <w:rPr>
          <w:rFonts w:asciiTheme="majorHAnsi" w:hAnsiTheme="majorHAnsi" w:cstheme="majorHAnsi"/>
        </w:rPr>
      </w:pPr>
    </w:p>
    <w:p w14:paraId="62E4A742" w14:textId="77777777" w:rsidR="00960068" w:rsidRPr="00494445" w:rsidRDefault="00960068" w:rsidP="00960068">
      <w:pPr>
        <w:pStyle w:val="Heading4"/>
        <w:rPr>
          <w:rFonts w:asciiTheme="majorHAnsi" w:hAnsiTheme="majorHAnsi" w:cstheme="majorHAnsi"/>
        </w:rPr>
      </w:pPr>
      <w:r w:rsidRPr="00494445">
        <w:rPr>
          <w:rFonts w:asciiTheme="majorHAnsi" w:hAnsiTheme="majorHAnsi" w:cstheme="majorHAnsi"/>
        </w:rPr>
        <w:t xml:space="preserve">Heg solves </w:t>
      </w:r>
      <w:r w:rsidRPr="00494445">
        <w:rPr>
          <w:rFonts w:asciiTheme="majorHAnsi" w:hAnsiTheme="majorHAnsi" w:cstheme="majorHAnsi"/>
          <w:u w:val="single"/>
        </w:rPr>
        <w:t>arms races</w:t>
      </w:r>
      <w:r w:rsidRPr="00494445">
        <w:rPr>
          <w:rFonts w:asciiTheme="majorHAnsi" w:hAnsiTheme="majorHAnsi" w:cstheme="majorHAnsi"/>
        </w:rPr>
        <w:t xml:space="preserve">, </w:t>
      </w:r>
      <w:r w:rsidRPr="00494445">
        <w:rPr>
          <w:rFonts w:asciiTheme="majorHAnsi" w:hAnsiTheme="majorHAnsi" w:cstheme="majorHAnsi"/>
          <w:u w:val="single"/>
        </w:rPr>
        <w:t>land grabs</w:t>
      </w:r>
      <w:r w:rsidRPr="00494445">
        <w:rPr>
          <w:rFonts w:asciiTheme="majorHAnsi" w:hAnsiTheme="majorHAnsi" w:cstheme="majorHAnsi"/>
        </w:rPr>
        <w:t xml:space="preserve">, </w:t>
      </w:r>
      <w:r w:rsidRPr="00494445">
        <w:rPr>
          <w:rFonts w:asciiTheme="majorHAnsi" w:hAnsiTheme="majorHAnsi" w:cstheme="majorHAnsi"/>
          <w:u w:val="single"/>
        </w:rPr>
        <w:t>rogue states</w:t>
      </w:r>
      <w:r w:rsidRPr="00494445">
        <w:rPr>
          <w:rFonts w:asciiTheme="majorHAnsi" w:hAnsiTheme="majorHAnsi" w:cstheme="majorHAnsi"/>
        </w:rPr>
        <w:t xml:space="preserve">, and </w:t>
      </w:r>
      <w:r w:rsidRPr="00494445">
        <w:rPr>
          <w:rFonts w:asciiTheme="majorHAnsi" w:hAnsiTheme="majorHAnsi" w:cstheme="majorHAnsi"/>
          <w:u w:val="single"/>
        </w:rPr>
        <w:t>great power war</w:t>
      </w:r>
      <w:r w:rsidRPr="00494445">
        <w:rPr>
          <w:rFonts w:asciiTheme="majorHAnsi" w:hAnsiTheme="majorHAnsi" w:cstheme="majorHAnsi"/>
        </w:rPr>
        <w:t xml:space="preserve"> </w:t>
      </w:r>
    </w:p>
    <w:p w14:paraId="78F18A15" w14:textId="77777777" w:rsidR="00960068" w:rsidRPr="00494445" w:rsidRDefault="00960068" w:rsidP="00960068">
      <w:pPr>
        <w:rPr>
          <w:rFonts w:asciiTheme="majorHAnsi" w:hAnsiTheme="majorHAnsi" w:cstheme="majorHAnsi"/>
        </w:rPr>
      </w:pPr>
      <w:r w:rsidRPr="00494445">
        <w:rPr>
          <w:rStyle w:val="Style13ptBold"/>
          <w:rFonts w:asciiTheme="majorHAnsi" w:hAnsiTheme="majorHAnsi" w:cstheme="majorHAnsi"/>
        </w:rPr>
        <w:t>Brands 18</w:t>
      </w:r>
      <w:r w:rsidRPr="00494445">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654B322D" w14:textId="77777777" w:rsidR="00960068" w:rsidRPr="00494445" w:rsidRDefault="00960068" w:rsidP="00960068">
      <w:pPr>
        <w:rPr>
          <w:rFonts w:asciiTheme="majorHAnsi" w:hAnsiTheme="majorHAnsi" w:cstheme="majorHAnsi"/>
        </w:rPr>
      </w:pPr>
      <w:r w:rsidRPr="00494445">
        <w:rPr>
          <w:rStyle w:val="StyleUnderline"/>
          <w:rFonts w:asciiTheme="majorHAnsi" w:hAnsiTheme="majorHAnsi" w:cstheme="majorHAnsi"/>
        </w:rPr>
        <w:t xml:space="preserve">Since World War II, the United States has had a military </w:t>
      </w:r>
      <w:r w:rsidRPr="00494445">
        <w:rPr>
          <w:rStyle w:val="Emphasis"/>
          <w:rFonts w:asciiTheme="majorHAnsi" w:hAnsiTheme="majorHAnsi" w:cstheme="majorHAnsi"/>
        </w:rPr>
        <w:t>second to none</w:t>
      </w:r>
      <w:r w:rsidRPr="00494445">
        <w:rPr>
          <w:rFonts w:asciiTheme="majorHAnsi" w:hAnsiTheme="majorHAnsi" w:cstheme="majorHAnsi"/>
        </w:rPr>
        <w:t xml:space="preserve">. Since the Cold War, </w:t>
      </w:r>
      <w:r w:rsidRPr="00494445">
        <w:rPr>
          <w:rStyle w:val="StyleUnderline"/>
          <w:rFonts w:asciiTheme="majorHAnsi" w:hAnsiTheme="majorHAnsi" w:cstheme="majorHAnsi"/>
        </w:rPr>
        <w:t xml:space="preserve">America has </w:t>
      </w:r>
      <w:r w:rsidRPr="00494445">
        <w:rPr>
          <w:rStyle w:val="Emphasis"/>
          <w:rFonts w:asciiTheme="majorHAnsi" w:hAnsiTheme="majorHAnsi" w:cstheme="majorHAnsi"/>
        </w:rPr>
        <w:t>committed</w:t>
      </w:r>
      <w:r w:rsidRPr="00494445">
        <w:rPr>
          <w:rStyle w:val="StyleUnderline"/>
          <w:rFonts w:asciiTheme="majorHAnsi" w:hAnsiTheme="majorHAnsi" w:cstheme="majorHAnsi"/>
        </w:rPr>
        <w:t xml:space="preserve"> to having</w:t>
      </w:r>
      <w:r w:rsidRPr="00494445">
        <w:rPr>
          <w:rFonts w:asciiTheme="majorHAnsi" w:hAnsiTheme="majorHAnsi" w:cstheme="majorHAnsi"/>
        </w:rPr>
        <w:t xml:space="preserve"> </w:t>
      </w:r>
      <w:r w:rsidRPr="00494445">
        <w:rPr>
          <w:rStyle w:val="Emphasis"/>
          <w:rFonts w:asciiTheme="majorHAnsi" w:hAnsiTheme="majorHAnsi" w:cstheme="majorHAnsi"/>
        </w:rPr>
        <w:t>overwhelming military primacy</w:t>
      </w:r>
      <w:r w:rsidRPr="00494445">
        <w:rPr>
          <w:rFonts w:asciiTheme="majorHAnsi" w:hAnsiTheme="majorHAnsi" w:cstheme="majorHAnsi"/>
        </w:rPr>
        <w:t xml:space="preserve">. The idea, as George W. Bush declared in 2002, that America must possess “strengths beyond challenge” has featured in every major U.S. strategy document for a quarter century; it has also been reflected in concrete terms.6 </w:t>
      </w:r>
    </w:p>
    <w:p w14:paraId="10D0CD94" w14:textId="77777777" w:rsidR="00960068" w:rsidRPr="00494445" w:rsidRDefault="00960068" w:rsidP="00960068">
      <w:pPr>
        <w:rPr>
          <w:rStyle w:val="Emphasis"/>
          <w:rFonts w:asciiTheme="majorHAnsi" w:hAnsiTheme="majorHAnsi" w:cstheme="majorHAnsi"/>
        </w:rPr>
      </w:pPr>
      <w:r w:rsidRPr="00494445">
        <w:rPr>
          <w:rFonts w:asciiTheme="majorHAnsi" w:hAnsiTheme="majorHAnsi" w:cstheme="majorHAnsi"/>
        </w:rPr>
        <w:t xml:space="preserve">From the early 1990s, for example, the </w:t>
      </w:r>
      <w:r w:rsidRPr="00494445">
        <w:rPr>
          <w:rStyle w:val="Emphasis"/>
          <w:rFonts w:asciiTheme="majorHAnsi" w:hAnsiTheme="majorHAnsi" w:cstheme="majorHAnsi"/>
          <w:highlight w:val="cyan"/>
        </w:rPr>
        <w:t>U</w:t>
      </w:r>
      <w:r w:rsidRPr="00494445">
        <w:rPr>
          <w:rStyle w:val="StyleUnderline"/>
          <w:rFonts w:asciiTheme="majorHAnsi" w:hAnsiTheme="majorHAnsi" w:cstheme="majorHAnsi"/>
        </w:rPr>
        <w:t>nited</w:t>
      </w:r>
      <w:r w:rsidRPr="00494445">
        <w:rPr>
          <w:rStyle w:val="StyleUnderline"/>
          <w:rFonts w:asciiTheme="majorHAnsi" w:hAnsiTheme="majorHAnsi" w:cstheme="majorHAnsi"/>
          <w:highlight w:val="cyan"/>
        </w:rPr>
        <w:t xml:space="preserve"> </w:t>
      </w:r>
      <w:r w:rsidRPr="00494445">
        <w:rPr>
          <w:rStyle w:val="Emphasis"/>
          <w:rFonts w:asciiTheme="majorHAnsi" w:hAnsiTheme="majorHAnsi" w:cstheme="majorHAnsi"/>
          <w:highlight w:val="cyan"/>
        </w:rPr>
        <w:t>S</w:t>
      </w:r>
      <w:r w:rsidRPr="00494445">
        <w:rPr>
          <w:rStyle w:val="StyleUnderline"/>
          <w:rFonts w:asciiTheme="majorHAnsi" w:hAnsiTheme="majorHAnsi" w:cstheme="majorHAnsi"/>
        </w:rPr>
        <w:t xml:space="preserve">tates consistently accounted for around 35 to 45 percent of world defense spending and </w:t>
      </w:r>
      <w:r w:rsidRPr="00494445">
        <w:rPr>
          <w:rStyle w:val="StyleUnderline"/>
          <w:rFonts w:asciiTheme="majorHAnsi" w:hAnsiTheme="majorHAnsi" w:cstheme="majorHAnsi"/>
          <w:highlight w:val="cyan"/>
        </w:rPr>
        <w:t>maintained</w:t>
      </w:r>
      <w:r w:rsidRPr="00494445">
        <w:rPr>
          <w:rStyle w:val="StyleUnderline"/>
          <w:rFonts w:asciiTheme="majorHAnsi" w:hAnsiTheme="majorHAnsi" w:cstheme="majorHAnsi"/>
        </w:rPr>
        <w:t xml:space="preserve"> </w:t>
      </w:r>
      <w:r w:rsidRPr="00494445">
        <w:rPr>
          <w:rStyle w:val="Emphasis"/>
          <w:rFonts w:asciiTheme="majorHAnsi" w:hAnsiTheme="majorHAnsi" w:cstheme="majorHAnsi"/>
        </w:rPr>
        <w:t xml:space="preserve">peerless global </w:t>
      </w:r>
      <w:r w:rsidRPr="00494445">
        <w:rPr>
          <w:rStyle w:val="Emphasis"/>
          <w:rFonts w:asciiTheme="majorHAnsi" w:hAnsiTheme="majorHAnsi" w:cstheme="majorHAnsi"/>
          <w:highlight w:val="cyan"/>
        </w:rPr>
        <w:t>power-</w:t>
      </w:r>
      <w:r w:rsidRPr="00494445">
        <w:rPr>
          <w:rStyle w:val="Emphasis"/>
          <w:rFonts w:asciiTheme="majorHAnsi" w:hAnsiTheme="majorHAnsi" w:cstheme="majorHAnsi"/>
          <w:highlight w:val="cyan"/>
        </w:rPr>
        <w:lastRenderedPageBreak/>
        <w:t>projection</w:t>
      </w:r>
      <w:r w:rsidRPr="00494445">
        <w:rPr>
          <w:rStyle w:val="Emphasis"/>
          <w:rFonts w:asciiTheme="majorHAnsi" w:hAnsiTheme="majorHAnsi" w:cstheme="majorHAnsi"/>
        </w:rPr>
        <w:t xml:space="preserve"> capabilities</w:t>
      </w:r>
      <w:r w:rsidRPr="00494445">
        <w:rPr>
          <w:rFonts w:asciiTheme="majorHAnsi" w:hAnsiTheme="majorHAnsi" w:cstheme="majorHAnsi"/>
        </w:rPr>
        <w:t xml:space="preserve">.7 Perhaps more important, U.S. </w:t>
      </w:r>
      <w:r w:rsidRPr="00494445">
        <w:rPr>
          <w:rStyle w:val="StyleUnderline"/>
          <w:rFonts w:asciiTheme="majorHAnsi" w:hAnsiTheme="majorHAnsi" w:cstheme="majorHAnsi"/>
        </w:rPr>
        <w:t xml:space="preserve">primacy was also </w:t>
      </w:r>
      <w:r w:rsidRPr="00494445">
        <w:rPr>
          <w:rStyle w:val="StyleUnderline"/>
          <w:rFonts w:asciiTheme="majorHAnsi" w:hAnsiTheme="majorHAnsi" w:cstheme="majorHAnsi"/>
          <w:highlight w:val="cyan"/>
        </w:rPr>
        <w:t>unrivaled in key</w:t>
      </w:r>
      <w:r w:rsidRPr="00494445">
        <w:rPr>
          <w:rStyle w:val="StyleUnderline"/>
          <w:rFonts w:asciiTheme="majorHAnsi" w:hAnsiTheme="majorHAnsi" w:cstheme="majorHAnsi"/>
        </w:rPr>
        <w:t xml:space="preserve"> overseas </w:t>
      </w:r>
      <w:r w:rsidRPr="00494445">
        <w:rPr>
          <w:rStyle w:val="Emphasis"/>
          <w:rFonts w:asciiTheme="majorHAnsi" w:hAnsiTheme="majorHAnsi" w:cstheme="majorHAnsi"/>
        </w:rPr>
        <w:t xml:space="preserve">strategic </w:t>
      </w:r>
      <w:r w:rsidRPr="00494445">
        <w:rPr>
          <w:rStyle w:val="Emphasis"/>
          <w:rFonts w:asciiTheme="majorHAnsi" w:hAnsiTheme="majorHAnsi" w:cstheme="majorHAnsi"/>
          <w:highlight w:val="cyan"/>
        </w:rPr>
        <w:t>regions</w:t>
      </w:r>
      <w:r w:rsidRPr="00494445">
        <w:rPr>
          <w:rFonts w:asciiTheme="majorHAnsi" w:hAnsiTheme="majorHAnsi" w:cstheme="majorHAnsi"/>
        </w:rPr>
        <w:t>—</w:t>
      </w:r>
      <w:r w:rsidRPr="00494445">
        <w:rPr>
          <w:rStyle w:val="Emphasis"/>
          <w:rFonts w:asciiTheme="majorHAnsi" w:hAnsiTheme="majorHAnsi" w:cstheme="majorHAnsi"/>
        </w:rPr>
        <w:t>Europe, East Asia, the Middle East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From </w:t>
      </w:r>
      <w:r w:rsidRPr="00494445">
        <w:rPr>
          <w:rStyle w:val="Emphasis"/>
          <w:rFonts w:asciiTheme="majorHAnsi" w:hAnsiTheme="majorHAnsi" w:cstheme="majorHAnsi"/>
        </w:rPr>
        <w:t>thrashing Saddam</w:t>
      </w:r>
      <w:r w:rsidRPr="00494445">
        <w:rPr>
          <w:rFonts w:asciiTheme="majorHAnsi" w:hAnsiTheme="majorHAnsi" w:cstheme="majorHAnsi"/>
        </w:rPr>
        <w:t xml:space="preserve"> Hussein’s million-man Iraqi military </w:t>
      </w:r>
      <w:r w:rsidRPr="00494445">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494445">
        <w:rPr>
          <w:rStyle w:val="Emphasis"/>
          <w:rFonts w:asciiTheme="majorHAnsi" w:hAnsiTheme="majorHAnsi" w:cstheme="majorHAnsi"/>
        </w:rPr>
        <w:t>superior</w:t>
      </w:r>
      <w:r w:rsidRPr="00494445">
        <w:rPr>
          <w:rStyle w:val="StyleUnderline"/>
          <w:rFonts w:asciiTheme="majorHAnsi" w:hAnsiTheme="majorHAnsi" w:cstheme="majorHAnsi"/>
        </w:rPr>
        <w:t xml:space="preserve"> to anything a </w:t>
      </w:r>
      <w:r w:rsidRPr="00494445">
        <w:rPr>
          <w:rStyle w:val="Emphasis"/>
          <w:rFonts w:asciiTheme="majorHAnsi" w:hAnsiTheme="majorHAnsi" w:cstheme="majorHAnsi"/>
        </w:rPr>
        <w:t xml:space="preserve">regional rival </w:t>
      </w:r>
      <w:r w:rsidRPr="00494445">
        <w:rPr>
          <w:rStyle w:val="StyleUnderline"/>
          <w:rFonts w:asciiTheme="majorHAnsi" w:hAnsiTheme="majorHAnsi" w:cstheme="majorHAnsi"/>
        </w:rPr>
        <w:t xml:space="preserve">could employ even </w:t>
      </w:r>
      <w:r w:rsidRPr="00494445">
        <w:rPr>
          <w:rStyle w:val="Emphasis"/>
          <w:rFonts w:asciiTheme="majorHAnsi" w:hAnsiTheme="majorHAnsi" w:cstheme="majorHAnsi"/>
        </w:rPr>
        <w:t>on its own geopolitical doorstep.</w:t>
      </w:r>
    </w:p>
    <w:p w14:paraId="356B6974"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This </w:t>
      </w:r>
      <w:r w:rsidRPr="00494445">
        <w:rPr>
          <w:rStyle w:val="Emphasis"/>
          <w:rFonts w:asciiTheme="majorHAnsi" w:hAnsiTheme="majorHAnsi" w:cstheme="majorHAnsi"/>
          <w:highlight w:val="cyan"/>
        </w:rPr>
        <w:t>military dominance</w:t>
      </w:r>
      <w:r w:rsidRPr="00494445">
        <w:rPr>
          <w:rFonts w:asciiTheme="majorHAnsi" w:hAnsiTheme="majorHAnsi" w:cstheme="majorHAnsi"/>
        </w:rPr>
        <w:t xml:space="preserve"> </w:t>
      </w:r>
      <w:r w:rsidRPr="00494445">
        <w:rPr>
          <w:rStyle w:val="StyleUnderline"/>
          <w:rFonts w:asciiTheme="majorHAnsi" w:hAnsiTheme="majorHAnsi" w:cstheme="majorHAnsi"/>
        </w:rPr>
        <w:t>has constituted the</w:t>
      </w:r>
      <w:r w:rsidRPr="00494445">
        <w:rPr>
          <w:rFonts w:asciiTheme="majorHAnsi" w:hAnsiTheme="majorHAnsi" w:cstheme="majorHAnsi"/>
        </w:rPr>
        <w:t xml:space="preserve"> </w:t>
      </w:r>
      <w:r w:rsidRPr="00494445">
        <w:rPr>
          <w:rStyle w:val="Emphasis"/>
          <w:rFonts w:asciiTheme="majorHAnsi" w:hAnsiTheme="majorHAnsi" w:cstheme="majorHAnsi"/>
        </w:rPr>
        <w:t xml:space="preserve">hard-power backbone </w:t>
      </w:r>
      <w:r w:rsidRPr="00494445">
        <w:rPr>
          <w:rStyle w:val="StyleUnderline"/>
          <w:rFonts w:asciiTheme="majorHAnsi" w:hAnsiTheme="majorHAnsi" w:cstheme="majorHAnsi"/>
        </w:rPr>
        <w:t xml:space="preserve">of an ambitious global strategy. </w:t>
      </w:r>
      <w:r w:rsidRPr="00494445">
        <w:rPr>
          <w:rFonts w:asciiTheme="majorHAnsi" w:hAnsiTheme="majorHAnsi" w:cstheme="majorHAnsi"/>
        </w:rPr>
        <w:t>After the Cold War, U.S.</w:t>
      </w:r>
      <w:r w:rsidRPr="00494445">
        <w:rPr>
          <w:rStyle w:val="StyleUnderline"/>
          <w:rFonts w:asciiTheme="majorHAnsi" w:hAnsiTheme="majorHAnsi" w:cstheme="majorHAnsi"/>
        </w:rPr>
        <w:t xml:space="preserve"> policymakers committed to averting a return to the </w:t>
      </w:r>
      <w:r w:rsidRPr="00494445">
        <w:rPr>
          <w:rStyle w:val="Emphasis"/>
          <w:rFonts w:asciiTheme="majorHAnsi" w:hAnsiTheme="majorHAnsi" w:cstheme="majorHAnsi"/>
        </w:rPr>
        <w:t>unstable multipolarity</w:t>
      </w:r>
      <w:r w:rsidRPr="00494445">
        <w:rPr>
          <w:rStyle w:val="StyleUnderline"/>
          <w:rFonts w:asciiTheme="majorHAnsi" w:hAnsiTheme="majorHAnsi" w:cstheme="majorHAnsi"/>
        </w:rPr>
        <w:t xml:space="preserve"> of earlier eras, and to perpetuating the more favorable unipolar order.</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They committed to building on the successes of the postwar era by further advancing </w:t>
      </w:r>
      <w:r w:rsidRPr="00494445">
        <w:rPr>
          <w:rStyle w:val="Emphasis"/>
          <w:rFonts w:asciiTheme="majorHAnsi" w:hAnsiTheme="majorHAnsi" w:cstheme="majorHAnsi"/>
        </w:rPr>
        <w:t>liberal political values</w:t>
      </w:r>
      <w:r w:rsidRPr="00494445">
        <w:rPr>
          <w:rStyle w:val="StyleUnderline"/>
          <w:rFonts w:asciiTheme="majorHAnsi" w:hAnsiTheme="majorHAnsi" w:cstheme="majorHAnsi"/>
        </w:rPr>
        <w:t xml:space="preserve"> and an open international </w:t>
      </w:r>
      <w:r w:rsidRPr="00494445">
        <w:rPr>
          <w:rStyle w:val="Emphasis"/>
          <w:rFonts w:asciiTheme="majorHAnsi" w:hAnsiTheme="majorHAnsi" w:cstheme="majorHAnsi"/>
        </w:rPr>
        <w:t>economy</w:t>
      </w:r>
      <w:r w:rsidRPr="00494445">
        <w:rPr>
          <w:rStyle w:val="StyleUnderline"/>
          <w:rFonts w:asciiTheme="majorHAnsi" w:hAnsiTheme="majorHAnsi" w:cstheme="majorHAnsi"/>
        </w:rPr>
        <w:t xml:space="preserve">, and to </w:t>
      </w:r>
      <w:r w:rsidRPr="00494445">
        <w:rPr>
          <w:rStyle w:val="Emphasis"/>
          <w:rFonts w:asciiTheme="majorHAnsi" w:hAnsiTheme="majorHAnsi" w:cstheme="majorHAnsi"/>
          <w:highlight w:val="cyan"/>
        </w:rPr>
        <w:t>suppressing</w:t>
      </w:r>
      <w:r w:rsidRPr="00494445">
        <w:rPr>
          <w:rStyle w:val="StyleUnderline"/>
          <w:rFonts w:asciiTheme="majorHAnsi" w:hAnsiTheme="majorHAnsi" w:cstheme="majorHAnsi"/>
        </w:rPr>
        <w:t xml:space="preserve"> international scourges such as </w:t>
      </w:r>
      <w:r w:rsidRPr="00494445">
        <w:rPr>
          <w:rStyle w:val="Emphasis"/>
          <w:rFonts w:asciiTheme="majorHAnsi" w:hAnsiTheme="majorHAnsi" w:cstheme="majorHAnsi"/>
        </w:rPr>
        <w:t xml:space="preserve">rogue </w:t>
      </w:r>
      <w:r w:rsidRPr="00494445">
        <w:rPr>
          <w:rStyle w:val="Emphasis"/>
          <w:rFonts w:asciiTheme="majorHAnsi" w:hAnsiTheme="majorHAnsi" w:cstheme="majorHAnsi"/>
          <w:highlight w:val="cyan"/>
        </w:rPr>
        <w:t>states</w:t>
      </w:r>
      <w:r w:rsidRPr="00494445">
        <w:rPr>
          <w:rStyle w:val="StyleUnderline"/>
          <w:rFonts w:asciiTheme="majorHAnsi" w:hAnsiTheme="majorHAnsi" w:cstheme="majorHAnsi"/>
          <w:highlight w:val="cyan"/>
        </w:rPr>
        <w:t xml:space="preserve">, </w:t>
      </w:r>
      <w:r w:rsidRPr="00494445">
        <w:rPr>
          <w:rStyle w:val="Emphasis"/>
          <w:rFonts w:asciiTheme="majorHAnsi" w:hAnsiTheme="majorHAnsi" w:cstheme="majorHAnsi"/>
          <w:highlight w:val="cyan"/>
        </w:rPr>
        <w:t>nuclear proliferation</w:t>
      </w:r>
      <w:r w:rsidRPr="00494445">
        <w:rPr>
          <w:rStyle w:val="StyleUnderline"/>
          <w:rFonts w:asciiTheme="majorHAnsi" w:hAnsiTheme="majorHAnsi" w:cstheme="majorHAnsi"/>
          <w:highlight w:val="cyan"/>
        </w:rPr>
        <w:t xml:space="preserve">, and catastrophic </w:t>
      </w:r>
      <w:r w:rsidRPr="00494445">
        <w:rPr>
          <w:rStyle w:val="Emphasis"/>
          <w:rFonts w:asciiTheme="majorHAnsi" w:hAnsiTheme="majorHAnsi" w:cstheme="majorHAnsi"/>
          <w:highlight w:val="cyan"/>
        </w:rPr>
        <w:t>terrorism</w:t>
      </w:r>
      <w:r w:rsidRPr="00494445">
        <w:rPr>
          <w:rStyle w:val="StyleUnderline"/>
          <w:rFonts w:asciiTheme="majorHAnsi" w:hAnsiTheme="majorHAnsi" w:cstheme="majorHAnsi"/>
        </w:rPr>
        <w:t xml:space="preserve">. </w:t>
      </w:r>
      <w:r w:rsidRPr="00494445">
        <w:rPr>
          <w:rFonts w:asciiTheme="majorHAnsi" w:hAnsiTheme="majorHAnsi" w:cstheme="majorHAnsi"/>
        </w:rPr>
        <w:t xml:space="preserve">And because they recognized that military force remained the ultima ratio regum, </w:t>
      </w:r>
      <w:r w:rsidRPr="00494445">
        <w:rPr>
          <w:rStyle w:val="StyleUnderline"/>
          <w:rFonts w:asciiTheme="majorHAnsi" w:hAnsiTheme="majorHAnsi" w:cstheme="majorHAnsi"/>
        </w:rPr>
        <w:t>they understood the</w:t>
      </w:r>
      <w:r w:rsidRPr="00494445">
        <w:rPr>
          <w:rFonts w:asciiTheme="majorHAnsi" w:hAnsiTheme="majorHAnsi" w:cstheme="majorHAnsi"/>
        </w:rPr>
        <w:t xml:space="preserve"> </w:t>
      </w:r>
      <w:r w:rsidRPr="00494445">
        <w:rPr>
          <w:rStyle w:val="Emphasis"/>
          <w:rFonts w:asciiTheme="majorHAnsi" w:hAnsiTheme="majorHAnsi" w:cstheme="majorHAnsi"/>
        </w:rPr>
        <w:t>centrality</w:t>
      </w:r>
      <w:r w:rsidRPr="00494445">
        <w:rPr>
          <w:rFonts w:asciiTheme="majorHAnsi" w:hAnsiTheme="majorHAnsi" w:cstheme="majorHAnsi"/>
        </w:rPr>
        <w:t xml:space="preserve"> </w:t>
      </w:r>
      <w:r w:rsidRPr="00494445">
        <w:rPr>
          <w:rStyle w:val="StyleUnderline"/>
          <w:rFonts w:asciiTheme="majorHAnsi" w:hAnsiTheme="majorHAnsi" w:cstheme="majorHAnsi"/>
        </w:rPr>
        <w:t>of military preponderance</w:t>
      </w:r>
      <w:r w:rsidRPr="00494445">
        <w:rPr>
          <w:rFonts w:asciiTheme="majorHAnsi" w:hAnsiTheme="majorHAnsi" w:cstheme="majorHAnsi"/>
        </w:rPr>
        <w:t xml:space="preserve">. </w:t>
      </w:r>
    </w:p>
    <w:p w14:paraId="74B953F0" w14:textId="77777777" w:rsidR="00960068" w:rsidRPr="00494445" w:rsidRDefault="00960068" w:rsidP="00960068">
      <w:pPr>
        <w:rPr>
          <w:rStyle w:val="StyleUnderline"/>
          <w:rFonts w:asciiTheme="majorHAnsi" w:hAnsiTheme="majorHAnsi" w:cstheme="majorHAnsi"/>
        </w:rPr>
      </w:pPr>
      <w:r w:rsidRPr="00494445">
        <w:rPr>
          <w:rStyle w:val="StyleUnderline"/>
          <w:rFonts w:asciiTheme="majorHAnsi" w:hAnsiTheme="majorHAnsi" w:cstheme="majorHAnsi"/>
          <w:highlight w:val="cyan"/>
        </w:rPr>
        <w:t xml:space="preserve">Washington would </w:t>
      </w:r>
      <w:r w:rsidRPr="00494445">
        <w:rPr>
          <w:rStyle w:val="Emphasis"/>
          <w:rFonts w:asciiTheme="majorHAnsi" w:hAnsiTheme="majorHAnsi" w:cstheme="majorHAnsi"/>
          <w:highlight w:val="cyan"/>
        </w:rPr>
        <w:t>need</w:t>
      </w:r>
      <w:r w:rsidRPr="00494445">
        <w:rPr>
          <w:rStyle w:val="StyleUnderline"/>
          <w:rFonts w:asciiTheme="majorHAnsi" w:hAnsiTheme="majorHAnsi" w:cstheme="majorHAnsi"/>
          <w:highlight w:val="cyan"/>
        </w:rPr>
        <w:t xml:space="preserve"> the </w:t>
      </w:r>
      <w:r w:rsidRPr="00494445">
        <w:rPr>
          <w:rStyle w:val="Emphasis"/>
          <w:rFonts w:asciiTheme="majorHAnsi" w:hAnsiTheme="majorHAnsi" w:cstheme="majorHAnsi"/>
          <w:highlight w:val="cyan"/>
        </w:rPr>
        <w:t>military power</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necessary </w:t>
      </w:r>
      <w:r w:rsidRPr="00494445">
        <w:rPr>
          <w:rStyle w:val="StyleUnderline"/>
          <w:rFonts w:asciiTheme="majorHAnsi" w:hAnsiTheme="majorHAnsi" w:cstheme="majorHAnsi"/>
          <w:highlight w:val="cyan"/>
        </w:rPr>
        <w:t xml:space="preserve">to </w:t>
      </w:r>
      <w:r w:rsidRPr="00494445">
        <w:rPr>
          <w:rStyle w:val="Emphasis"/>
          <w:rFonts w:asciiTheme="majorHAnsi" w:hAnsiTheme="majorHAnsi" w:cstheme="majorHAnsi"/>
          <w:highlight w:val="cyan"/>
        </w:rPr>
        <w:t>underwrite</w:t>
      </w:r>
      <w:r w:rsidRPr="00494445">
        <w:rPr>
          <w:rStyle w:val="StyleUnderline"/>
          <w:rFonts w:asciiTheme="majorHAnsi" w:hAnsiTheme="majorHAnsi" w:cstheme="majorHAnsi"/>
        </w:rPr>
        <w:t xml:space="preserve"> worldwide </w:t>
      </w:r>
      <w:r w:rsidRPr="00494445">
        <w:rPr>
          <w:rStyle w:val="Emphasis"/>
          <w:rFonts w:asciiTheme="majorHAnsi" w:hAnsiTheme="majorHAnsi" w:cstheme="majorHAnsi"/>
          <w:highlight w:val="cyan"/>
        </w:rPr>
        <w:t>alliance commitments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 xml:space="preserve">It would have to preserve </w:t>
      </w:r>
      <w:r w:rsidRPr="00494445">
        <w:rPr>
          <w:rStyle w:val="Emphasis"/>
          <w:rFonts w:asciiTheme="majorHAnsi" w:hAnsiTheme="majorHAnsi" w:cstheme="majorHAnsi"/>
          <w:highlight w:val="cyan"/>
        </w:rPr>
        <w:t>substantial overmatch</w:t>
      </w:r>
      <w:r w:rsidRPr="00494445">
        <w:rPr>
          <w:rFonts w:asciiTheme="majorHAnsi" w:hAnsiTheme="majorHAnsi" w:cstheme="majorHAnsi"/>
          <w:highlight w:val="cyan"/>
        </w:rPr>
        <w:t xml:space="preserve"> </w:t>
      </w:r>
      <w:r w:rsidRPr="00494445">
        <w:rPr>
          <w:rStyle w:val="StyleUnderline"/>
          <w:rFonts w:asciiTheme="majorHAnsi" w:hAnsiTheme="majorHAnsi" w:cstheme="majorHAnsi"/>
        </w:rPr>
        <w:t>versus any potential</w:t>
      </w:r>
      <w:r w:rsidRPr="00494445">
        <w:rPr>
          <w:rFonts w:asciiTheme="majorHAnsi" w:hAnsiTheme="majorHAnsi" w:cstheme="majorHAnsi"/>
        </w:rPr>
        <w:t xml:space="preserve"> </w:t>
      </w:r>
      <w:r w:rsidRPr="00494445">
        <w:rPr>
          <w:rStyle w:val="Emphasis"/>
          <w:rFonts w:asciiTheme="majorHAnsi" w:hAnsiTheme="majorHAnsi" w:cstheme="majorHAnsi"/>
        </w:rPr>
        <w:t xml:space="preserve">great-power rival. </w:t>
      </w:r>
      <w:r w:rsidRPr="00494445">
        <w:rPr>
          <w:rFonts w:asciiTheme="majorHAnsi" w:hAnsiTheme="majorHAnsi" w:cstheme="majorHAnsi"/>
        </w:rPr>
        <w:t xml:space="preserve">It must be able to answer the sharpest challenges to the international system, such as Saddam’s invasion of Kuwait in 1990 or jihadist extremism after 9/11. Finally, </w:t>
      </w:r>
      <w:r w:rsidRPr="00494445">
        <w:rPr>
          <w:rStyle w:val="StyleUnderline"/>
          <w:rFonts w:asciiTheme="majorHAnsi" w:hAnsiTheme="majorHAnsi" w:cstheme="majorHAnsi"/>
        </w:rPr>
        <w:t xml:space="preserve">because prevailing global </w:t>
      </w:r>
      <w:r w:rsidRPr="00494445">
        <w:rPr>
          <w:rStyle w:val="Emphasis"/>
          <w:rFonts w:asciiTheme="majorHAnsi" w:hAnsiTheme="majorHAnsi" w:cstheme="majorHAnsi"/>
        </w:rPr>
        <w:t>norms</w:t>
      </w:r>
      <w:r w:rsidRPr="00494445">
        <w:rPr>
          <w:rStyle w:val="StyleUnderline"/>
          <w:rFonts w:asciiTheme="majorHAnsi" w:hAnsiTheme="majorHAnsi" w:cstheme="majorHAnsi"/>
        </w:rPr>
        <w:t xml:space="preserve"> generally reflect </w:t>
      </w:r>
      <w:r w:rsidRPr="00494445">
        <w:rPr>
          <w:rStyle w:val="Emphasis"/>
          <w:rFonts w:asciiTheme="majorHAnsi" w:hAnsiTheme="majorHAnsi" w:cstheme="majorHAnsi"/>
        </w:rPr>
        <w:t>hard-power realities</w:t>
      </w:r>
      <w:r w:rsidRPr="00494445">
        <w:rPr>
          <w:rStyle w:val="StyleUnderline"/>
          <w:rFonts w:asciiTheme="majorHAnsi" w:hAnsiTheme="majorHAnsi" w:cstheme="majorHAnsi"/>
        </w:rPr>
        <w:t xml:space="preserve">, America would need the superiority to assure that its own </w:t>
      </w:r>
      <w:r w:rsidRPr="00494445">
        <w:rPr>
          <w:rStyle w:val="Emphasis"/>
          <w:rFonts w:asciiTheme="majorHAnsi" w:hAnsiTheme="majorHAnsi" w:cstheme="majorHAnsi"/>
        </w:rPr>
        <w:t>values remained ascendant</w:t>
      </w:r>
      <w:r w:rsidRPr="00494445">
        <w:rPr>
          <w:rStyle w:val="StyleUnderline"/>
          <w:rFonts w:asciiTheme="majorHAnsi" w:hAnsiTheme="majorHAnsi" w:cstheme="majorHAnsi"/>
        </w:rPr>
        <w:t>. It was impolitic to say that U.S.</w:t>
      </w:r>
      <w:r w:rsidRPr="00494445">
        <w:rPr>
          <w:rStyle w:val="StyleUnderline"/>
          <w:rFonts w:asciiTheme="majorHAnsi" w:hAnsiTheme="majorHAnsi" w:cstheme="majorHAnsi"/>
          <w:highlight w:val="cyan"/>
        </w:rPr>
        <w:t xml:space="preserve"> strategy</w:t>
      </w:r>
      <w:r w:rsidRPr="00494445">
        <w:rPr>
          <w:rStyle w:val="StyleUnderline"/>
          <w:rFonts w:asciiTheme="majorHAnsi" w:hAnsiTheme="majorHAnsi" w:cstheme="majorHAnsi"/>
        </w:rPr>
        <w:t xml:space="preserve"> and the international order </w:t>
      </w:r>
      <w:r w:rsidRPr="00494445">
        <w:rPr>
          <w:rStyle w:val="StyleUnderline"/>
          <w:rFonts w:asciiTheme="majorHAnsi" w:hAnsiTheme="majorHAnsi" w:cstheme="majorHAnsi"/>
          <w:highlight w:val="cyan"/>
        </w:rPr>
        <w:t>required</w:t>
      </w:r>
      <w:r w:rsidRPr="00494445">
        <w:rPr>
          <w:rStyle w:val="StyleUnderline"/>
          <w:rFonts w:asciiTheme="majorHAnsi" w:hAnsiTheme="majorHAnsi" w:cstheme="majorHAnsi"/>
        </w:rPr>
        <w:t xml:space="preserve"> “</w:t>
      </w:r>
      <w:r w:rsidRPr="00494445">
        <w:rPr>
          <w:rStyle w:val="Emphasis"/>
          <w:rFonts w:asciiTheme="majorHAnsi" w:hAnsiTheme="majorHAnsi" w:cstheme="majorHAnsi"/>
          <w:highlight w:val="cyan"/>
        </w:rPr>
        <w:t>strengths beyond challenge</w:t>
      </w:r>
      <w:r w:rsidRPr="00494445">
        <w:rPr>
          <w:rStyle w:val="StyleUnderline"/>
          <w:rFonts w:asciiTheme="majorHAnsi" w:hAnsiTheme="majorHAnsi" w:cstheme="majorHAnsi"/>
        </w:rPr>
        <w:t>,” but it was not at all inaccurate.</w:t>
      </w:r>
    </w:p>
    <w:p w14:paraId="04D6255D"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66407F9" w14:textId="77777777" w:rsidR="00960068" w:rsidRPr="00494445" w:rsidRDefault="00960068" w:rsidP="00960068">
      <w:pPr>
        <w:rPr>
          <w:rStyle w:val="StyleUnderline"/>
          <w:rFonts w:asciiTheme="majorHAnsi" w:hAnsiTheme="majorHAnsi" w:cstheme="majorHAnsi"/>
        </w:rPr>
      </w:pPr>
      <w:r w:rsidRPr="00494445">
        <w:rPr>
          <w:rFonts w:asciiTheme="majorHAnsi" w:hAnsiTheme="majorHAnsi" w:cstheme="majorHAnsi"/>
        </w:rPr>
        <w:t xml:space="preserve">Yet U.S. strategy also heeded, at least until recently, </w:t>
      </w:r>
      <w:r w:rsidRPr="00494445">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494445">
        <w:rPr>
          <w:rFonts w:asciiTheme="majorHAnsi" w:hAnsiTheme="majorHAnsi" w:cstheme="majorHAnsi"/>
        </w:rPr>
        <w:t xml:space="preserve">. </w:t>
      </w:r>
      <w:r w:rsidRPr="00494445">
        <w:rPr>
          <w:rStyle w:val="Emphasis"/>
          <w:rFonts w:asciiTheme="majorHAnsi" w:hAnsiTheme="majorHAnsi" w:cstheme="majorHAnsi"/>
          <w:highlight w:val="cyan"/>
        </w:rPr>
        <w:t>Alliances</w:t>
      </w:r>
      <w:r w:rsidRPr="00494445">
        <w:rPr>
          <w:rFonts w:asciiTheme="majorHAnsi" w:hAnsiTheme="majorHAnsi" w:cstheme="majorHAnsi"/>
          <w:highlight w:val="cyan"/>
        </w:rPr>
        <w:t xml:space="preserve"> </w:t>
      </w:r>
      <w:r w:rsidRPr="00494445">
        <w:rPr>
          <w:rStyle w:val="StyleUnderline"/>
          <w:rFonts w:asciiTheme="majorHAnsi" w:hAnsiTheme="majorHAnsi" w:cstheme="majorHAnsi"/>
          <w:highlight w:val="cyan"/>
        </w:rPr>
        <w:t>would</w:t>
      </w:r>
      <w:r w:rsidRPr="00494445">
        <w:rPr>
          <w:rFonts w:asciiTheme="majorHAnsi" w:hAnsiTheme="majorHAnsi" w:cstheme="majorHAnsi"/>
          <w:highlight w:val="cyan"/>
        </w:rPr>
        <w:t xml:space="preserve"> </w:t>
      </w:r>
      <w:r w:rsidRPr="00494445">
        <w:rPr>
          <w:rStyle w:val="Emphasis"/>
          <w:rFonts w:asciiTheme="majorHAnsi" w:hAnsiTheme="majorHAnsi" w:cstheme="majorHAnsi"/>
          <w:highlight w:val="cyan"/>
        </w:rPr>
        <w:t>lose credibility</w:t>
      </w:r>
      <w:r w:rsidRPr="00494445">
        <w:rPr>
          <w:rFonts w:asciiTheme="majorHAnsi" w:hAnsiTheme="majorHAnsi" w:cstheme="majorHAnsi"/>
        </w:rPr>
        <w:t xml:space="preserve">; </w:t>
      </w:r>
      <w:r w:rsidRPr="00494445">
        <w:rPr>
          <w:rStyle w:val="StyleUnderline"/>
          <w:rFonts w:asciiTheme="majorHAnsi" w:hAnsiTheme="majorHAnsi" w:cstheme="majorHAnsi"/>
        </w:rPr>
        <w:t>the</w:t>
      </w:r>
      <w:r w:rsidRPr="00494445">
        <w:rPr>
          <w:rFonts w:asciiTheme="majorHAnsi" w:hAnsiTheme="majorHAnsi" w:cstheme="majorHAnsi"/>
        </w:rPr>
        <w:t xml:space="preserve"> </w:t>
      </w:r>
      <w:r w:rsidRPr="00494445">
        <w:rPr>
          <w:rStyle w:val="StyleUnderline"/>
          <w:rFonts w:asciiTheme="majorHAnsi" w:hAnsiTheme="majorHAnsi" w:cstheme="majorHAnsi"/>
          <w:highlight w:val="cyan"/>
        </w:rPr>
        <w:t>stability</w:t>
      </w:r>
      <w:r w:rsidRPr="00494445">
        <w:rPr>
          <w:rStyle w:val="StyleUnderline"/>
          <w:rFonts w:asciiTheme="majorHAnsi" w:hAnsiTheme="majorHAnsi" w:cstheme="majorHAnsi"/>
        </w:rPr>
        <w:t xml:space="preserve"> of key </w:t>
      </w:r>
      <w:r w:rsidRPr="00494445">
        <w:rPr>
          <w:rStyle w:val="Emphasis"/>
          <w:rFonts w:asciiTheme="majorHAnsi" w:hAnsiTheme="majorHAnsi" w:cstheme="majorHAnsi"/>
        </w:rPr>
        <w:t>regions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 xml:space="preserve">would be </w:t>
      </w:r>
      <w:r w:rsidRPr="00494445">
        <w:rPr>
          <w:rStyle w:val="Emphasis"/>
          <w:rFonts w:asciiTheme="majorHAnsi" w:hAnsiTheme="majorHAnsi" w:cstheme="majorHAnsi"/>
          <w:highlight w:val="cyan"/>
        </w:rPr>
        <w:t>eroded</w:t>
      </w:r>
      <w:r w:rsidRPr="00494445">
        <w:rPr>
          <w:rFonts w:asciiTheme="majorHAnsi" w:hAnsiTheme="majorHAnsi" w:cstheme="majorHAnsi"/>
          <w:highlight w:val="cyan"/>
        </w:rPr>
        <w:t xml:space="preserve">; </w:t>
      </w:r>
      <w:r w:rsidRPr="00494445">
        <w:rPr>
          <w:rStyle w:val="Emphasis"/>
          <w:rFonts w:asciiTheme="majorHAnsi" w:hAnsiTheme="majorHAnsi" w:cstheme="majorHAnsi"/>
          <w:highlight w:val="cyan"/>
        </w:rPr>
        <w:t>rivals would be emboldened</w:t>
      </w:r>
      <w:r w:rsidRPr="00494445">
        <w:rPr>
          <w:rFonts w:asciiTheme="majorHAnsi" w:hAnsiTheme="majorHAnsi" w:cstheme="majorHAnsi"/>
        </w:rPr>
        <w:t xml:space="preserve">; </w:t>
      </w:r>
      <w:r w:rsidRPr="00494445">
        <w:rPr>
          <w:rStyle w:val="Emphasis"/>
          <w:rFonts w:asciiTheme="majorHAnsi" w:hAnsiTheme="majorHAnsi" w:cstheme="majorHAnsi"/>
        </w:rPr>
        <w:t xml:space="preserve">international </w:t>
      </w:r>
      <w:r w:rsidRPr="00494445">
        <w:rPr>
          <w:rStyle w:val="Emphasis"/>
          <w:rFonts w:asciiTheme="majorHAnsi" w:hAnsiTheme="majorHAnsi" w:cstheme="majorHAnsi"/>
          <w:highlight w:val="cyan"/>
        </w:rPr>
        <w:t>crises would go unaddressed</w:t>
      </w:r>
      <w:r w:rsidRPr="00494445">
        <w:rPr>
          <w:rFonts w:asciiTheme="majorHAnsi" w:hAnsiTheme="majorHAnsi" w:cstheme="majorHAnsi"/>
        </w:rPr>
        <w:t xml:space="preserve">. American </w:t>
      </w:r>
      <w:r w:rsidRPr="00494445">
        <w:rPr>
          <w:rStyle w:val="StyleUnderline"/>
          <w:rFonts w:asciiTheme="majorHAnsi" w:hAnsiTheme="majorHAnsi" w:cstheme="majorHAnsi"/>
        </w:rPr>
        <w:t xml:space="preserve">primacy was thus like a </w:t>
      </w:r>
      <w:r w:rsidRPr="00494445">
        <w:rPr>
          <w:rStyle w:val="Emphasis"/>
          <w:rFonts w:asciiTheme="majorHAnsi" w:hAnsiTheme="majorHAnsi" w:cstheme="majorHAnsi"/>
        </w:rPr>
        <w:t>reasonably priced insurance policy</w:t>
      </w:r>
      <w:r w:rsidRPr="00494445">
        <w:rPr>
          <w:rFonts w:asciiTheme="majorHAnsi" w:hAnsiTheme="majorHAnsi" w:cstheme="majorHAnsi"/>
        </w:rPr>
        <w:t xml:space="preserve">. </w:t>
      </w:r>
      <w:r w:rsidRPr="00494445">
        <w:rPr>
          <w:rStyle w:val="StyleUnderline"/>
          <w:rFonts w:asciiTheme="majorHAnsi" w:hAnsiTheme="majorHAnsi" w:cstheme="majorHAnsi"/>
        </w:rPr>
        <w:t>It required nontrivial expenditures, but protected against far costlier outcomes.</w:t>
      </w:r>
      <w:r w:rsidRPr="00494445">
        <w:rPr>
          <w:rFonts w:asciiTheme="majorHAnsi" w:hAnsiTheme="majorHAnsi" w:cstheme="majorHAnsi"/>
        </w:rPr>
        <w:t>9 Washington paid its insurance premiums for two decades after the Cold War. But more</w:t>
      </w:r>
      <w:r w:rsidRPr="00494445">
        <w:rPr>
          <w:rStyle w:val="StyleUnderline"/>
          <w:rFonts w:asciiTheme="majorHAnsi" w:hAnsiTheme="majorHAnsi" w:cstheme="majorHAnsi"/>
        </w:rPr>
        <w:t xml:space="preserve"> recently American primacy and strategic solvency have been imperiled.</w:t>
      </w:r>
    </w:p>
    <w:p w14:paraId="6692B538" w14:textId="77777777" w:rsidR="00960068" w:rsidRPr="00494445" w:rsidRDefault="00960068" w:rsidP="00960068">
      <w:pPr>
        <w:rPr>
          <w:rFonts w:asciiTheme="majorHAnsi" w:hAnsiTheme="majorHAnsi" w:cstheme="majorHAnsi"/>
        </w:rPr>
      </w:pPr>
      <w:r w:rsidRPr="00494445">
        <w:rPr>
          <w:rFonts w:asciiTheme="majorHAnsi" w:hAnsiTheme="majorHAnsi" w:cstheme="majorHAnsi"/>
        </w:rPr>
        <w:lastRenderedPageBreak/>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494445">
        <w:rPr>
          <w:rStyle w:val="StyleUnderline"/>
          <w:rFonts w:asciiTheme="majorHAnsi" w:hAnsiTheme="majorHAnsi" w:cstheme="majorHAnsi"/>
        </w:rPr>
        <w:t xml:space="preserve">two decades after the Soviet collapse, the world was characterized by </w:t>
      </w:r>
      <w:r w:rsidRPr="00494445">
        <w:rPr>
          <w:rStyle w:val="Emphasis"/>
          <w:rFonts w:asciiTheme="majorHAnsi" w:hAnsiTheme="majorHAnsi" w:cstheme="majorHAnsi"/>
        </w:rPr>
        <w:t xml:space="preserve">remarkably low levels of great-power competition, </w:t>
      </w:r>
      <w:r w:rsidRPr="00494445">
        <w:rPr>
          <w:rStyle w:val="StyleUnderline"/>
          <w:rFonts w:asciiTheme="majorHAnsi" w:hAnsiTheme="majorHAnsi" w:cstheme="majorHAnsi"/>
        </w:rPr>
        <w:t xml:space="preserve">high levels of </w:t>
      </w:r>
      <w:r w:rsidRPr="00494445">
        <w:rPr>
          <w:rStyle w:val="Emphasis"/>
          <w:rFonts w:asciiTheme="majorHAnsi" w:hAnsiTheme="majorHAnsi" w:cstheme="majorHAnsi"/>
        </w:rPr>
        <w:t>security</w:t>
      </w:r>
      <w:r w:rsidRPr="00494445">
        <w:rPr>
          <w:rStyle w:val="StyleUnderline"/>
          <w:rFonts w:asciiTheme="majorHAnsi" w:hAnsiTheme="majorHAnsi" w:cstheme="majorHAnsi"/>
        </w:rPr>
        <w:t xml:space="preserve"> in key theaters such as </w:t>
      </w:r>
      <w:r w:rsidRPr="00494445">
        <w:rPr>
          <w:rStyle w:val="Emphasis"/>
          <w:rFonts w:asciiTheme="majorHAnsi" w:hAnsiTheme="majorHAnsi" w:cstheme="majorHAnsi"/>
        </w:rPr>
        <w:t>Europe</w:t>
      </w:r>
      <w:r w:rsidRPr="00494445">
        <w:rPr>
          <w:rStyle w:val="StyleUnderline"/>
          <w:rFonts w:asciiTheme="majorHAnsi" w:hAnsiTheme="majorHAnsi" w:cstheme="majorHAnsi"/>
        </w:rPr>
        <w:t xml:space="preserve"> and </w:t>
      </w:r>
      <w:r w:rsidRPr="00494445">
        <w:rPr>
          <w:rStyle w:val="Emphasis"/>
          <w:rFonts w:asciiTheme="majorHAnsi" w:hAnsiTheme="majorHAnsi" w:cstheme="majorHAnsi"/>
        </w:rPr>
        <w:t>East Asia</w:t>
      </w:r>
      <w:r w:rsidRPr="00494445">
        <w:rPr>
          <w:rStyle w:val="StyleUnderline"/>
          <w:rFonts w:asciiTheme="majorHAnsi" w:hAnsiTheme="majorHAnsi" w:cstheme="majorHAnsi"/>
        </w:rPr>
        <w:t xml:space="preserve">, and the </w:t>
      </w:r>
      <w:r w:rsidRPr="00494445">
        <w:rPr>
          <w:rStyle w:val="Emphasis"/>
          <w:rFonts w:asciiTheme="majorHAnsi" w:hAnsiTheme="majorHAnsi" w:cstheme="majorHAnsi"/>
        </w:rPr>
        <w:t>comparative weakness</w:t>
      </w:r>
      <w:r w:rsidRPr="00494445">
        <w:rPr>
          <w:rStyle w:val="StyleUnderline"/>
          <w:rFonts w:asciiTheme="majorHAnsi" w:hAnsiTheme="majorHAnsi" w:cstheme="majorHAnsi"/>
        </w:rPr>
        <w:t xml:space="preserve"> of those “</w:t>
      </w:r>
      <w:r w:rsidRPr="00494445">
        <w:rPr>
          <w:rStyle w:val="Emphasis"/>
          <w:rFonts w:asciiTheme="majorHAnsi" w:hAnsiTheme="majorHAnsi" w:cstheme="majorHAnsi"/>
        </w:rPr>
        <w:t>rogue” actors</w:t>
      </w:r>
      <w:r w:rsidRPr="00494445">
        <w:rPr>
          <w:rStyle w:val="StyleUnderline"/>
          <w:rFonts w:asciiTheme="majorHAnsi" w:hAnsiTheme="majorHAnsi" w:cstheme="majorHAnsi"/>
        </w:rPr>
        <w:t>—Iran, Iraq, North Korea, al-Qaeda—who most aggressively challenged American power.</w:t>
      </w:r>
      <w:r w:rsidRPr="00494445">
        <w:rPr>
          <w:rFonts w:asciiTheme="majorHAnsi" w:hAnsiTheme="majorHAnsi" w:cstheme="majorHAnsi"/>
        </w:rPr>
        <w:t xml:space="preserve"> During the 1990s, some observers even spoke of a “strategic pause,” the idea being that the end of the Cold War had afforded the United States a respite from normal levels of geopolitical danger and competition. Now, however, </w:t>
      </w:r>
      <w:r w:rsidRPr="00494445">
        <w:rPr>
          <w:rStyle w:val="Emphasis"/>
          <w:rFonts w:asciiTheme="majorHAnsi" w:hAnsiTheme="majorHAnsi" w:cstheme="majorHAnsi"/>
        </w:rPr>
        <w:t>the strategic horizon is darkening</w:t>
      </w:r>
      <w:r w:rsidRPr="00494445">
        <w:rPr>
          <w:rFonts w:asciiTheme="majorHAnsi" w:hAnsiTheme="majorHAnsi" w:cstheme="majorHAnsi"/>
        </w:rPr>
        <w:t>, due to four factors.</w:t>
      </w:r>
    </w:p>
    <w:p w14:paraId="253F166A" w14:textId="77777777" w:rsidR="00960068" w:rsidRDefault="00960068" w:rsidP="00960068">
      <w:pPr>
        <w:rPr>
          <w:rStyle w:val="Emphasis"/>
          <w:rFonts w:asciiTheme="majorHAnsi" w:hAnsiTheme="majorHAnsi" w:cstheme="majorHAnsi"/>
        </w:rPr>
      </w:pPr>
      <w:r w:rsidRPr="00494445">
        <w:rPr>
          <w:rFonts w:asciiTheme="majorHAnsi" w:hAnsiTheme="majorHAnsi" w:cstheme="majorHAnsi"/>
        </w:rPr>
        <w:t xml:space="preserve">First, </w:t>
      </w:r>
      <w:r w:rsidRPr="00494445">
        <w:rPr>
          <w:rStyle w:val="Emphasis"/>
          <w:rFonts w:asciiTheme="majorHAnsi" w:hAnsiTheme="majorHAnsi" w:cstheme="majorHAnsi"/>
          <w:highlight w:val="cyan"/>
        </w:rPr>
        <w:t xml:space="preserve">great-power </w:t>
      </w:r>
      <w:r w:rsidRPr="00494445">
        <w:rPr>
          <w:rStyle w:val="Emphasis"/>
          <w:rFonts w:asciiTheme="majorHAnsi" w:hAnsiTheme="majorHAnsi" w:cstheme="majorHAnsi"/>
        </w:rPr>
        <w:t xml:space="preserve">military </w:t>
      </w:r>
      <w:r w:rsidRPr="00494445">
        <w:rPr>
          <w:rStyle w:val="Emphasis"/>
          <w:rFonts w:asciiTheme="majorHAnsi" w:hAnsiTheme="majorHAnsi" w:cstheme="majorHAnsi"/>
          <w:highlight w:val="cyan"/>
        </w:rPr>
        <w:t>competition is back</w:t>
      </w:r>
      <w:r w:rsidRPr="00494445">
        <w:rPr>
          <w:rFonts w:asciiTheme="majorHAnsi" w:hAnsiTheme="majorHAnsi" w:cstheme="majorHAnsi"/>
        </w:rPr>
        <w:t xml:space="preserve">. </w:t>
      </w:r>
      <w:r w:rsidRPr="00494445">
        <w:rPr>
          <w:rStyle w:val="StyleUnderline"/>
          <w:rFonts w:asciiTheme="majorHAnsi" w:hAnsiTheme="majorHAnsi" w:cstheme="majorHAnsi"/>
        </w:rPr>
        <w:t>The world’s two leading authoritarian powers</w:t>
      </w:r>
      <w:r w:rsidRPr="00494445">
        <w:rPr>
          <w:rFonts w:asciiTheme="majorHAnsi" w:hAnsiTheme="majorHAnsi" w:cstheme="majorHAnsi"/>
        </w:rPr>
        <w:t>—</w:t>
      </w:r>
      <w:r w:rsidRPr="00494445">
        <w:rPr>
          <w:rStyle w:val="Emphasis"/>
          <w:rFonts w:asciiTheme="majorHAnsi" w:hAnsiTheme="majorHAnsi" w:cstheme="majorHAnsi"/>
          <w:highlight w:val="cyan"/>
        </w:rPr>
        <w:t>China</w:t>
      </w:r>
      <w:r w:rsidRPr="00494445">
        <w:rPr>
          <w:rFonts w:asciiTheme="majorHAnsi" w:hAnsiTheme="majorHAnsi" w:cstheme="majorHAnsi"/>
          <w:highlight w:val="cyan"/>
        </w:rPr>
        <w:t xml:space="preserve"> </w:t>
      </w:r>
      <w:r w:rsidRPr="00494445">
        <w:rPr>
          <w:rStyle w:val="StyleUnderline"/>
          <w:rFonts w:asciiTheme="majorHAnsi" w:hAnsiTheme="majorHAnsi" w:cstheme="majorHAnsi"/>
          <w:highlight w:val="cyan"/>
        </w:rPr>
        <w:t>and</w:t>
      </w:r>
      <w:r w:rsidRPr="00494445">
        <w:rPr>
          <w:rFonts w:asciiTheme="majorHAnsi" w:hAnsiTheme="majorHAnsi" w:cstheme="majorHAnsi"/>
          <w:highlight w:val="cyan"/>
        </w:rPr>
        <w:t xml:space="preserve"> </w:t>
      </w:r>
      <w:r w:rsidRPr="00494445">
        <w:rPr>
          <w:rStyle w:val="Emphasis"/>
          <w:rFonts w:asciiTheme="majorHAnsi" w:hAnsiTheme="majorHAnsi" w:cstheme="majorHAnsi"/>
          <w:highlight w:val="cyan"/>
        </w:rPr>
        <w:t>Russia</w:t>
      </w:r>
      <w:r w:rsidRPr="00494445">
        <w:rPr>
          <w:rFonts w:asciiTheme="majorHAnsi" w:hAnsiTheme="majorHAnsi" w:cstheme="majorHAnsi"/>
          <w:highlight w:val="cyan"/>
        </w:rPr>
        <w:t>—</w:t>
      </w:r>
      <w:r w:rsidRPr="00494445">
        <w:rPr>
          <w:rStyle w:val="StyleUnderline"/>
          <w:rFonts w:asciiTheme="majorHAnsi" w:hAnsiTheme="majorHAnsi" w:cstheme="majorHAnsi"/>
          <w:highlight w:val="cyan"/>
        </w:rPr>
        <w:t xml:space="preserve">are seeking </w:t>
      </w:r>
      <w:r w:rsidRPr="00494445">
        <w:rPr>
          <w:rStyle w:val="Emphasis"/>
          <w:rFonts w:asciiTheme="majorHAnsi" w:hAnsiTheme="majorHAnsi" w:cstheme="majorHAnsi"/>
          <w:highlight w:val="cyan"/>
        </w:rPr>
        <w:t>regional hegemony</w:t>
      </w:r>
      <w:r w:rsidRPr="00494445">
        <w:rPr>
          <w:rFonts w:asciiTheme="majorHAnsi" w:hAnsiTheme="majorHAnsi" w:cstheme="majorHAnsi"/>
          <w:highlight w:val="cyan"/>
        </w:rPr>
        <w: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contesting global norms such as nonaggression and freedom of navigation, </w:t>
      </w:r>
      <w:r w:rsidRPr="00494445">
        <w:rPr>
          <w:rStyle w:val="StyleUnderline"/>
          <w:rFonts w:asciiTheme="majorHAnsi" w:hAnsiTheme="majorHAnsi" w:cstheme="majorHAnsi"/>
          <w:highlight w:val="cyan"/>
        </w:rPr>
        <w:t xml:space="preserve">and developing the </w:t>
      </w:r>
      <w:r w:rsidRPr="00494445">
        <w:rPr>
          <w:rStyle w:val="Emphasis"/>
          <w:rFonts w:asciiTheme="majorHAnsi" w:hAnsiTheme="majorHAnsi" w:cstheme="majorHAnsi"/>
          <w:highlight w:val="cyan"/>
        </w:rPr>
        <w:t>military punch</w:t>
      </w:r>
      <w:r w:rsidRPr="00494445">
        <w:rPr>
          <w:rStyle w:val="StyleUnderline"/>
          <w:rFonts w:asciiTheme="majorHAnsi" w:hAnsiTheme="majorHAnsi" w:cstheme="majorHAnsi"/>
          <w:highlight w:val="cyan"/>
        </w:rPr>
        <w:t xml:space="preserve"> </w:t>
      </w:r>
      <w:r w:rsidRPr="00494445">
        <w:rPr>
          <w:rStyle w:val="StyleUnderline"/>
          <w:rFonts w:asciiTheme="majorHAnsi" w:hAnsiTheme="majorHAnsi" w:cstheme="majorHAnsi"/>
        </w:rPr>
        <w:t>to underwrite these ambitions</w:t>
      </w:r>
      <w:r w:rsidRPr="00494445">
        <w:rPr>
          <w:rFonts w:asciiTheme="majorHAnsi" w:hAnsiTheme="majorHAnsi" w:cstheme="majorHAnsi"/>
        </w:rPr>
        <w:t>. Notwithstanding severe economic and demographic problems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Russia</w:t>
      </w:r>
      <w:r w:rsidRPr="00494445">
        <w:rPr>
          <w:rStyle w:val="StyleUnderline"/>
          <w:rFonts w:asciiTheme="majorHAnsi" w:hAnsiTheme="majorHAnsi" w:cstheme="majorHAnsi"/>
        </w:rPr>
        <w:t xml:space="preserve"> has </w:t>
      </w:r>
      <w:r w:rsidRPr="00494445">
        <w:rPr>
          <w:rStyle w:val="StyleUnderline"/>
          <w:rFonts w:asciiTheme="majorHAnsi" w:hAnsiTheme="majorHAnsi" w:cstheme="majorHAnsi"/>
          <w:highlight w:val="cyan"/>
        </w:rPr>
        <w:t xml:space="preserve">conducted a major </w:t>
      </w:r>
      <w:r w:rsidRPr="00494445">
        <w:rPr>
          <w:rStyle w:val="StyleUnderline"/>
          <w:rFonts w:asciiTheme="majorHAnsi" w:hAnsiTheme="majorHAnsi" w:cstheme="majorHAnsi"/>
        </w:rPr>
        <w:t xml:space="preserve">military </w:t>
      </w:r>
      <w:r w:rsidRPr="00494445">
        <w:rPr>
          <w:rStyle w:val="Emphasis"/>
          <w:rFonts w:asciiTheme="majorHAnsi" w:hAnsiTheme="majorHAnsi" w:cstheme="majorHAnsi"/>
          <w:highlight w:val="cyan"/>
        </w:rPr>
        <w:t>modernization</w:t>
      </w:r>
      <w:r w:rsidRPr="00494445">
        <w:rPr>
          <w:rStyle w:val="StyleUnderline"/>
          <w:rFonts w:asciiTheme="majorHAnsi" w:hAnsiTheme="majorHAnsi" w:cstheme="majorHAnsi"/>
          <w:highlight w:val="cyan"/>
        </w:rPr>
        <w:t xml:space="preserve"> emphasizing </w:t>
      </w:r>
      <w:r w:rsidRPr="00494445">
        <w:rPr>
          <w:rStyle w:val="Emphasis"/>
          <w:rFonts w:asciiTheme="majorHAnsi" w:hAnsiTheme="majorHAnsi" w:cstheme="majorHAnsi"/>
          <w:highlight w:val="cyan"/>
        </w:rPr>
        <w:t>nuclear weapons</w:t>
      </w:r>
      <w:r w:rsidRPr="00494445">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494445">
        <w:rPr>
          <w:rFonts w:asciiTheme="majorHAnsi" w:hAnsiTheme="majorHAnsi" w:cstheme="majorHAnsi"/>
        </w:rPr>
        <w:t xml:space="preserve">.10 </w:t>
      </w:r>
      <w:r w:rsidRPr="00494445">
        <w:rPr>
          <w:rStyle w:val="StyleUnderline"/>
          <w:rFonts w:asciiTheme="majorHAnsi" w:hAnsiTheme="majorHAnsi" w:cstheme="majorHAnsi"/>
        </w:rPr>
        <w:t>China</w:t>
      </w:r>
      <w:r w:rsidRPr="00494445">
        <w:rPr>
          <w:rFonts w:asciiTheme="majorHAnsi" w:hAnsiTheme="majorHAnsi" w:cstheme="majorHAnsi"/>
        </w:rPr>
        <w:t xml:space="preserve">, meanwhile, </w:t>
      </w:r>
      <w:r w:rsidRPr="00494445">
        <w:rPr>
          <w:rStyle w:val="StyleUnderline"/>
          <w:rFonts w:asciiTheme="majorHAnsi" w:hAnsiTheme="majorHAnsi" w:cstheme="majorHAnsi"/>
        </w:rPr>
        <w:t xml:space="preserve">has carried out a </w:t>
      </w:r>
      <w:r w:rsidRPr="00494445">
        <w:rPr>
          <w:rStyle w:val="Emphasis"/>
          <w:rFonts w:asciiTheme="majorHAnsi" w:hAnsiTheme="majorHAnsi" w:cstheme="majorHAnsi"/>
        </w:rPr>
        <w:t>buildup of historic proportions,</w:t>
      </w:r>
      <w:r w:rsidRPr="00494445">
        <w:rPr>
          <w:rFonts w:asciiTheme="majorHAnsi" w:hAnsiTheme="majorHAnsi" w:cstheme="majorHAnsi"/>
        </w:rPr>
        <w:t xml:space="preserve"> with constant-dollar defense outlays rising from US$26 billion in 1995 to US$226 billion in 2016.11 Ominously, </w:t>
      </w:r>
      <w:r w:rsidRPr="00494445">
        <w:rPr>
          <w:rStyle w:val="StyleUnderline"/>
          <w:rFonts w:asciiTheme="majorHAnsi" w:hAnsiTheme="majorHAnsi" w:cstheme="majorHAnsi"/>
        </w:rPr>
        <w:t xml:space="preserve">these expenditures have funded development of </w:t>
      </w:r>
      <w:r w:rsidRPr="00494445">
        <w:rPr>
          <w:rStyle w:val="Emphasis"/>
          <w:rFonts w:asciiTheme="majorHAnsi" w:hAnsiTheme="majorHAnsi" w:cstheme="majorHAnsi"/>
        </w:rPr>
        <w:t>power-projection</w:t>
      </w:r>
      <w:r w:rsidRPr="00494445">
        <w:rPr>
          <w:rStyle w:val="StyleUnderline"/>
          <w:rFonts w:asciiTheme="majorHAnsi" w:hAnsiTheme="majorHAnsi" w:cstheme="majorHAnsi"/>
        </w:rPr>
        <w:t xml:space="preserve"> and antiaccess/area denial</w:t>
      </w:r>
      <w:r w:rsidRPr="00494445">
        <w:rPr>
          <w:rFonts w:asciiTheme="majorHAnsi" w:hAnsiTheme="majorHAnsi" w:cstheme="majorHAnsi"/>
        </w:rPr>
        <w:t xml:space="preserve"> (</w:t>
      </w:r>
      <w:r w:rsidRPr="00494445">
        <w:rPr>
          <w:rStyle w:val="Emphasis"/>
          <w:rFonts w:asciiTheme="majorHAnsi" w:hAnsiTheme="majorHAnsi" w:cstheme="majorHAnsi"/>
        </w:rPr>
        <w:t>A2/AD) tools</w:t>
      </w:r>
      <w:r w:rsidRPr="00494445">
        <w:rPr>
          <w:rFonts w:asciiTheme="majorHAnsi" w:hAnsiTheme="majorHAnsi" w:cstheme="majorHAnsi"/>
        </w:rPr>
        <w:t xml:space="preserve"> </w:t>
      </w:r>
      <w:r w:rsidRPr="00494445">
        <w:rPr>
          <w:rStyle w:val="StyleUnderline"/>
          <w:rFonts w:asciiTheme="majorHAnsi" w:hAnsiTheme="majorHAnsi" w:cstheme="majorHAnsi"/>
        </w:rPr>
        <w:t>necessary to threaten China’s neighbors and complicate U.S. intervention on their behalf</w:t>
      </w:r>
      <w:r w:rsidRPr="00494445">
        <w:rPr>
          <w:rFonts w:asciiTheme="majorHAnsi" w:hAnsiTheme="majorHAnsi" w:cstheme="majorHAnsi"/>
        </w:rPr>
        <w:t xml:space="preserve">. Washington has grown accustomed to having a generational military lead; </w:t>
      </w:r>
      <w:r w:rsidRPr="00494445">
        <w:rPr>
          <w:rStyle w:val="StyleUnderline"/>
          <w:rFonts w:asciiTheme="majorHAnsi" w:hAnsiTheme="majorHAnsi" w:cstheme="majorHAnsi"/>
        </w:rPr>
        <w:t xml:space="preserve">Russian and Chinese modernization efforts are now creating a </w:t>
      </w:r>
      <w:r w:rsidRPr="00494445">
        <w:rPr>
          <w:rStyle w:val="Emphasis"/>
          <w:rFonts w:asciiTheme="majorHAnsi" w:hAnsiTheme="majorHAnsi" w:cstheme="majorHAnsi"/>
        </w:rPr>
        <w:t>far more competitive</w:t>
      </w:r>
    </w:p>
    <w:p w14:paraId="23CD654E" w14:textId="6F05D5E1" w:rsidR="00960068" w:rsidRDefault="00960068" w:rsidP="00960068">
      <w:pPr>
        <w:pStyle w:val="Heading2"/>
      </w:pPr>
      <w:r>
        <w:lastRenderedPageBreak/>
        <w:t>2</w:t>
      </w:r>
    </w:p>
    <w:p w14:paraId="1EEE42D8" w14:textId="77777777" w:rsidR="00BD0217" w:rsidRPr="00494445" w:rsidRDefault="00BD0217" w:rsidP="00BD0217">
      <w:pPr>
        <w:pStyle w:val="Heading4"/>
        <w:rPr>
          <w:rFonts w:asciiTheme="majorHAnsi" w:hAnsiTheme="majorHAnsi" w:cstheme="majorHAnsi"/>
        </w:rPr>
      </w:pPr>
      <w:r w:rsidRPr="00494445">
        <w:rPr>
          <w:rFonts w:asciiTheme="majorHAnsi" w:hAnsiTheme="majorHAnsi" w:cstheme="majorHAnsi"/>
        </w:rPr>
        <w:t>Infrastructure is making halting progress via reconciliation – bipartisanship is key for Manchin and Republicans to not nuke it</w:t>
      </w:r>
    </w:p>
    <w:p w14:paraId="358711DD" w14:textId="77777777" w:rsidR="00BD0217" w:rsidRPr="00494445" w:rsidRDefault="00BD0217" w:rsidP="00BD0217">
      <w:pPr>
        <w:rPr>
          <w:rFonts w:asciiTheme="majorHAnsi" w:hAnsiTheme="majorHAnsi" w:cstheme="majorHAnsi"/>
        </w:rPr>
      </w:pPr>
      <w:r w:rsidRPr="00494445">
        <w:rPr>
          <w:rStyle w:val="StyleUnderline"/>
          <w:rFonts w:asciiTheme="majorHAnsi" w:hAnsiTheme="majorHAnsi" w:cstheme="majorHAnsi"/>
        </w:rPr>
        <w:t>Litvan 9/2</w:t>
      </w:r>
      <w:r w:rsidRPr="00494445">
        <w:rPr>
          <w:rFonts w:asciiTheme="majorHAnsi" w:hAnsiTheme="majorHAnsi" w:cstheme="majorHAnsi"/>
        </w:rPr>
        <w:t xml:space="preserve"> [Laura] “Manchin Jolts Democrats by Urging ‘Pause’ on $3.5 Trillion Bill,” Bloomberg, September 2, 2021, </w:t>
      </w:r>
      <w:hyperlink r:id="rId15" w:history="1">
        <w:r w:rsidRPr="00494445">
          <w:rPr>
            <w:rStyle w:val="Hyperlink"/>
            <w:rFonts w:asciiTheme="majorHAnsi" w:hAnsiTheme="majorHAnsi" w:cstheme="majorHAnsi"/>
          </w:rPr>
          <w:t>https://www.bloomberg.com/news/articles/2021-09-02/manchin-tells-democrats-to-pause-on-biden-s-3-5-trillion-plan</w:t>
        </w:r>
      </w:hyperlink>
      <w:r w:rsidRPr="00494445">
        <w:rPr>
          <w:rFonts w:asciiTheme="majorHAnsi" w:hAnsiTheme="majorHAnsi" w:cstheme="majorHAnsi"/>
        </w:rPr>
        <w:t xml:space="preserve"> TG</w:t>
      </w:r>
    </w:p>
    <w:p w14:paraId="19C52A5F" w14:textId="77777777" w:rsidR="00BD0217" w:rsidRPr="00494445" w:rsidRDefault="00BD0217" w:rsidP="00BD0217">
      <w:pPr>
        <w:rPr>
          <w:rFonts w:asciiTheme="majorHAnsi" w:hAnsiTheme="majorHAnsi" w:cstheme="majorHAnsi"/>
        </w:rPr>
      </w:pPr>
      <w:r w:rsidRPr="00494445">
        <w:rPr>
          <w:rFonts w:asciiTheme="majorHAnsi" w:hAnsiTheme="majorHAnsi" w:cstheme="majorHAnsi"/>
        </w:rPr>
        <w:t xml:space="preserve">Senator Joe </w:t>
      </w:r>
      <w:r w:rsidRPr="00494445">
        <w:rPr>
          <w:rStyle w:val="StyleUnderline"/>
          <w:rFonts w:asciiTheme="majorHAnsi" w:hAnsiTheme="majorHAnsi" w:cstheme="majorHAnsi"/>
          <w:highlight w:val="cyan"/>
        </w:rPr>
        <w:t>Manchin</w:t>
      </w:r>
      <w:r w:rsidRPr="00494445">
        <w:rPr>
          <w:rStyle w:val="StyleUnderline"/>
          <w:rFonts w:asciiTheme="majorHAnsi" w:hAnsiTheme="majorHAnsi" w:cstheme="majorHAnsi"/>
        </w:rPr>
        <w:t xml:space="preserve"> is </w:t>
      </w:r>
      <w:r w:rsidRPr="00494445">
        <w:rPr>
          <w:rStyle w:val="StyleUnderline"/>
          <w:rFonts w:asciiTheme="majorHAnsi" w:hAnsiTheme="majorHAnsi" w:cstheme="majorHAnsi"/>
          <w:highlight w:val="cyan"/>
        </w:rPr>
        <w:t>demanding</w:t>
      </w:r>
      <w:r w:rsidRPr="00494445">
        <w:rPr>
          <w:rStyle w:val="StyleUnderline"/>
          <w:rFonts w:asciiTheme="majorHAnsi" w:hAnsiTheme="majorHAnsi" w:cstheme="majorHAnsi"/>
        </w:rPr>
        <w:t xml:space="preserve"> a “</w:t>
      </w:r>
      <w:r w:rsidRPr="00494445">
        <w:rPr>
          <w:rStyle w:val="StyleUnderline"/>
          <w:rFonts w:asciiTheme="majorHAnsi" w:hAnsiTheme="majorHAnsi" w:cstheme="majorHAnsi"/>
          <w:highlight w:val="cyan"/>
        </w:rPr>
        <w:t>strategic pause</w:t>
      </w:r>
      <w:r w:rsidRPr="00494445">
        <w:rPr>
          <w:rStyle w:val="StyleUnderline"/>
          <w:rFonts w:asciiTheme="majorHAnsi" w:hAnsiTheme="majorHAnsi" w:cstheme="majorHAnsi"/>
        </w:rPr>
        <w:t>”</w:t>
      </w:r>
      <w:r w:rsidRPr="00494445">
        <w:rPr>
          <w:rFonts w:asciiTheme="majorHAnsi" w:hAnsiTheme="majorHAnsi" w:cstheme="majorHAnsi"/>
        </w:rPr>
        <w:t xml:space="preserve"> in action on President Joe Biden’s economic agenda, </w:t>
      </w:r>
      <w:r w:rsidRPr="00494445">
        <w:rPr>
          <w:rStyle w:val="StyleUnderline"/>
          <w:rFonts w:asciiTheme="majorHAnsi" w:hAnsiTheme="majorHAnsi" w:cstheme="majorHAnsi"/>
          <w:highlight w:val="cyan"/>
        </w:rPr>
        <w:t>potentially imperiling the</w:t>
      </w:r>
      <w:r w:rsidRPr="00494445">
        <w:rPr>
          <w:rStyle w:val="StyleUnderline"/>
          <w:rFonts w:asciiTheme="majorHAnsi" w:hAnsiTheme="majorHAnsi" w:cstheme="majorHAnsi"/>
        </w:rPr>
        <w:t xml:space="preserve"> $3.5 trillion tax and spending </w:t>
      </w:r>
      <w:r w:rsidRPr="00494445">
        <w:rPr>
          <w:rStyle w:val="StyleUnderline"/>
          <w:rFonts w:asciiTheme="majorHAnsi" w:hAnsiTheme="majorHAnsi" w:cstheme="majorHAnsi"/>
          <w:highlight w:val="cyan"/>
        </w:rPr>
        <w:t>package</w:t>
      </w:r>
      <w:r w:rsidRPr="00494445">
        <w:rPr>
          <w:rFonts w:asciiTheme="majorHAnsi" w:hAnsiTheme="majorHAnsi" w:cstheme="majorHAnsi"/>
        </w:rPr>
        <w:t xml:space="preserve"> that Democratic leaders plan to push through Congress this fall. </w:t>
      </w:r>
    </w:p>
    <w:p w14:paraId="3BF7453F" w14:textId="77777777" w:rsidR="00BD0217" w:rsidRPr="00494445" w:rsidRDefault="00BD0217" w:rsidP="00BD0217">
      <w:pPr>
        <w:rPr>
          <w:rStyle w:val="StyleUnderline"/>
          <w:rFonts w:asciiTheme="majorHAnsi" w:hAnsiTheme="majorHAnsi" w:cstheme="majorHAnsi"/>
        </w:rPr>
      </w:pPr>
      <w:r w:rsidRPr="00494445">
        <w:rPr>
          <w:rStyle w:val="StyleUnderline"/>
          <w:rFonts w:asciiTheme="majorHAnsi" w:hAnsiTheme="majorHAnsi" w:cstheme="majorHAnsi"/>
        </w:rPr>
        <w:t xml:space="preserve">The West Virginia Democrat, </w:t>
      </w:r>
      <w:r w:rsidRPr="00494445">
        <w:rPr>
          <w:rStyle w:val="StyleUnderline"/>
          <w:rFonts w:asciiTheme="majorHAnsi" w:hAnsiTheme="majorHAnsi" w:cstheme="majorHAnsi"/>
          <w:highlight w:val="cyan"/>
        </w:rPr>
        <w:t>a linchpin vote in the</w:t>
      </w:r>
      <w:r w:rsidRPr="00494445">
        <w:rPr>
          <w:rStyle w:val="StyleUnderline"/>
          <w:rFonts w:asciiTheme="majorHAnsi" w:hAnsiTheme="majorHAnsi" w:cstheme="majorHAnsi"/>
        </w:rPr>
        <w:t xml:space="preserve"> evenly divided </w:t>
      </w:r>
      <w:r w:rsidRPr="00494445">
        <w:rPr>
          <w:rStyle w:val="StyleUnderline"/>
          <w:rFonts w:asciiTheme="majorHAnsi" w:hAnsiTheme="majorHAnsi" w:cstheme="majorHAnsi"/>
          <w:highlight w:val="cyan"/>
        </w:rPr>
        <w:t>Senate</w:t>
      </w:r>
      <w:r w:rsidRPr="00494445">
        <w:rPr>
          <w:rStyle w:val="StyleUnderline"/>
          <w:rFonts w:asciiTheme="majorHAnsi" w:hAnsiTheme="majorHAnsi" w:cstheme="majorHAnsi"/>
        </w:rPr>
        <w:t>, said</w:t>
      </w:r>
      <w:r w:rsidRPr="00494445">
        <w:rPr>
          <w:rFonts w:asciiTheme="majorHAnsi" w:hAnsiTheme="majorHAnsi" w:cstheme="majorHAnsi"/>
        </w:rPr>
        <w:t xml:space="preserve"> at an event in his home state on Wednesday and in a Thursday Wall Street Journal op-ed that rising inflation and a soaring national debt necessitate a go-slow approach and a </w:t>
      </w:r>
      <w:r w:rsidRPr="00494445">
        <w:rPr>
          <w:rStyle w:val="StyleUnderline"/>
          <w:rFonts w:asciiTheme="majorHAnsi" w:hAnsiTheme="majorHAnsi" w:cstheme="majorHAnsi"/>
        </w:rPr>
        <w:t>“significantly” smaller plan than the one Democratic leaders and the White House have endorsed.</w:t>
      </w:r>
    </w:p>
    <w:p w14:paraId="18284759" w14:textId="77777777" w:rsidR="00BD0217" w:rsidRPr="00494445" w:rsidRDefault="00BD0217" w:rsidP="00BD0217">
      <w:pPr>
        <w:rPr>
          <w:rFonts w:asciiTheme="majorHAnsi" w:hAnsiTheme="majorHAnsi" w:cstheme="majorHAnsi"/>
        </w:rPr>
      </w:pPr>
      <w:r w:rsidRPr="00494445">
        <w:rPr>
          <w:rFonts w:asciiTheme="majorHAnsi" w:hAnsiTheme="majorHAnsi" w:cstheme="majorHAnsi"/>
        </w:rPr>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14:paraId="5C45E36B" w14:textId="77777777" w:rsidR="00BD0217" w:rsidRPr="00494445" w:rsidRDefault="00BD0217" w:rsidP="00BD0217">
      <w:pPr>
        <w:rPr>
          <w:rFonts w:asciiTheme="majorHAnsi" w:hAnsiTheme="majorHAnsi" w:cstheme="majorHAnsi"/>
        </w:rPr>
      </w:pPr>
      <w:r w:rsidRPr="00494445">
        <w:rPr>
          <w:rFonts w:asciiTheme="majorHAnsi" w:hAnsiTheme="majorHAnsi" w:cstheme="majorHAnsi"/>
        </w:rPr>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14:paraId="003261A8" w14:textId="77777777" w:rsidR="00BD0217" w:rsidRPr="00494445" w:rsidRDefault="00BD0217" w:rsidP="00BD0217">
      <w:pPr>
        <w:rPr>
          <w:rFonts w:asciiTheme="majorHAnsi" w:hAnsiTheme="majorHAnsi" w:cstheme="majorHAnsi"/>
        </w:rPr>
      </w:pPr>
      <w:r w:rsidRPr="00494445">
        <w:rPr>
          <w:rFonts w:asciiTheme="majorHAnsi" w:hAnsiTheme="majorHAnsi" w:cstheme="majorHAnsi"/>
        </w:rPr>
        <w:t xml:space="preserve">In comments Wednesday at an event hosted by the West Virginia Chamber of Commerce, </w:t>
      </w: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moderate Democrat</w:t>
      </w:r>
      <w:r w:rsidRPr="00494445">
        <w:rPr>
          <w:rStyle w:val="StyleUnderline"/>
          <w:rFonts w:asciiTheme="majorHAnsi" w:hAnsiTheme="majorHAnsi" w:cstheme="majorHAnsi"/>
        </w:rPr>
        <w:t xml:space="preserve"> said his party should “hit the pause button.”</w:t>
      </w:r>
      <w:r w:rsidRPr="00494445">
        <w:rPr>
          <w:rFonts w:asciiTheme="majorHAnsi" w:hAnsiTheme="majorHAnsi" w:cstheme="majorHAnsi"/>
        </w:rPr>
        <w:t xml:space="preserve"> Lawmakers, he said, have too many other pressing issues before them, including heightening national security concerns after the Taliban takeover of Afghanistan.</w:t>
      </w:r>
    </w:p>
    <w:p w14:paraId="27D91F15" w14:textId="77777777" w:rsidR="00BD0217" w:rsidRPr="00494445" w:rsidRDefault="00BD0217" w:rsidP="00BD0217">
      <w:pPr>
        <w:rPr>
          <w:rFonts w:asciiTheme="majorHAnsi" w:hAnsiTheme="majorHAnsi" w:cstheme="majorHAnsi"/>
        </w:rPr>
      </w:pPr>
      <w:r w:rsidRPr="00494445">
        <w:rPr>
          <w:rFonts w:asciiTheme="majorHAnsi" w:hAnsiTheme="majorHAnsi" w:cstheme="majorHAnsi"/>
        </w:rPr>
        <w:t>“Let’s sit back. Let’s see what happens. We have so much on our plate,” he said.</w:t>
      </w:r>
    </w:p>
    <w:p w14:paraId="4F8A332F" w14:textId="77777777" w:rsidR="00BD0217" w:rsidRPr="00494445" w:rsidRDefault="00BD0217" w:rsidP="00BD0217">
      <w:pPr>
        <w:rPr>
          <w:rStyle w:val="StyleUnderline"/>
          <w:rFonts w:asciiTheme="majorHAnsi" w:hAnsiTheme="majorHAnsi" w:cstheme="majorHAnsi"/>
        </w:rPr>
      </w:pPr>
      <w:r w:rsidRPr="00494445">
        <w:rPr>
          <w:rStyle w:val="StyleUnderline"/>
          <w:rFonts w:asciiTheme="majorHAnsi" w:hAnsiTheme="majorHAnsi" w:cstheme="majorHAnsi"/>
        </w:rPr>
        <w:t xml:space="preserve">Manchin’s comments come as </w:t>
      </w:r>
      <w:r w:rsidRPr="00494445">
        <w:rPr>
          <w:rStyle w:val="StyleUnderline"/>
          <w:rFonts w:asciiTheme="majorHAnsi" w:hAnsiTheme="majorHAnsi" w:cstheme="majorHAnsi"/>
          <w:highlight w:val="cyan"/>
        </w:rPr>
        <w:t>Democratic</w:t>
      </w:r>
      <w:r w:rsidRPr="00494445">
        <w:rPr>
          <w:rStyle w:val="StyleUnderline"/>
          <w:rFonts w:asciiTheme="majorHAnsi" w:hAnsiTheme="majorHAnsi" w:cstheme="majorHAnsi"/>
        </w:rPr>
        <w:t xml:space="preserve"> leaders and committee chairs in the </w:t>
      </w:r>
      <w:r w:rsidRPr="00494445">
        <w:rPr>
          <w:rStyle w:val="StyleUnderline"/>
          <w:rFonts w:asciiTheme="majorHAnsi" w:hAnsiTheme="majorHAnsi" w:cstheme="majorHAnsi"/>
          <w:highlight w:val="cyan"/>
        </w:rPr>
        <w:t>Senate</w:t>
      </w:r>
      <w:r w:rsidRPr="00494445">
        <w:rPr>
          <w:rStyle w:val="StyleUnderline"/>
          <w:rFonts w:asciiTheme="majorHAnsi" w:hAnsiTheme="majorHAnsi" w:cstheme="majorHAnsi"/>
        </w:rPr>
        <w:t xml:space="preserve"> and House work out the specifics of the economic package</w:t>
      </w:r>
      <w:r w:rsidRPr="00494445">
        <w:rPr>
          <w:rFonts w:asciiTheme="majorHAnsi" w:hAnsiTheme="majorHAnsi" w:cstheme="majorHAnsi"/>
        </w:rPr>
        <w:t xml:space="preserve">, with a goal of moving it through Congress soon after lawmakers return from a recess later this month. </w:t>
      </w:r>
      <w:r w:rsidRPr="00494445">
        <w:rPr>
          <w:rStyle w:val="StyleUnderline"/>
          <w:rFonts w:asciiTheme="majorHAnsi" w:hAnsiTheme="majorHAnsi" w:cstheme="majorHAnsi"/>
          <w:highlight w:val="cyan"/>
        </w:rPr>
        <w:t>All</w:t>
      </w:r>
      <w:r w:rsidRPr="00494445">
        <w:rPr>
          <w:rStyle w:val="StyleUnderline"/>
          <w:rFonts w:asciiTheme="majorHAnsi" w:hAnsiTheme="majorHAnsi" w:cstheme="majorHAnsi"/>
        </w:rPr>
        <w:t xml:space="preserve"> members of the Senate Democratic caucus </w:t>
      </w:r>
      <w:r w:rsidRPr="00494445">
        <w:rPr>
          <w:rStyle w:val="StyleUnderline"/>
          <w:rFonts w:asciiTheme="majorHAnsi" w:hAnsiTheme="majorHAnsi" w:cstheme="majorHAnsi"/>
          <w:highlight w:val="cyan"/>
        </w:rPr>
        <w:t>would have to back the measure</w:t>
      </w:r>
      <w:r w:rsidRPr="00494445">
        <w:rPr>
          <w:rStyle w:val="StyleUnderline"/>
          <w:rFonts w:asciiTheme="majorHAnsi" w:hAnsiTheme="majorHAnsi" w:cstheme="majorHAnsi"/>
        </w:rPr>
        <w:t xml:space="preserve"> for it</w:t>
      </w:r>
      <w:r w:rsidRPr="00494445">
        <w:rPr>
          <w:rFonts w:asciiTheme="majorHAnsi" w:hAnsiTheme="majorHAnsi" w:cstheme="majorHAnsi"/>
        </w:rPr>
        <w:t xml:space="preserve"> to get the 51 votes needed </w:t>
      </w:r>
      <w:r w:rsidRPr="00494445">
        <w:rPr>
          <w:rStyle w:val="StyleUnderline"/>
          <w:rFonts w:asciiTheme="majorHAnsi" w:hAnsiTheme="majorHAnsi" w:cstheme="majorHAnsi"/>
        </w:rPr>
        <w:t>to pass, with Vice President Kamala Harris providing the tie-breaking vote.</w:t>
      </w:r>
    </w:p>
    <w:p w14:paraId="03DA700A" w14:textId="77777777" w:rsidR="00BD0217" w:rsidRPr="00494445" w:rsidRDefault="00BD0217" w:rsidP="00BD0217">
      <w:pPr>
        <w:rPr>
          <w:rFonts w:asciiTheme="majorHAnsi" w:hAnsiTheme="majorHAnsi" w:cstheme="majorHAnsi"/>
        </w:rPr>
      </w:pPr>
      <w:r w:rsidRPr="00494445">
        <w:rPr>
          <w:rFonts w:asciiTheme="majorHAnsi" w:hAnsiTheme="majorHAnsi" w:cstheme="majorHAnsi"/>
        </w:rPr>
        <w:t>A spokesman for Senate Majority Leader Chuck Schumer didn’t immediately respond to a request for comment about Manchin’s request, and White House Press Secretary Jen Psaki did not immediately provide a comment.</w:t>
      </w:r>
    </w:p>
    <w:p w14:paraId="6E08DA90" w14:textId="77777777" w:rsidR="00BD0217" w:rsidRPr="00494445" w:rsidRDefault="00BD0217" w:rsidP="00BD0217">
      <w:pPr>
        <w:rPr>
          <w:rFonts w:asciiTheme="majorHAnsi" w:hAnsiTheme="majorHAnsi" w:cstheme="majorHAnsi"/>
        </w:rPr>
      </w:pPr>
      <w:r w:rsidRPr="00494445">
        <w:rPr>
          <w:rFonts w:asciiTheme="majorHAnsi" w:hAnsiTheme="majorHAnsi" w:cstheme="majorHAnsi"/>
        </w:rPr>
        <w:t>The chair of the Congressional Progressive Caucus, Representative Pramila Jayapal, replied “Absolutely not” on Twitter to Manchin’s idea of a pause.</w:t>
      </w:r>
    </w:p>
    <w:p w14:paraId="64B5C996" w14:textId="77777777" w:rsidR="00BD0217" w:rsidRPr="00494445" w:rsidRDefault="00BD0217" w:rsidP="00BD0217">
      <w:pPr>
        <w:rPr>
          <w:rStyle w:val="StyleUnderline"/>
          <w:rFonts w:asciiTheme="majorHAnsi" w:hAnsiTheme="majorHAnsi" w:cstheme="majorHAnsi"/>
        </w:rPr>
      </w:pPr>
      <w:r w:rsidRPr="00494445">
        <w:rPr>
          <w:rStyle w:val="StyleUnderline"/>
          <w:rFonts w:asciiTheme="majorHAnsi" w:hAnsiTheme="majorHAnsi" w:cstheme="majorHAnsi"/>
        </w:rPr>
        <w:t xml:space="preserve">The spending package also is facing obstacles in the </w:t>
      </w:r>
      <w:r w:rsidRPr="00494445">
        <w:rPr>
          <w:rStyle w:val="StyleUnderline"/>
          <w:rFonts w:asciiTheme="majorHAnsi" w:hAnsiTheme="majorHAnsi" w:cstheme="majorHAnsi"/>
          <w:highlight w:val="cyan"/>
        </w:rPr>
        <w:t>House</w:t>
      </w:r>
      <w:r w:rsidRPr="00494445">
        <w:rPr>
          <w:rStyle w:val="StyleUnderline"/>
          <w:rFonts w:asciiTheme="majorHAnsi" w:hAnsiTheme="majorHAnsi" w:cstheme="majorHAnsi"/>
        </w:rPr>
        <w:t xml:space="preserve">. Democrats </w:t>
      </w:r>
      <w:r w:rsidRPr="00494445">
        <w:rPr>
          <w:rStyle w:val="StyleUnderline"/>
          <w:rFonts w:asciiTheme="majorHAnsi" w:hAnsiTheme="majorHAnsi" w:cstheme="majorHAnsi"/>
          <w:highlight w:val="cyan"/>
        </w:rPr>
        <w:t>can only afford three defections</w:t>
      </w:r>
      <w:r w:rsidRPr="00494445">
        <w:rPr>
          <w:rStyle w:val="StyleUnderline"/>
          <w:rFonts w:asciiTheme="majorHAnsi" w:hAnsiTheme="majorHAnsi" w:cstheme="majorHAnsi"/>
        </w:rPr>
        <w:t xml:space="preserve"> in that chamber if Republicans are united in opposition, and </w:t>
      </w:r>
      <w:r w:rsidRPr="00494445">
        <w:rPr>
          <w:rStyle w:val="StyleUnderline"/>
          <w:rFonts w:asciiTheme="majorHAnsi" w:hAnsiTheme="majorHAnsi" w:cstheme="majorHAnsi"/>
          <w:highlight w:val="cyan"/>
        </w:rPr>
        <w:t>some moderate Democrats</w:t>
      </w:r>
      <w:r w:rsidRPr="00494445">
        <w:rPr>
          <w:rStyle w:val="StyleUnderline"/>
          <w:rFonts w:asciiTheme="majorHAnsi" w:hAnsiTheme="majorHAnsi" w:cstheme="majorHAnsi"/>
        </w:rPr>
        <w:t xml:space="preserve"> also </w:t>
      </w:r>
      <w:r w:rsidRPr="00494445">
        <w:rPr>
          <w:rStyle w:val="StyleUnderline"/>
          <w:rFonts w:asciiTheme="majorHAnsi" w:hAnsiTheme="majorHAnsi" w:cstheme="majorHAnsi"/>
          <w:highlight w:val="cyan"/>
        </w:rPr>
        <w:t>are balking</w:t>
      </w:r>
      <w:r w:rsidRPr="00494445">
        <w:rPr>
          <w:rStyle w:val="StyleUnderline"/>
          <w:rFonts w:asciiTheme="majorHAnsi" w:hAnsiTheme="majorHAnsi" w:cstheme="majorHAnsi"/>
        </w:rPr>
        <w:t xml:space="preserve"> at the size of the package being drawn up.</w:t>
      </w:r>
    </w:p>
    <w:p w14:paraId="2D036253" w14:textId="77777777" w:rsidR="00BD0217" w:rsidRPr="00494445" w:rsidRDefault="00BD0217" w:rsidP="00BD0217">
      <w:pPr>
        <w:rPr>
          <w:rFonts w:asciiTheme="majorHAnsi" w:hAnsiTheme="majorHAnsi" w:cstheme="majorHAnsi"/>
        </w:rPr>
      </w:pPr>
      <w:r w:rsidRPr="00494445">
        <w:rPr>
          <w:rStyle w:val="StyleUnderline"/>
          <w:rFonts w:asciiTheme="majorHAnsi" w:hAnsiTheme="majorHAnsi" w:cstheme="majorHAnsi"/>
          <w:highlight w:val="cyan"/>
        </w:rPr>
        <w:t>Manchin</w:t>
      </w:r>
      <w:r w:rsidRPr="00494445">
        <w:rPr>
          <w:rStyle w:val="StyleUnderline"/>
          <w:rFonts w:asciiTheme="majorHAnsi" w:hAnsiTheme="majorHAnsi" w:cstheme="majorHAnsi"/>
        </w:rPr>
        <w:t xml:space="preserve"> also </w:t>
      </w:r>
      <w:r w:rsidRPr="00494445">
        <w:rPr>
          <w:rStyle w:val="StyleUnderline"/>
          <w:rFonts w:asciiTheme="majorHAnsi" w:hAnsiTheme="majorHAnsi" w:cstheme="majorHAnsi"/>
          <w:highlight w:val="cyan"/>
        </w:rPr>
        <w:t>called on</w:t>
      </w:r>
      <w:r w:rsidRPr="00494445">
        <w:rPr>
          <w:rStyle w:val="StyleUnderline"/>
          <w:rFonts w:asciiTheme="majorHAnsi" w:hAnsiTheme="majorHAnsi" w:cstheme="majorHAnsi"/>
        </w:rPr>
        <w:t xml:space="preserve"> the House to pass</w:t>
      </w:r>
      <w:r w:rsidRPr="00494445">
        <w:rPr>
          <w:rFonts w:asciiTheme="majorHAnsi" w:hAnsiTheme="majorHAnsi" w:cstheme="majorHAnsi"/>
        </w:rPr>
        <w:t xml:space="preserve"> within a few weeks a Senate-passed $550 billion </w:t>
      </w:r>
      <w:r w:rsidRPr="00494445">
        <w:rPr>
          <w:rStyle w:val="StyleUnderline"/>
          <w:rFonts w:asciiTheme="majorHAnsi" w:hAnsiTheme="majorHAnsi" w:cstheme="majorHAnsi"/>
          <w:highlight w:val="cyan"/>
        </w:rPr>
        <w:t>bipartisan infrastructure bill</w:t>
      </w:r>
      <w:r w:rsidRPr="00494445">
        <w:rPr>
          <w:rFonts w:asciiTheme="majorHAnsi" w:hAnsiTheme="majorHAnsi" w:cstheme="majorHAnsi"/>
        </w:rPr>
        <w:t xml:space="preserve">. House Speaker Nancy Pelosi has promised progressives in the chamber that she will </w:t>
      </w:r>
      <w:r w:rsidRPr="00494445">
        <w:rPr>
          <w:rFonts w:asciiTheme="majorHAnsi" w:hAnsiTheme="majorHAnsi" w:cstheme="majorHAnsi"/>
        </w:rPr>
        <w:lastRenderedPageBreak/>
        <w:t>marry that legislation with the much bigger Democrat-only tax-and-spending package, although moderates have been promised an infrastructure vote by late September.</w:t>
      </w:r>
    </w:p>
    <w:p w14:paraId="75DFD407" w14:textId="77777777" w:rsidR="00BD0217" w:rsidRPr="00494445" w:rsidRDefault="00BD0217" w:rsidP="00BD0217">
      <w:pPr>
        <w:rPr>
          <w:rFonts w:asciiTheme="majorHAnsi" w:hAnsiTheme="majorHAnsi" w:cstheme="majorHAnsi"/>
        </w:rPr>
      </w:pPr>
    </w:p>
    <w:p w14:paraId="26D6147E" w14:textId="77777777" w:rsidR="00BD0217" w:rsidRPr="00494445" w:rsidRDefault="00BD0217" w:rsidP="00BD0217">
      <w:pPr>
        <w:pStyle w:val="Heading4"/>
        <w:rPr>
          <w:rFonts w:asciiTheme="majorHAnsi" w:hAnsiTheme="majorHAnsi" w:cstheme="majorHAnsi"/>
        </w:rPr>
      </w:pPr>
      <w:r w:rsidRPr="00494445">
        <w:rPr>
          <w:rFonts w:asciiTheme="majorHAnsi" w:hAnsiTheme="majorHAnsi" w:cstheme="majorHAnsi"/>
        </w:rPr>
        <w:t>General bipartisanship could spark compromise but the plan’s partisan nature tanks any shot</w:t>
      </w:r>
    </w:p>
    <w:p w14:paraId="7DDCFAAA" w14:textId="77777777" w:rsidR="00BD0217" w:rsidRPr="00494445" w:rsidRDefault="00BD0217" w:rsidP="00BD0217">
      <w:pPr>
        <w:rPr>
          <w:rFonts w:asciiTheme="majorHAnsi" w:hAnsiTheme="majorHAnsi" w:cstheme="majorHAnsi"/>
        </w:rPr>
      </w:pPr>
      <w:r w:rsidRPr="00494445">
        <w:rPr>
          <w:rStyle w:val="Heading4Char"/>
          <w:rFonts w:asciiTheme="majorHAnsi" w:hAnsiTheme="majorHAnsi" w:cstheme="majorHAnsi"/>
        </w:rPr>
        <w:t>Montanari 21</w:t>
      </w:r>
      <w:r w:rsidRPr="00494445">
        <w:rPr>
          <w:rFonts w:asciiTheme="majorHAnsi" w:hAnsiTheme="majorHAnsi" w:cstheme="majorHAnsi"/>
        </w:rPr>
        <w:t xml:space="preserve"> “Biden’s Undermining Of U.S. Intellectual Property Rights Is Dangerous And Will Hurt Pandemic Response,” Lorenzo Montanari [executive director of Property Rights Alliance, an advocacy policy group in charge of publishing the International Property Rights Index], May 12, 2021 </w:t>
      </w:r>
      <w:hyperlink r:id="rId16" w:history="1">
        <w:r w:rsidRPr="00494445">
          <w:rPr>
            <w:rStyle w:val="Hyperlink"/>
            <w:rFonts w:asciiTheme="majorHAnsi" w:hAnsiTheme="majorHAnsi" w:cstheme="majorHAnsi"/>
          </w:rPr>
          <w:t>https://www.forbes.com/sites/lorenzomontanari/2021/05/12/bidens-undermining-of-us-intellectual-property-rights-is-dangerous-and-will-hurt-pandemic-response/?sh=4a74c5004890</w:t>
        </w:r>
      </w:hyperlink>
      <w:r w:rsidRPr="00494445">
        <w:rPr>
          <w:rFonts w:asciiTheme="majorHAnsi" w:hAnsiTheme="majorHAnsi" w:cstheme="majorHAnsi"/>
        </w:rPr>
        <w:t xml:space="preserve"> SM</w:t>
      </w:r>
    </w:p>
    <w:p w14:paraId="2189443F" w14:textId="77777777" w:rsidR="00BD0217" w:rsidRPr="00494445" w:rsidRDefault="00BD0217" w:rsidP="00BD0217">
      <w:pPr>
        <w:rPr>
          <w:rFonts w:asciiTheme="majorHAnsi" w:hAnsiTheme="majorHAnsi" w:cstheme="majorHAnsi"/>
        </w:rPr>
      </w:pPr>
      <w:r w:rsidRPr="00494445">
        <w:rPr>
          <w:rStyle w:val="StyleUnderline"/>
          <w:rFonts w:asciiTheme="majorHAnsi" w:hAnsiTheme="majorHAnsi" w:cstheme="majorHAnsi"/>
        </w:rPr>
        <w:t>Republican Congressman</w:t>
      </w:r>
      <w:r w:rsidRPr="00494445">
        <w:rPr>
          <w:rFonts w:asciiTheme="majorHAnsi" w:hAnsiTheme="majorHAnsi" w:cstheme="majorHAnsi"/>
        </w:rPr>
        <w:t xml:space="preserve"> Byron Donalds (R-Fla.) </w:t>
      </w:r>
      <w:r w:rsidRPr="00494445">
        <w:rPr>
          <w:rStyle w:val="StyleUnderline"/>
          <w:rFonts w:asciiTheme="majorHAnsi" w:hAnsiTheme="majorHAnsi" w:cstheme="majorHAnsi"/>
        </w:rPr>
        <w:t>is working on a new piece of legislation titled "Preventing Foreign Attempts to Erode Healthcare Innovation Act” to block the White House IP waiver position and to "prevent the Biden Administration from senselessly giving away America's intellectual property to countries like China</w:t>
      </w:r>
      <w:r w:rsidRPr="00494445">
        <w:rPr>
          <w:rFonts w:asciiTheme="majorHAnsi" w:hAnsiTheme="majorHAnsi" w:cstheme="majorHAnsi"/>
        </w:rPr>
        <w:t xml:space="preserve">”. IP rights are enshrined in Article 1, Section 8, Clause 8 of the U.S. Constitution of 1787, “To promote the progress of science and useful arts, by securing for limited times to authors and inventors the exclusive right to their respective writings and discoveries.” As a central pillar to American history and constitutionalism for 244 years, IP converges tradition and progress to enrich the lives of citizens and society.  </w:t>
      </w:r>
    </w:p>
    <w:p w14:paraId="2A0BDB5C" w14:textId="77777777" w:rsidR="00BD0217" w:rsidRPr="00494445" w:rsidRDefault="00BD0217" w:rsidP="00BD0217">
      <w:pPr>
        <w:rPr>
          <w:rFonts w:asciiTheme="majorHAnsi" w:hAnsiTheme="majorHAnsi" w:cstheme="majorHAnsi"/>
        </w:rPr>
      </w:pPr>
      <w:r w:rsidRPr="00494445">
        <w:rPr>
          <w:rStyle w:val="StyleUnderline"/>
          <w:rFonts w:asciiTheme="majorHAnsi" w:hAnsiTheme="majorHAnsi" w:cstheme="majorHAnsi"/>
          <w:highlight w:val="cyan"/>
        </w:rPr>
        <w:t>Waiving IP</w:t>
      </w:r>
      <w:r w:rsidRPr="00494445">
        <w:rPr>
          <w:rStyle w:val="StyleUnderline"/>
          <w:rFonts w:asciiTheme="majorHAnsi" w:hAnsiTheme="majorHAnsi" w:cstheme="majorHAnsi"/>
        </w:rPr>
        <w:t xml:space="preserve"> rights not only </w:t>
      </w:r>
      <w:r w:rsidRPr="00494445">
        <w:rPr>
          <w:rStyle w:val="StyleUnderline"/>
          <w:rFonts w:asciiTheme="majorHAnsi" w:hAnsiTheme="majorHAnsi" w:cstheme="majorHAnsi"/>
          <w:highlight w:val="cyan"/>
        </w:rPr>
        <w:t>goes</w:t>
      </w:r>
      <w:r w:rsidRPr="00494445">
        <w:rPr>
          <w:rStyle w:val="StyleUnderline"/>
          <w:rFonts w:asciiTheme="majorHAnsi" w:hAnsiTheme="majorHAnsi" w:cstheme="majorHAnsi"/>
        </w:rPr>
        <w:t xml:space="preserve"> directly </w:t>
      </w:r>
      <w:r w:rsidRPr="00494445">
        <w:rPr>
          <w:rStyle w:val="StyleUnderline"/>
          <w:rFonts w:asciiTheme="majorHAnsi" w:hAnsiTheme="majorHAnsi" w:cstheme="majorHAnsi"/>
          <w:highlight w:val="cyan"/>
        </w:rPr>
        <w:t>against</w:t>
      </w:r>
      <w:r w:rsidRPr="00494445">
        <w:rPr>
          <w:rStyle w:val="StyleUnderline"/>
          <w:rFonts w:asciiTheme="majorHAnsi" w:hAnsiTheme="majorHAnsi" w:cstheme="majorHAnsi"/>
        </w:rPr>
        <w:t xml:space="preserve"> America’s </w:t>
      </w:r>
      <w:r w:rsidRPr="00494445">
        <w:rPr>
          <w:rStyle w:val="StyleUnderline"/>
          <w:rFonts w:asciiTheme="majorHAnsi" w:hAnsiTheme="majorHAnsi" w:cstheme="majorHAnsi"/>
          <w:highlight w:val="cyan"/>
        </w:rPr>
        <w:t>core values and</w:t>
      </w:r>
      <w:r w:rsidRPr="00494445">
        <w:rPr>
          <w:rStyle w:val="StyleUnderline"/>
          <w:rFonts w:asciiTheme="majorHAnsi" w:hAnsiTheme="majorHAnsi" w:cstheme="majorHAnsi"/>
        </w:rPr>
        <w:t xml:space="preserve"> threatens public health but </w:t>
      </w:r>
      <w:r w:rsidRPr="00494445">
        <w:rPr>
          <w:rStyle w:val="StyleUnderline"/>
          <w:rFonts w:asciiTheme="majorHAnsi" w:hAnsiTheme="majorHAnsi" w:cstheme="majorHAnsi"/>
          <w:highlight w:val="cyan"/>
        </w:rPr>
        <w:t>wanes potential for bipartisan efforts. “Congress</w:t>
      </w:r>
      <w:r w:rsidRPr="00494445">
        <w:rPr>
          <w:rStyle w:val="StyleUnderline"/>
          <w:rFonts w:asciiTheme="majorHAnsi" w:hAnsiTheme="majorHAnsi" w:cstheme="majorHAnsi"/>
        </w:rPr>
        <w:t xml:space="preserve"> has </w:t>
      </w:r>
      <w:r w:rsidRPr="00494445">
        <w:rPr>
          <w:rStyle w:val="StyleUnderline"/>
          <w:rFonts w:asciiTheme="majorHAnsi" w:hAnsiTheme="majorHAnsi" w:cstheme="majorHAnsi"/>
          <w:highlight w:val="cyan"/>
        </w:rPr>
        <w:t>spent decades</w:t>
      </w:r>
      <w:r w:rsidRPr="00494445">
        <w:rPr>
          <w:rStyle w:val="StyleUnderline"/>
          <w:rFonts w:asciiTheme="majorHAnsi" w:hAnsiTheme="majorHAnsi" w:cstheme="majorHAnsi"/>
        </w:rPr>
        <w:t xml:space="preserve"> wrangling </w:t>
      </w:r>
      <w:r w:rsidRPr="00494445">
        <w:rPr>
          <w:rStyle w:val="StyleUnderline"/>
          <w:rFonts w:asciiTheme="majorHAnsi" w:hAnsiTheme="majorHAnsi" w:cstheme="majorHAnsi"/>
          <w:highlight w:val="cyan"/>
        </w:rPr>
        <w:t>over</w:t>
      </w:r>
      <w:r w:rsidRPr="00494445">
        <w:rPr>
          <w:rStyle w:val="StyleUnderline"/>
          <w:rFonts w:asciiTheme="majorHAnsi" w:hAnsiTheme="majorHAnsi" w:cstheme="majorHAnsi"/>
        </w:rPr>
        <w:t xml:space="preserve"> </w:t>
      </w:r>
      <w:r w:rsidRPr="00494445">
        <w:rPr>
          <w:rFonts w:asciiTheme="majorHAnsi" w:hAnsiTheme="majorHAnsi" w:cstheme="majorHAnsi"/>
        </w:rPr>
        <w:t xml:space="preserve">the contours of </w:t>
      </w:r>
      <w:r w:rsidRPr="00494445">
        <w:rPr>
          <w:rStyle w:val="StyleUnderline"/>
          <w:rFonts w:asciiTheme="majorHAnsi" w:hAnsiTheme="majorHAnsi" w:cstheme="majorHAnsi"/>
          <w:highlight w:val="cyan"/>
        </w:rPr>
        <w:t>patent protections</w:t>
      </w:r>
      <w:r w:rsidRPr="00494445">
        <w:rPr>
          <w:rFonts w:asciiTheme="majorHAnsi" w:hAnsiTheme="majorHAnsi" w:cstheme="majorHAnsi"/>
        </w:rPr>
        <w:t xml:space="preserve">,” WSJ’s Kimberley A. Strassel says, “producing bipartisan legislation from the Bayh-Dole Act of 1980 and the Hatch-Waxman Act of 1984 to the Leahy-Smith Act of 2011.” </w:t>
      </w:r>
      <w:r w:rsidRPr="00494445">
        <w:rPr>
          <w:rStyle w:val="StyleUnderline"/>
          <w:rFonts w:asciiTheme="majorHAnsi" w:hAnsiTheme="majorHAnsi" w:cstheme="majorHAnsi"/>
        </w:rPr>
        <w:t xml:space="preserve">All these </w:t>
      </w:r>
      <w:r w:rsidRPr="00494445">
        <w:rPr>
          <w:rStyle w:val="StyleUnderline"/>
          <w:rFonts w:asciiTheme="majorHAnsi" w:hAnsiTheme="majorHAnsi" w:cstheme="majorHAnsi"/>
          <w:highlight w:val="cyan"/>
        </w:rPr>
        <w:t>bipartisan efforts</w:t>
      </w:r>
      <w:r w:rsidRPr="00494445">
        <w:rPr>
          <w:rStyle w:val="StyleUnderline"/>
          <w:rFonts w:asciiTheme="majorHAnsi" w:hAnsiTheme="majorHAnsi" w:cstheme="majorHAnsi"/>
        </w:rPr>
        <w:t xml:space="preserve"> to defend American inventors with a strong and fair IP system risk being </w:t>
      </w:r>
      <w:r w:rsidRPr="00494445">
        <w:rPr>
          <w:rStyle w:val="StyleUnderline"/>
          <w:rFonts w:asciiTheme="majorHAnsi" w:hAnsiTheme="majorHAnsi" w:cstheme="majorHAnsi"/>
          <w:highlight w:val="cyan"/>
        </w:rPr>
        <w:t>seriously damaged</w:t>
      </w:r>
      <w:r w:rsidRPr="00494445">
        <w:rPr>
          <w:rFonts w:asciiTheme="majorHAnsi" w:hAnsiTheme="majorHAnsi" w:cstheme="majorHAnsi"/>
        </w:rPr>
        <w:t xml:space="preserve"> with this Biden move.</w:t>
      </w:r>
    </w:p>
    <w:p w14:paraId="23EB3449" w14:textId="77777777" w:rsidR="00BD0217" w:rsidRPr="00494445" w:rsidRDefault="00BD0217" w:rsidP="00BD0217">
      <w:pPr>
        <w:pStyle w:val="Heading4"/>
        <w:rPr>
          <w:rFonts w:asciiTheme="majorHAnsi" w:hAnsiTheme="majorHAnsi" w:cstheme="majorHAnsi"/>
        </w:rPr>
      </w:pPr>
      <w:r w:rsidRPr="00494445">
        <w:rPr>
          <w:rFonts w:asciiTheme="majorHAnsi" w:hAnsiTheme="majorHAnsi" w:cstheme="majorHAnsi"/>
        </w:rPr>
        <w:t xml:space="preserve">Comprehensive infrastructure investment is key to </w:t>
      </w:r>
      <w:r w:rsidRPr="00494445">
        <w:rPr>
          <w:rFonts w:asciiTheme="majorHAnsi" w:hAnsiTheme="majorHAnsi" w:cstheme="majorHAnsi"/>
          <w:u w:val="single"/>
        </w:rPr>
        <w:t>all facets</w:t>
      </w:r>
      <w:r w:rsidRPr="00494445">
        <w:rPr>
          <w:rFonts w:asciiTheme="majorHAnsi" w:hAnsiTheme="majorHAnsi" w:cstheme="majorHAnsi"/>
        </w:rPr>
        <w:t xml:space="preserve"> of the economy</w:t>
      </w:r>
    </w:p>
    <w:p w14:paraId="1141A286" w14:textId="77777777" w:rsidR="00BD0217" w:rsidRPr="00494445" w:rsidRDefault="00BD0217" w:rsidP="00BD0217">
      <w:pPr>
        <w:rPr>
          <w:rFonts w:asciiTheme="majorHAnsi" w:hAnsiTheme="majorHAnsi" w:cstheme="majorHAnsi"/>
        </w:rPr>
      </w:pPr>
      <w:r w:rsidRPr="00494445">
        <w:rPr>
          <w:rStyle w:val="Style13ptBold"/>
          <w:rFonts w:asciiTheme="majorHAnsi" w:hAnsiTheme="majorHAnsi" w:cstheme="majorHAnsi"/>
        </w:rPr>
        <w:t>Condon 2/21</w:t>
      </w:r>
      <w:r w:rsidRPr="00494445">
        <w:rPr>
          <w:rFonts w:asciiTheme="majorHAnsi" w:hAnsiTheme="majorHAnsi" w:cstheme="majorHAnsi"/>
        </w:rPr>
        <w:t xml:space="preserve"> [(Christopher, overing the Treasury and U.S. economic policy at Bloomberg News, with Erik Wasson) “Biden’s Economic Legacy at Stake as Next Package Takes Shape,” </w:t>
      </w:r>
      <w:r w:rsidRPr="00494445">
        <w:rPr>
          <w:rFonts w:asciiTheme="majorHAnsi" w:hAnsiTheme="majorHAnsi" w:cstheme="majorHAnsi"/>
          <w:i/>
          <w:iCs/>
        </w:rPr>
        <w:t>Bloomberg</w:t>
      </w:r>
      <w:r w:rsidRPr="00494445">
        <w:rPr>
          <w:rFonts w:asciiTheme="majorHAnsi" w:hAnsiTheme="majorHAnsi" w:cstheme="majorHAnsi"/>
        </w:rPr>
        <w:t xml:space="preserve">, 2-21-2021, </w:t>
      </w:r>
      <w:hyperlink r:id="rId17" w:history="1">
        <w:r w:rsidRPr="00494445">
          <w:rPr>
            <w:rStyle w:val="Hyperlink"/>
            <w:rFonts w:asciiTheme="majorHAnsi" w:hAnsiTheme="majorHAnsi" w:cstheme="majorHAnsi"/>
          </w:rPr>
          <w:t>https://www.bloomberg.com/news/articles/2021-02-21/biden-s-economic-legacy-at-stake-with-next-package-taking-shape</w:t>
        </w:r>
      </w:hyperlink>
      <w:r w:rsidRPr="00494445">
        <w:rPr>
          <w:rFonts w:asciiTheme="majorHAnsi" w:hAnsiTheme="majorHAnsi" w:cstheme="majorHAnsi"/>
        </w:rPr>
        <w:t>] TDI</w:t>
      </w:r>
    </w:p>
    <w:p w14:paraId="1E04A588" w14:textId="77777777" w:rsidR="00BD0217" w:rsidRPr="00494445" w:rsidRDefault="00BD0217" w:rsidP="00BD0217">
      <w:pPr>
        <w:rPr>
          <w:rFonts w:asciiTheme="majorHAnsi" w:hAnsiTheme="majorHAnsi" w:cstheme="majorHAnsi"/>
        </w:rPr>
      </w:pPr>
      <w:r w:rsidRPr="00494445">
        <w:rPr>
          <w:rStyle w:val="StyleUnderline"/>
          <w:rFonts w:asciiTheme="majorHAnsi" w:hAnsiTheme="majorHAnsi" w:cstheme="majorHAnsi"/>
        </w:rPr>
        <w:t>The next phase of President Joe Biden’s legislative agenda is fast taking shape</w:t>
      </w:r>
      <w:r w:rsidRPr="00494445">
        <w:rPr>
          <w:rFonts w:asciiTheme="majorHAnsi" w:hAnsiTheme="majorHAnsi" w:cstheme="majorHAnsi"/>
        </w:rPr>
        <w:t xml:space="preserve">, with an economic-recovery package that will potentially far surpass his $1.9 trillion virus-relief plan in size, complexity and overall ambition. The White House and congressional Democrats are busy plotting strategy for the proposal, which could be unveiled next month, kicking off a legislative process that may culminate by August. </w:t>
      </w:r>
      <w:r w:rsidRPr="00494445">
        <w:rPr>
          <w:rStyle w:val="StyleUnderline"/>
          <w:rFonts w:asciiTheme="majorHAnsi" w:hAnsiTheme="majorHAnsi" w:cstheme="majorHAnsi"/>
        </w:rPr>
        <w:t xml:space="preserve">The centerpiece will be possibly the biggest </w:t>
      </w:r>
      <w:r w:rsidRPr="00494445">
        <w:rPr>
          <w:rStyle w:val="StyleUnderline"/>
          <w:rFonts w:asciiTheme="majorHAnsi" w:hAnsiTheme="majorHAnsi" w:cstheme="majorHAnsi"/>
          <w:highlight w:val="cyan"/>
        </w:rPr>
        <w:t>infrastructure-spending</w:t>
      </w:r>
      <w:r w:rsidRPr="00494445">
        <w:rPr>
          <w:rStyle w:val="StyleUnderline"/>
          <w:rFonts w:asciiTheme="majorHAnsi" w:hAnsiTheme="majorHAnsi" w:cstheme="majorHAnsi"/>
        </w:rPr>
        <w:t xml:space="preserve"> commitment since the New Deal</w:t>
      </w:r>
      <w:r w:rsidRPr="00494445">
        <w:rPr>
          <w:rFonts w:asciiTheme="majorHAnsi" w:hAnsiTheme="majorHAnsi" w:cstheme="majorHAnsi"/>
        </w:rPr>
        <w:t xml:space="preserve"> -- including </w:t>
      </w:r>
      <w:r w:rsidRPr="00494445">
        <w:rPr>
          <w:rStyle w:val="StyleUnderline"/>
          <w:rFonts w:asciiTheme="majorHAnsi" w:hAnsiTheme="majorHAnsi" w:cstheme="majorHAnsi"/>
        </w:rPr>
        <w:t>roads, bridges and rural broadband</w:t>
      </w:r>
      <w:r w:rsidRPr="00494445">
        <w:rPr>
          <w:rFonts w:asciiTheme="majorHAnsi" w:hAnsiTheme="majorHAnsi" w:cstheme="majorHAnsi"/>
        </w:rPr>
        <w:t xml:space="preserve"> internet. Progressives are eyeing much more, such as an </w:t>
      </w:r>
      <w:r w:rsidRPr="00494445">
        <w:rPr>
          <w:rStyle w:val="StyleUnderline"/>
          <w:rFonts w:asciiTheme="majorHAnsi" w:hAnsiTheme="majorHAnsi" w:cstheme="majorHAnsi"/>
        </w:rPr>
        <w:t xml:space="preserve">expansion of Obamacare and a public-sector jobs program, along with </w:t>
      </w:r>
      <w:r w:rsidRPr="00494445">
        <w:rPr>
          <w:rStyle w:val="StyleUnderline"/>
          <w:rFonts w:asciiTheme="majorHAnsi" w:hAnsiTheme="majorHAnsi" w:cstheme="majorHAnsi"/>
          <w:highlight w:val="cyan"/>
        </w:rPr>
        <w:t>tax measures</w:t>
      </w:r>
      <w:r w:rsidRPr="00494445">
        <w:rPr>
          <w:rStyle w:val="StyleUnderline"/>
          <w:rFonts w:asciiTheme="majorHAnsi" w:hAnsiTheme="majorHAnsi" w:cstheme="majorHAnsi"/>
        </w:rPr>
        <w:t xml:space="preserve"> including an </w:t>
      </w:r>
      <w:r w:rsidRPr="00494445">
        <w:rPr>
          <w:rStyle w:val="StyleUnderline"/>
          <w:rFonts w:asciiTheme="majorHAnsi" w:hAnsiTheme="majorHAnsi" w:cstheme="majorHAnsi"/>
          <w:highlight w:val="cyan"/>
        </w:rPr>
        <w:t>increase in</w:t>
      </w:r>
      <w:r w:rsidRPr="00494445">
        <w:rPr>
          <w:rStyle w:val="StyleUnderline"/>
          <w:rFonts w:asciiTheme="majorHAnsi" w:hAnsiTheme="majorHAnsi" w:cstheme="majorHAnsi"/>
        </w:rPr>
        <w:t xml:space="preserve"> the </w:t>
      </w:r>
      <w:r w:rsidRPr="00494445">
        <w:rPr>
          <w:rStyle w:val="StyleUnderline"/>
          <w:rFonts w:asciiTheme="majorHAnsi" w:hAnsiTheme="majorHAnsi" w:cstheme="majorHAnsi"/>
          <w:highlight w:val="cyan"/>
        </w:rPr>
        <w:t>capital-gains levy</w:t>
      </w:r>
      <w:r w:rsidRPr="00494445">
        <w:rPr>
          <w:rFonts w:asciiTheme="majorHAnsi" w:hAnsiTheme="majorHAnsi" w:cstheme="majorHAnsi"/>
        </w:rPr>
        <w:t xml:space="preserve">. But stuffing it with too many controversial proposals could threaten its approval or force it to be broken up, and put in peril the Democrats’ thin majorities in the 2022 midterm elections. Still, </w:t>
      </w:r>
      <w:r w:rsidRPr="00494445">
        <w:rPr>
          <w:rStyle w:val="StyleUnderline"/>
          <w:rFonts w:asciiTheme="majorHAnsi" w:hAnsiTheme="majorHAnsi" w:cstheme="majorHAnsi"/>
        </w:rPr>
        <w:t xml:space="preserve">Democrats see a narrow </w:t>
      </w:r>
      <w:r w:rsidRPr="00494445">
        <w:rPr>
          <w:rStyle w:val="StyleUnderline"/>
          <w:rFonts w:asciiTheme="majorHAnsi" w:hAnsiTheme="majorHAnsi" w:cstheme="majorHAnsi"/>
          <w:highlight w:val="cyan"/>
        </w:rPr>
        <w:t>opening t</w:t>
      </w:r>
      <w:r w:rsidRPr="00494445">
        <w:rPr>
          <w:rStyle w:val="StyleUnderline"/>
          <w:rFonts w:asciiTheme="majorHAnsi" w:hAnsiTheme="majorHAnsi" w:cstheme="majorHAnsi"/>
        </w:rPr>
        <w:t>o</w:t>
      </w:r>
      <w:r w:rsidRPr="00494445">
        <w:rPr>
          <w:rFonts w:asciiTheme="majorHAnsi" w:hAnsiTheme="majorHAnsi" w:cstheme="majorHAnsi"/>
        </w:rPr>
        <w:t xml:space="preserve"> forge Biden’s legacy: </w:t>
      </w:r>
      <w:r w:rsidRPr="00494445">
        <w:rPr>
          <w:rStyle w:val="Emphasis"/>
          <w:rFonts w:asciiTheme="majorHAnsi" w:hAnsiTheme="majorHAnsi" w:cstheme="majorHAnsi"/>
        </w:rPr>
        <w:t xml:space="preserve">not just </w:t>
      </w:r>
      <w:r w:rsidRPr="00494445">
        <w:rPr>
          <w:rStyle w:val="Emphasis"/>
          <w:rFonts w:asciiTheme="majorHAnsi" w:hAnsiTheme="majorHAnsi" w:cstheme="majorHAnsi"/>
          <w:highlight w:val="cyan"/>
        </w:rPr>
        <w:t>restoring the U.S. economy</w:t>
      </w:r>
      <w:r w:rsidRPr="00494445">
        <w:rPr>
          <w:rFonts w:asciiTheme="majorHAnsi" w:hAnsiTheme="majorHAnsi" w:cstheme="majorHAnsi"/>
        </w:rPr>
        <w:t xml:space="preserve"> to its pre-pandemic state, </w:t>
      </w:r>
      <w:r w:rsidRPr="00494445">
        <w:rPr>
          <w:rStyle w:val="StyleUnderline"/>
          <w:rFonts w:asciiTheme="majorHAnsi" w:hAnsiTheme="majorHAnsi" w:cstheme="majorHAnsi"/>
        </w:rPr>
        <w:t xml:space="preserve">but reversing the trend of sluggish growth in recent years with the </w:t>
      </w:r>
      <w:r w:rsidRPr="00494445">
        <w:rPr>
          <w:rStyle w:val="Emphasis"/>
          <w:rFonts w:asciiTheme="majorHAnsi" w:hAnsiTheme="majorHAnsi" w:cstheme="majorHAnsi"/>
        </w:rPr>
        <w:t>most far-reaching measures in decades</w:t>
      </w:r>
      <w:r w:rsidRPr="00494445">
        <w:rPr>
          <w:rFonts w:asciiTheme="majorHAnsi" w:hAnsiTheme="majorHAnsi" w:cstheme="majorHAnsi"/>
        </w:rPr>
        <w:t xml:space="preserve">. U.S. economy has put up more moderate growth in the 2000s versus heydays Biden’s virus-relief package is “going to help us get us back on the growth pattern we were on before,” said Virginia Representative Don Beyer, who, as incoming chair of the Joint Economic Committee, is a leading Democratic </w:t>
      </w:r>
      <w:r w:rsidRPr="00494445">
        <w:rPr>
          <w:rFonts w:asciiTheme="majorHAnsi" w:hAnsiTheme="majorHAnsi" w:cstheme="majorHAnsi"/>
        </w:rPr>
        <w:lastRenderedPageBreak/>
        <w:t>macroeconomic-policy voice. “</w:t>
      </w:r>
      <w:r w:rsidRPr="00494445">
        <w:rPr>
          <w:rStyle w:val="StyleUnderline"/>
          <w:rFonts w:asciiTheme="majorHAnsi" w:hAnsiTheme="majorHAnsi" w:cstheme="majorHAnsi"/>
        </w:rPr>
        <w:t>The</w:t>
      </w:r>
      <w:r w:rsidRPr="00494445">
        <w:rPr>
          <w:rFonts w:asciiTheme="majorHAnsi" w:hAnsiTheme="majorHAnsi" w:cstheme="majorHAnsi"/>
        </w:rPr>
        <w:t xml:space="preserve"> genius of the second </w:t>
      </w:r>
      <w:r w:rsidRPr="00494445">
        <w:rPr>
          <w:rStyle w:val="StyleUnderline"/>
          <w:rFonts w:asciiTheme="majorHAnsi" w:hAnsiTheme="majorHAnsi" w:cstheme="majorHAnsi"/>
        </w:rPr>
        <w:t>plan</w:t>
      </w:r>
      <w:r w:rsidRPr="00494445">
        <w:rPr>
          <w:rFonts w:asciiTheme="majorHAnsi" w:hAnsiTheme="majorHAnsi" w:cstheme="majorHAnsi"/>
        </w:rPr>
        <w:t xml:space="preserve"> is that it </w:t>
      </w:r>
      <w:r w:rsidRPr="00494445">
        <w:rPr>
          <w:rStyle w:val="StyleUnderline"/>
          <w:rFonts w:asciiTheme="majorHAnsi" w:hAnsiTheme="majorHAnsi" w:cstheme="majorHAnsi"/>
        </w:rPr>
        <w:t>gives us the opportunity to punch GDP up above the long-term trend</w:t>
      </w:r>
      <w:r w:rsidRPr="00494445">
        <w:rPr>
          <w:rFonts w:asciiTheme="majorHAnsi" w:hAnsiTheme="majorHAnsi" w:cstheme="majorHAnsi"/>
        </w:rPr>
        <w:t>,” he said in an interview. During his campaign, Biden proposed $2 trillion for economic rebuilding, a step up from the $1.5 trillion level proposed in the House last year, which Democrats are now calling a “floor.” China Card Biden is aiming to succeed where Donald Trump and other predecessors have failed, when funding disputes stymied measures that economists say are vital to boosting long-term productivity. The president is selling the package as a way to counter China, which has deployed public investment not only to boost its own growth but to build global influence as well. As challenging as it may be to enact, such arguments may make the core infrastructure piece likely to be the easiest component to get through Congress. Bipartisan support for improved highway, transit, waterway and flood-mitigation work is strong, while deficit concerns are at the lowest level in decades. There’s also a Sept. 30 deadline in Congress for reauthorizing surface-transportation funding -- offering a ready-made vehicle for pursuing infrastructure measures. “</w:t>
      </w:r>
      <w:r w:rsidRPr="00494445">
        <w:rPr>
          <w:rStyle w:val="StyleUnderline"/>
          <w:rFonts w:asciiTheme="majorHAnsi" w:hAnsiTheme="majorHAnsi" w:cstheme="majorHAnsi"/>
          <w:highlight w:val="cyan"/>
        </w:rPr>
        <w:t>Much of our infrastructure</w:t>
      </w:r>
      <w:r w:rsidRPr="00494445">
        <w:rPr>
          <w:rStyle w:val="StyleUnderline"/>
          <w:rFonts w:asciiTheme="majorHAnsi" w:hAnsiTheme="majorHAnsi" w:cstheme="majorHAnsi"/>
        </w:rPr>
        <w:t xml:space="preserve"> is </w:t>
      </w:r>
      <w:r w:rsidRPr="00494445">
        <w:rPr>
          <w:rStyle w:val="StyleUnderline"/>
          <w:rFonts w:asciiTheme="majorHAnsi" w:hAnsiTheme="majorHAnsi" w:cstheme="majorHAnsi"/>
          <w:highlight w:val="cyan"/>
        </w:rPr>
        <w:t>nearing the end</w:t>
      </w:r>
      <w:r w:rsidRPr="00494445">
        <w:rPr>
          <w:rStyle w:val="StyleUnderline"/>
          <w:rFonts w:asciiTheme="majorHAnsi" w:hAnsiTheme="majorHAnsi" w:cstheme="majorHAnsi"/>
        </w:rPr>
        <w:t xml:space="preserve"> of its useful design </w:t>
      </w:r>
      <w:r w:rsidRPr="00494445">
        <w:rPr>
          <w:rStyle w:val="StyleUnderline"/>
          <w:rFonts w:asciiTheme="majorHAnsi" w:hAnsiTheme="majorHAnsi" w:cstheme="majorHAnsi"/>
          <w:highlight w:val="cyan"/>
        </w:rPr>
        <w:t>life</w:t>
      </w:r>
      <w:r w:rsidRPr="00494445">
        <w:rPr>
          <w:rFonts w:asciiTheme="majorHAnsi" w:hAnsiTheme="majorHAnsi" w:cstheme="majorHAnsi"/>
        </w:rPr>
        <w:t xml:space="preserve">,” said Thomas Smith, executive director of the American Society of Civil Engineers, which will issue its latest quadrennial report card on U.S. infrastructure on March 3. “We’ve neglected it for far too long, and we’ve watched other countries continue to invest and continue to move ahead of the United States.” The ASCE’s last assessment, in 2017, was a D+. Back then, it estimated the U.S. needed $4.5 trillion in infrastructure spending over the following 10 years. With about $2.5 trillion in estimated outlays already in train, that left a $2 trillion gap -- which Biden’s proposal could largely fill. Congressional Budget Office figures indicate that a $1.5 trillion package would be equivalent to all federal spending on transportation and water infrastructure in the 14 years through 2017. The Senate Environment and Public Works Committee plans a hearing on transportation investment on Wednesday, when Michigan Governor Gretchen Whitmer, a Democrat, and Maryland Governor Larry Hogan, a Republican, are scheduled to testify. But infrastructure could become ensnared by a push among liberal lawmakers to tack on a raft of other items, from creating a government-run health insurance plan and making unionization easier, to a pathway to citizenship for undocumented immigrants and a carbon tax. Political Risk Meanwhile, House moderates in swing districts are facing the perils of redistricting ahead of the midterms, and could insist on limiting the scope of the bill to rein in its cost and limit partisan battles. Fights could also emerge over formulas for divvying up the money among states and cities. Congressional Progressive Caucus Chair Pramila Jayapal said Thursday her large cohort of House Democrats will decide in the coming weeks which elements to advocate in the package -- including whether to use it as an opportunity to roll back Trump’s tax cuts for the wealthy. Jayapal’s group was instrumental in attaching to the pandemic-relief plan an increase in the hourly minimum wage to $15, something that’s become easily the most controversial potential holdup for that bill. The progressive caucus has proposed a $2 trillion infrastructure bill, and is already advocating that it include expanded child and elder care. The question of funding, whether by raising taxes or issuing more debt, also looms large, and many Republicans are set to be vociferous in opposing much of the plan. Senate Finance Committee Chairman Ron Wyden is expected to propose tax hikes, including equalizing ordinary income and capital-gains levies for those making more than $1 million a year and ending the deferral of capital gains. He’d also change international tax provisions in the 2017 tax law and close the carried-interest loophole, according to a Democratic aide. Some lawmakers favor raising the federal gasoline tax -- now 18.4 cents a gallon and 24.4 cents for diesel -- for the first time since 1993, though Wyden in 2019 expressed opposition to the idea, calling it regressive. Treasury Secretary Janet Yellen, who argues that deficit spending makes more sense with interest rates historically low, said on CNBC last week that “certainly part of the package, the parts that are permanent, will be paid for in order to not raise long-term deficits.” While the yield on 10-year Treasury notes has risen markedly in recent weeks, Friday’s level of 1.34% is far below the 50-year average of about 6.16%. U.S. government's borrowing costs are historically low “There’s a lot of appetite to do something this year,” said Jeff Davis, a senior fellow at the Eno Center for Transportation. “But there seems to be no appetite to pay for it.” Despite all the hurdles, </w:t>
      </w:r>
      <w:r w:rsidRPr="00494445">
        <w:rPr>
          <w:rStyle w:val="Emphasis"/>
          <w:rFonts w:asciiTheme="majorHAnsi" w:hAnsiTheme="majorHAnsi" w:cstheme="majorHAnsi"/>
        </w:rPr>
        <w:t>Biden has a strong hand</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Upgrading and </w:t>
      </w:r>
      <w:r w:rsidRPr="00494445">
        <w:rPr>
          <w:rStyle w:val="StyleUnderline"/>
          <w:rFonts w:asciiTheme="majorHAnsi" w:hAnsiTheme="majorHAnsi" w:cstheme="majorHAnsi"/>
          <w:highlight w:val="cyan"/>
        </w:rPr>
        <w:t>maintaining infrastructure</w:t>
      </w:r>
      <w:r w:rsidRPr="00494445">
        <w:rPr>
          <w:rStyle w:val="StyleUnderline"/>
          <w:rFonts w:asciiTheme="majorHAnsi" w:hAnsiTheme="majorHAnsi" w:cstheme="majorHAnsi"/>
        </w:rPr>
        <w:t xml:space="preserve"> acts as its </w:t>
      </w:r>
      <w:r w:rsidRPr="00494445">
        <w:rPr>
          <w:rStyle w:val="StyleUnderline"/>
          <w:rFonts w:asciiTheme="majorHAnsi" w:hAnsiTheme="majorHAnsi" w:cstheme="majorHAnsi"/>
          <w:highlight w:val="cyan"/>
        </w:rPr>
        <w:t>own stimulus</w:t>
      </w:r>
      <w:r w:rsidRPr="00494445">
        <w:rPr>
          <w:rStyle w:val="StyleUnderline"/>
          <w:rFonts w:asciiTheme="majorHAnsi" w:hAnsiTheme="majorHAnsi" w:cstheme="majorHAnsi"/>
        </w:rPr>
        <w:t xml:space="preserve">, unleashing real </w:t>
      </w:r>
      <w:r w:rsidRPr="00494445">
        <w:rPr>
          <w:rStyle w:val="StyleUnderline"/>
          <w:rFonts w:asciiTheme="majorHAnsi" w:hAnsiTheme="majorHAnsi" w:cstheme="majorHAnsi"/>
          <w:highlight w:val="cyan"/>
        </w:rPr>
        <w:t>demand for equipment makers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materials suppliers</w:t>
      </w:r>
      <w:r w:rsidRPr="00494445">
        <w:rPr>
          <w:rStyle w:val="StyleUnderline"/>
          <w:rFonts w:asciiTheme="majorHAnsi" w:hAnsiTheme="majorHAnsi" w:cstheme="majorHAnsi"/>
        </w:rPr>
        <w:t xml:space="preserve"> and, most importantly, </w:t>
      </w:r>
      <w:r w:rsidRPr="00494445">
        <w:rPr>
          <w:rStyle w:val="StyleUnderline"/>
          <w:rFonts w:asciiTheme="majorHAnsi" w:hAnsiTheme="majorHAnsi" w:cstheme="majorHAnsi"/>
          <w:highlight w:val="cyan"/>
        </w:rPr>
        <w:t>workers</w:t>
      </w:r>
      <w:r w:rsidRPr="00494445">
        <w:rPr>
          <w:rFonts w:asciiTheme="majorHAnsi" w:hAnsiTheme="majorHAnsi" w:cstheme="majorHAnsi"/>
        </w:rPr>
        <w:t xml:space="preserve">. Nucor Corp., Cleveland-Cliffs Inc. and U.S. Steel Corp., the country’s three largest steel producers, have been lobbying through their industry groups since the election to persuade lawmakers to back whatever infrastructure package the Biden administration puts forth. Productivity Potential </w:t>
      </w:r>
      <w:r w:rsidRPr="00494445">
        <w:rPr>
          <w:rStyle w:val="StyleUnderline"/>
          <w:rFonts w:asciiTheme="majorHAnsi" w:hAnsiTheme="majorHAnsi" w:cstheme="majorHAnsi"/>
        </w:rPr>
        <w:t xml:space="preserve">Such spending would also be a </w:t>
      </w:r>
      <w:r w:rsidRPr="00494445">
        <w:rPr>
          <w:rStyle w:val="StyleUnderline"/>
          <w:rFonts w:asciiTheme="majorHAnsi" w:hAnsiTheme="majorHAnsi" w:cstheme="majorHAnsi"/>
          <w:highlight w:val="cyan"/>
        </w:rPr>
        <w:t>huge boon</w:t>
      </w:r>
      <w:r w:rsidRPr="00494445">
        <w:rPr>
          <w:rFonts w:asciiTheme="majorHAnsi" w:hAnsiTheme="majorHAnsi" w:cstheme="majorHAnsi"/>
        </w:rPr>
        <w:t xml:space="preserve"> for Caterpillar Inc., one of the world’s largest machinery makers, which attributed a drop in North American construction-equipment sales to weaker demand for pipelines and road construction. </w:t>
      </w:r>
      <w:r w:rsidRPr="00494445">
        <w:rPr>
          <w:rStyle w:val="StyleUnderline"/>
          <w:rFonts w:asciiTheme="majorHAnsi" w:hAnsiTheme="majorHAnsi" w:cstheme="majorHAnsi"/>
        </w:rPr>
        <w:t xml:space="preserve">There’s also the potential for a </w:t>
      </w:r>
      <w:r w:rsidRPr="00494445">
        <w:rPr>
          <w:rStyle w:val="StyleUnderline"/>
          <w:rFonts w:asciiTheme="majorHAnsi" w:hAnsiTheme="majorHAnsi" w:cstheme="majorHAnsi"/>
          <w:highlight w:val="cyan"/>
        </w:rPr>
        <w:t>long-term payoff</w:t>
      </w:r>
      <w:r w:rsidRPr="00494445">
        <w:rPr>
          <w:rFonts w:asciiTheme="majorHAnsi" w:hAnsiTheme="majorHAnsi" w:cstheme="majorHAnsi"/>
        </w:rPr>
        <w:t xml:space="preserve">, if investments translate into productivity gains -- such as savings on shipping and commuting costs when roads, rails and ports are improved, or avoiding the kind of power-grid failures on display this month in Texas. “We cannot throw all fiscal discipline to the wind, but </w:t>
      </w:r>
      <w:r w:rsidRPr="00494445">
        <w:rPr>
          <w:rStyle w:val="StyleUnderline"/>
          <w:rFonts w:asciiTheme="majorHAnsi" w:hAnsiTheme="majorHAnsi" w:cstheme="majorHAnsi"/>
        </w:rPr>
        <w:t>the standards for fiscal prudence have indeed changed in light of the global decline in the normal structure of interest rates</w:t>
      </w:r>
      <w:r w:rsidRPr="00494445">
        <w:rPr>
          <w:rFonts w:asciiTheme="majorHAnsi" w:hAnsiTheme="majorHAnsi" w:cstheme="majorHAnsi"/>
        </w:rPr>
        <w:t>,” said David Wilcox, a senior fellow at the Peterson Institute for International Economics, and a former Federal Reserve and Treasury official. “</w:t>
      </w:r>
      <w:r w:rsidRPr="00494445">
        <w:rPr>
          <w:rStyle w:val="StyleUnderline"/>
          <w:rFonts w:asciiTheme="majorHAnsi" w:hAnsiTheme="majorHAnsi" w:cstheme="majorHAnsi"/>
        </w:rPr>
        <w:t xml:space="preserve">If the </w:t>
      </w:r>
      <w:r w:rsidRPr="00494445">
        <w:rPr>
          <w:rStyle w:val="StyleUnderline"/>
          <w:rFonts w:asciiTheme="majorHAnsi" w:hAnsiTheme="majorHAnsi" w:cstheme="majorHAnsi"/>
          <w:highlight w:val="cyan"/>
        </w:rPr>
        <w:t>rate of return</w:t>
      </w:r>
      <w:r w:rsidRPr="00494445">
        <w:rPr>
          <w:rStyle w:val="StyleUnderline"/>
          <w:rFonts w:asciiTheme="majorHAnsi" w:hAnsiTheme="majorHAnsi" w:cstheme="majorHAnsi"/>
        </w:rPr>
        <w:t xml:space="preserve"> on an </w:t>
      </w:r>
      <w:r w:rsidRPr="00494445">
        <w:rPr>
          <w:rStyle w:val="StyleUnderline"/>
          <w:rFonts w:asciiTheme="majorHAnsi" w:hAnsiTheme="majorHAnsi" w:cstheme="majorHAnsi"/>
          <w:highlight w:val="cyan"/>
        </w:rPr>
        <w:lastRenderedPageBreak/>
        <w:t>investment exceeds</w:t>
      </w:r>
      <w:r w:rsidRPr="00494445">
        <w:rPr>
          <w:rStyle w:val="StyleUnderline"/>
          <w:rFonts w:asciiTheme="majorHAnsi" w:hAnsiTheme="majorHAnsi" w:cstheme="majorHAnsi"/>
        </w:rPr>
        <w:t xml:space="preserve"> your </w:t>
      </w:r>
      <w:r w:rsidRPr="00494445">
        <w:rPr>
          <w:rStyle w:val="StyleUnderline"/>
          <w:rFonts w:asciiTheme="majorHAnsi" w:hAnsiTheme="majorHAnsi" w:cstheme="majorHAnsi"/>
          <w:highlight w:val="cyan"/>
        </w:rPr>
        <w:t>borrowing cost,</w:t>
      </w:r>
      <w:r w:rsidRPr="00494445">
        <w:rPr>
          <w:rStyle w:val="StyleUnderline"/>
          <w:rFonts w:asciiTheme="majorHAnsi" w:hAnsiTheme="majorHAnsi" w:cstheme="majorHAnsi"/>
        </w:rPr>
        <w:t xml:space="preserve"> it makes sense to do that investment, and with lower borrowing costs</w:t>
      </w:r>
      <w:r w:rsidRPr="00494445">
        <w:rPr>
          <w:rFonts w:asciiTheme="majorHAnsi" w:hAnsiTheme="majorHAnsi" w:cstheme="majorHAnsi"/>
        </w:rPr>
        <w:t>,</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more investments today can clear that bar</w:t>
      </w:r>
      <w:r w:rsidRPr="00494445">
        <w:rPr>
          <w:rFonts w:asciiTheme="majorHAnsi" w:hAnsiTheme="majorHAnsi" w:cstheme="majorHAnsi"/>
        </w:rPr>
        <w:t>.”</w:t>
      </w:r>
    </w:p>
    <w:p w14:paraId="334F0462" w14:textId="77777777" w:rsidR="00BD0217" w:rsidRPr="00494445" w:rsidRDefault="00BD0217" w:rsidP="00BD0217">
      <w:pPr>
        <w:rPr>
          <w:rFonts w:asciiTheme="majorHAnsi" w:hAnsiTheme="majorHAnsi" w:cstheme="majorHAnsi"/>
        </w:rPr>
      </w:pPr>
    </w:p>
    <w:p w14:paraId="7968035B" w14:textId="77777777" w:rsidR="00BD0217" w:rsidRPr="00494445" w:rsidRDefault="00BD0217" w:rsidP="00BD0217">
      <w:pPr>
        <w:pStyle w:val="Heading4"/>
        <w:rPr>
          <w:rFonts w:asciiTheme="majorHAnsi" w:hAnsiTheme="majorHAnsi" w:cstheme="majorHAnsi"/>
        </w:rPr>
      </w:pPr>
      <w:r w:rsidRPr="00494445">
        <w:rPr>
          <w:rFonts w:asciiTheme="majorHAnsi" w:hAnsiTheme="majorHAnsi" w:cstheme="majorHAnsi"/>
        </w:rPr>
        <w:t xml:space="preserve">Post-COVID economic rebound secures </w:t>
      </w:r>
      <w:r w:rsidRPr="00494445">
        <w:rPr>
          <w:rFonts w:asciiTheme="majorHAnsi" w:hAnsiTheme="majorHAnsi" w:cstheme="majorHAnsi"/>
          <w:u w:val="single"/>
        </w:rPr>
        <w:t>geopolitical dominance</w:t>
      </w:r>
      <w:r w:rsidRPr="00494445">
        <w:rPr>
          <w:rFonts w:asciiTheme="majorHAnsi" w:hAnsiTheme="majorHAnsi" w:cstheme="majorHAnsi"/>
        </w:rPr>
        <w:t xml:space="preserve">---the alternative is </w:t>
      </w:r>
      <w:r w:rsidRPr="00494445">
        <w:rPr>
          <w:rFonts w:asciiTheme="majorHAnsi" w:hAnsiTheme="majorHAnsi" w:cstheme="majorHAnsi"/>
          <w:u w:val="single"/>
        </w:rPr>
        <w:t>global conflict</w:t>
      </w:r>
      <w:r w:rsidRPr="00494445">
        <w:rPr>
          <w:rFonts w:asciiTheme="majorHAnsi" w:hAnsiTheme="majorHAnsi" w:cstheme="majorHAnsi"/>
        </w:rPr>
        <w:t xml:space="preserve">, </w:t>
      </w:r>
      <w:r w:rsidRPr="00494445">
        <w:rPr>
          <w:rFonts w:asciiTheme="majorHAnsi" w:hAnsiTheme="majorHAnsi" w:cstheme="majorHAnsi"/>
          <w:u w:val="single"/>
        </w:rPr>
        <w:t>EU collapse</w:t>
      </w:r>
      <w:r w:rsidRPr="00494445">
        <w:rPr>
          <w:rFonts w:asciiTheme="majorHAnsi" w:hAnsiTheme="majorHAnsi" w:cstheme="majorHAnsi"/>
        </w:rPr>
        <w:t xml:space="preserve"> and </w:t>
      </w:r>
      <w:r w:rsidRPr="00494445">
        <w:rPr>
          <w:rFonts w:asciiTheme="majorHAnsi" w:hAnsiTheme="majorHAnsi" w:cstheme="majorHAnsi"/>
          <w:u w:val="single"/>
        </w:rPr>
        <w:t>Chinese authoritarian dominance</w:t>
      </w:r>
    </w:p>
    <w:p w14:paraId="2655BF82" w14:textId="77777777" w:rsidR="00BD0217" w:rsidRPr="00494445" w:rsidRDefault="00BD0217" w:rsidP="00BD0217">
      <w:pPr>
        <w:rPr>
          <w:rFonts w:asciiTheme="majorHAnsi" w:hAnsiTheme="majorHAnsi" w:cstheme="majorHAnsi"/>
        </w:rPr>
      </w:pPr>
      <w:r w:rsidRPr="00494445">
        <w:rPr>
          <w:rStyle w:val="Style13ptBold"/>
          <w:rFonts w:asciiTheme="majorHAnsi" w:hAnsiTheme="majorHAnsi" w:cstheme="majorHAnsi"/>
        </w:rPr>
        <w:t>Kempe 20</w:t>
      </w:r>
      <w:r w:rsidRPr="00494445">
        <w:rPr>
          <w:rFonts w:asciiTheme="majorHAnsi" w:hAnsiTheme="majorHAnsi" w:cstheme="majorHAnsi"/>
        </w:rPr>
        <w:t xml:space="preserve"> [(Frederick, best-selling author, prize-winning journalist and president &amp; CEO of the Atlantic Council, one of the United States’ most influential think tanks on global affairs. He worked at The Wall Street Journal for more than 25 years as a foreign correspondent, assistant managing editor and as the longest-serving editor of the paper’s European edition.) “Op-ed: How the US can win the post-coronavirus race for global dominance,” CNBC, 4-18-2020, https://www.cnbc.com/2020/04/18/op-ed-how-us-can-win-the-post-coronavirus-race-for-global-dominance.html] TDI</w:t>
      </w:r>
    </w:p>
    <w:p w14:paraId="42A0A509" w14:textId="77777777" w:rsidR="00BD0217" w:rsidRPr="00494445" w:rsidRDefault="00BD0217" w:rsidP="00BD0217">
      <w:pPr>
        <w:rPr>
          <w:rFonts w:asciiTheme="majorHAnsi" w:hAnsiTheme="majorHAnsi" w:cstheme="majorHAnsi"/>
          <w:szCs w:val="26"/>
        </w:rPr>
      </w:pPr>
      <w:r w:rsidRPr="00494445">
        <w:rPr>
          <w:rFonts w:asciiTheme="majorHAnsi" w:hAnsiTheme="majorHAnsi" w:cstheme="majorHAnsi"/>
          <w:szCs w:val="26"/>
        </w:rPr>
        <w:t xml:space="preserve">Place your bets for </w:t>
      </w:r>
      <w:r w:rsidRPr="00494445">
        <w:rPr>
          <w:rStyle w:val="StyleUnderline"/>
          <w:rFonts w:asciiTheme="majorHAnsi" w:hAnsiTheme="majorHAnsi" w:cstheme="majorHAnsi"/>
          <w:szCs w:val="26"/>
        </w:rPr>
        <w:t>the coming race to growth.</w:t>
      </w:r>
      <w:r w:rsidRPr="00494445">
        <w:rPr>
          <w:rFonts w:asciiTheme="majorHAnsi" w:hAnsiTheme="majorHAnsi" w:cstheme="majorHAnsi"/>
          <w:szCs w:val="26"/>
        </w:rPr>
        <w:t xml:space="preserve"> It </w:t>
      </w:r>
      <w:r w:rsidRPr="00494445">
        <w:rPr>
          <w:rStyle w:val="StyleUnderline"/>
          <w:rFonts w:asciiTheme="majorHAnsi" w:hAnsiTheme="majorHAnsi" w:cstheme="majorHAnsi"/>
          <w:szCs w:val="26"/>
        </w:rPr>
        <w:t>will be an epic contest</w:t>
      </w:r>
      <w:r w:rsidRPr="00494445">
        <w:rPr>
          <w:rFonts w:asciiTheme="majorHAnsi" w:hAnsiTheme="majorHAnsi" w:cstheme="majorHAnsi"/>
          <w:szCs w:val="26"/>
        </w:rPr>
        <w:t xml:space="preserve"> among the world’s most significant economies, </w:t>
      </w:r>
      <w:r w:rsidRPr="00494445">
        <w:rPr>
          <w:rStyle w:val="Emphasis"/>
          <w:rFonts w:asciiTheme="majorHAnsi" w:hAnsiTheme="majorHAnsi" w:cstheme="majorHAnsi"/>
          <w:szCs w:val="26"/>
        </w:rPr>
        <w:t>with</w:t>
      </w:r>
      <w:r w:rsidRPr="00494445">
        <w:rPr>
          <w:rFonts w:asciiTheme="majorHAnsi" w:hAnsiTheme="majorHAnsi" w:cstheme="majorHAnsi"/>
          <w:szCs w:val="26"/>
        </w:rPr>
        <w:t xml:space="preserve"> generational and </w:t>
      </w:r>
      <w:r w:rsidRPr="00494445">
        <w:rPr>
          <w:rStyle w:val="Emphasis"/>
          <w:rFonts w:asciiTheme="majorHAnsi" w:hAnsiTheme="majorHAnsi" w:cstheme="majorHAnsi"/>
          <w:szCs w:val="26"/>
          <w:highlight w:val="cyan"/>
        </w:rPr>
        <w:t>geopolitical consequences</w:t>
      </w:r>
      <w:r w:rsidRPr="00494445">
        <w:rPr>
          <w:rStyle w:val="Emphasis"/>
          <w:rFonts w:asciiTheme="majorHAnsi" w:hAnsiTheme="majorHAnsi" w:cstheme="majorHAnsi"/>
          <w:szCs w:val="26"/>
        </w:rPr>
        <w:t>.</w:t>
      </w:r>
      <w:r w:rsidRPr="00494445">
        <w:rPr>
          <w:rFonts w:asciiTheme="majorHAnsi" w:hAnsiTheme="majorHAnsi" w:cstheme="majorHAnsi"/>
          <w:szCs w:val="26"/>
        </w:rPr>
        <w:t xml:space="preserve"> For context, </w:t>
      </w:r>
      <w:r w:rsidRPr="00494445">
        <w:rPr>
          <w:rStyle w:val="StyleUnderline"/>
          <w:rFonts w:asciiTheme="majorHAnsi" w:hAnsiTheme="majorHAnsi" w:cstheme="majorHAnsi"/>
          <w:szCs w:val="26"/>
        </w:rPr>
        <w:t>think back to what the United States accomplished after World War II, when it rose as an economic power to shape a better world</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The</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highlight w:val="cyan"/>
        </w:rPr>
        <w:t>post-COVID19</w:t>
      </w:r>
      <w:r w:rsidRPr="00494445">
        <w:rPr>
          <w:rStyle w:val="StyleUnderline"/>
          <w:rFonts w:asciiTheme="majorHAnsi" w:hAnsiTheme="majorHAnsi" w:cstheme="majorHAnsi"/>
          <w:szCs w:val="26"/>
        </w:rPr>
        <w:t xml:space="preserve"> race</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could</w:t>
      </w:r>
      <w:r w:rsidRPr="00494445">
        <w:rPr>
          <w:rFonts w:asciiTheme="majorHAnsi" w:hAnsiTheme="majorHAnsi" w:cstheme="majorHAnsi"/>
          <w:szCs w:val="26"/>
        </w:rPr>
        <w:t xml:space="preserve"> </w:t>
      </w:r>
      <w:r w:rsidRPr="00494445">
        <w:rPr>
          <w:rStyle w:val="Emphasis"/>
          <w:rFonts w:asciiTheme="majorHAnsi" w:hAnsiTheme="majorHAnsi" w:cstheme="majorHAnsi"/>
          <w:szCs w:val="26"/>
          <w:highlight w:val="cyan"/>
        </w:rPr>
        <w:t>determine whether</w:t>
      </w:r>
      <w:r w:rsidRPr="00494445">
        <w:rPr>
          <w:rFonts w:asciiTheme="majorHAnsi" w:hAnsiTheme="majorHAnsi" w:cstheme="majorHAnsi"/>
          <w:szCs w:val="26"/>
        </w:rPr>
        <w:t xml:space="preserve"> the </w:t>
      </w:r>
      <w:r w:rsidRPr="00494445">
        <w:rPr>
          <w:rStyle w:val="StyleUnderline"/>
          <w:rFonts w:asciiTheme="majorHAnsi" w:hAnsiTheme="majorHAnsi" w:cstheme="majorHAnsi"/>
          <w:szCs w:val="26"/>
          <w:highlight w:val="cyan"/>
        </w:rPr>
        <w:t>U.S</w:t>
      </w:r>
      <w:r w:rsidRPr="00494445">
        <w:rPr>
          <w:rStyle w:val="StyleUnderline"/>
          <w:rFonts w:asciiTheme="majorHAnsi" w:hAnsiTheme="majorHAnsi" w:cstheme="majorHAnsi"/>
          <w:szCs w:val="26"/>
        </w:rPr>
        <w:t>.</w:t>
      </w:r>
      <w:r w:rsidRPr="00494445">
        <w:rPr>
          <w:rFonts w:asciiTheme="majorHAnsi" w:hAnsiTheme="majorHAnsi" w:cstheme="majorHAnsi"/>
          <w:szCs w:val="26"/>
        </w:rPr>
        <w:t xml:space="preserve"> rebounds in a manner that allows it to </w:t>
      </w:r>
      <w:r w:rsidRPr="00494445">
        <w:rPr>
          <w:rStyle w:val="Emphasis"/>
          <w:rFonts w:asciiTheme="majorHAnsi" w:hAnsiTheme="majorHAnsi" w:cstheme="majorHAnsi"/>
          <w:szCs w:val="26"/>
          <w:highlight w:val="cyan"/>
        </w:rPr>
        <w:t>retain</w:t>
      </w:r>
      <w:r w:rsidRPr="00494445">
        <w:rPr>
          <w:rFonts w:asciiTheme="majorHAnsi" w:hAnsiTheme="majorHAnsi" w:cstheme="majorHAnsi"/>
          <w:szCs w:val="26"/>
        </w:rPr>
        <w:t xml:space="preserve"> the mantle of </w:t>
      </w:r>
      <w:r w:rsidRPr="00494445">
        <w:rPr>
          <w:rStyle w:val="Emphasis"/>
          <w:rFonts w:asciiTheme="majorHAnsi" w:hAnsiTheme="majorHAnsi" w:cstheme="majorHAnsi"/>
          <w:szCs w:val="26"/>
          <w:highlight w:val="cyan"/>
        </w:rPr>
        <w:t>global leadership</w:t>
      </w:r>
      <w:r w:rsidRPr="00494445">
        <w:rPr>
          <w:rFonts w:asciiTheme="majorHAnsi" w:hAnsiTheme="majorHAnsi" w:cstheme="majorHAnsi"/>
          <w:szCs w:val="26"/>
          <w:highlight w:val="cyan"/>
        </w:rPr>
        <w:t>.</w:t>
      </w:r>
      <w:r w:rsidRPr="00494445">
        <w:rPr>
          <w:rFonts w:asciiTheme="majorHAnsi" w:hAnsiTheme="majorHAnsi" w:cstheme="majorHAnsi"/>
          <w:szCs w:val="26"/>
        </w:rPr>
        <w:t xml:space="preserve"> More likely </w:t>
      </w:r>
      <w:r w:rsidRPr="00494445">
        <w:rPr>
          <w:rStyle w:val="StyleUnderline"/>
          <w:rFonts w:asciiTheme="majorHAnsi" w:hAnsiTheme="majorHAnsi" w:cstheme="majorHAnsi"/>
          <w:szCs w:val="26"/>
        </w:rPr>
        <w:t>for the moment, Beijing could leverage its</w:t>
      </w:r>
      <w:r w:rsidRPr="00494445">
        <w:rPr>
          <w:rFonts w:asciiTheme="majorHAnsi" w:hAnsiTheme="majorHAnsi" w:cstheme="majorHAnsi"/>
          <w:szCs w:val="26"/>
        </w:rPr>
        <w:t xml:space="preserve"> first-mover advantage – alongside a </w:t>
      </w:r>
      <w:r w:rsidRPr="00494445">
        <w:rPr>
          <w:rStyle w:val="StyleUnderline"/>
          <w:rFonts w:asciiTheme="majorHAnsi" w:hAnsiTheme="majorHAnsi" w:cstheme="majorHAnsi"/>
          <w:szCs w:val="26"/>
        </w:rPr>
        <w:t>faster economic recovery</w:t>
      </w:r>
      <w:r w:rsidRPr="00494445">
        <w:rPr>
          <w:rFonts w:asciiTheme="majorHAnsi" w:hAnsiTheme="majorHAnsi" w:cstheme="majorHAnsi"/>
          <w:szCs w:val="26"/>
        </w:rPr>
        <w:t xml:space="preserve"> across Asian markets – </w:t>
      </w:r>
      <w:r w:rsidRPr="00494445">
        <w:rPr>
          <w:rStyle w:val="StyleUnderline"/>
          <w:rFonts w:asciiTheme="majorHAnsi" w:hAnsiTheme="majorHAnsi" w:cstheme="majorHAnsi"/>
          <w:szCs w:val="26"/>
        </w:rPr>
        <w:t>accelerating the trend toward a Chinese-centric globalization</w:t>
      </w:r>
      <w:r w:rsidRPr="00494445">
        <w:rPr>
          <w:rFonts w:asciiTheme="majorHAnsi" w:hAnsiTheme="majorHAnsi" w:cstheme="majorHAnsi"/>
          <w:szCs w:val="26"/>
        </w:rPr>
        <w:t xml:space="preserve">. Elsewhere, as President Macron </w:t>
      </w:r>
      <w:hyperlink r:id="rId18" w:tgtFrame="_blank" w:history="1">
        <w:r w:rsidRPr="00494445">
          <w:rPr>
            <w:rStyle w:val="Hyperlink"/>
            <w:rFonts w:asciiTheme="majorHAnsi" w:hAnsiTheme="majorHAnsi" w:cstheme="majorHAnsi"/>
            <w:szCs w:val="26"/>
          </w:rPr>
          <w:t>argued</w:t>
        </w:r>
      </w:hyperlink>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this</w:t>
      </w:r>
      <w:r w:rsidRPr="00494445">
        <w:rPr>
          <w:rFonts w:asciiTheme="majorHAnsi" w:hAnsiTheme="majorHAnsi" w:cstheme="majorHAnsi"/>
          <w:szCs w:val="26"/>
        </w:rPr>
        <w:t xml:space="preserve"> week to the Financial Times, the coming months </w:t>
      </w:r>
      <w:r w:rsidRPr="00494445">
        <w:rPr>
          <w:rStyle w:val="Emphasis"/>
          <w:rFonts w:asciiTheme="majorHAnsi" w:hAnsiTheme="majorHAnsi" w:cstheme="majorHAnsi"/>
          <w:szCs w:val="26"/>
        </w:rPr>
        <w:t>could determine</w:t>
      </w:r>
      <w:r w:rsidRPr="00494445">
        <w:rPr>
          <w:rStyle w:val="StyleUnderline"/>
          <w:rFonts w:asciiTheme="majorHAnsi" w:hAnsiTheme="majorHAnsi" w:cstheme="majorHAnsi"/>
          <w:szCs w:val="26"/>
        </w:rPr>
        <w:t xml:space="preserve"> </w:t>
      </w:r>
      <w:r w:rsidRPr="00494445">
        <w:rPr>
          <w:rStyle w:val="Emphasis"/>
          <w:rFonts w:asciiTheme="majorHAnsi" w:hAnsiTheme="majorHAnsi" w:cstheme="majorHAnsi"/>
          <w:szCs w:val="26"/>
        </w:rPr>
        <w:t>whether</w:t>
      </w:r>
      <w:r w:rsidRPr="00494445">
        <w:rPr>
          <w:rStyle w:val="StyleUnderline"/>
          <w:rFonts w:asciiTheme="majorHAnsi" w:hAnsiTheme="majorHAnsi" w:cstheme="majorHAnsi"/>
          <w:szCs w:val="26"/>
        </w:rPr>
        <w:t xml:space="preserve"> the </w:t>
      </w:r>
      <w:r w:rsidRPr="00494445">
        <w:rPr>
          <w:rStyle w:val="Emphasis"/>
          <w:rFonts w:asciiTheme="majorHAnsi" w:hAnsiTheme="majorHAnsi" w:cstheme="majorHAnsi"/>
          <w:szCs w:val="26"/>
        </w:rPr>
        <w:t>E</w:t>
      </w:r>
      <w:r w:rsidRPr="00494445">
        <w:rPr>
          <w:rStyle w:val="StyleUnderline"/>
          <w:rFonts w:asciiTheme="majorHAnsi" w:hAnsiTheme="majorHAnsi" w:cstheme="majorHAnsi"/>
          <w:szCs w:val="26"/>
        </w:rPr>
        <w:t xml:space="preserve">uropean </w:t>
      </w:r>
      <w:r w:rsidRPr="00494445">
        <w:rPr>
          <w:rStyle w:val="Emphasis"/>
          <w:rFonts w:asciiTheme="majorHAnsi" w:hAnsiTheme="majorHAnsi" w:cstheme="majorHAnsi"/>
          <w:szCs w:val="26"/>
        </w:rPr>
        <w:t>U</w:t>
      </w:r>
      <w:r w:rsidRPr="00494445">
        <w:rPr>
          <w:rStyle w:val="StyleUnderline"/>
          <w:rFonts w:asciiTheme="majorHAnsi" w:hAnsiTheme="majorHAnsi" w:cstheme="majorHAnsi"/>
          <w:szCs w:val="26"/>
        </w:rPr>
        <w:t xml:space="preserve">nion </w:t>
      </w:r>
      <w:r w:rsidRPr="00494445">
        <w:rPr>
          <w:rStyle w:val="Emphasis"/>
          <w:rFonts w:asciiTheme="majorHAnsi" w:hAnsiTheme="majorHAnsi" w:cstheme="majorHAnsi"/>
          <w:szCs w:val="26"/>
        </w:rPr>
        <w:t>collapses</w:t>
      </w:r>
      <w:r w:rsidRPr="00494445">
        <w:rPr>
          <w:rStyle w:val="StyleUnderline"/>
          <w:rFonts w:asciiTheme="majorHAnsi" w:hAnsiTheme="majorHAnsi" w:cstheme="majorHAnsi"/>
          <w:szCs w:val="26"/>
        </w:rPr>
        <w:t xml:space="preserve"> as a political and economic project</w:t>
      </w:r>
      <w:r w:rsidRPr="00494445">
        <w:rPr>
          <w:rFonts w:asciiTheme="majorHAnsi" w:hAnsiTheme="majorHAnsi" w:cstheme="majorHAnsi"/>
          <w:szCs w:val="26"/>
        </w:rPr>
        <w:t xml:space="preserve">. The days ahead also </w:t>
      </w:r>
      <w:r w:rsidRPr="00494445">
        <w:rPr>
          <w:rStyle w:val="Emphasis"/>
          <w:rFonts w:asciiTheme="majorHAnsi" w:hAnsiTheme="majorHAnsi" w:cstheme="majorHAnsi"/>
          <w:szCs w:val="26"/>
        </w:rPr>
        <w:t>could trigger</w:t>
      </w:r>
      <w:r w:rsidRPr="00494445">
        <w:rPr>
          <w:rFonts w:asciiTheme="majorHAnsi" w:hAnsiTheme="majorHAnsi" w:cstheme="majorHAnsi"/>
          <w:szCs w:val="26"/>
        </w:rPr>
        <w:t xml:space="preserve"> a dangerous widening of the economic gap between emerging markets and the developed world – with </w:t>
      </w:r>
      <w:r w:rsidRPr="00494445">
        <w:rPr>
          <w:rStyle w:val="Emphasis"/>
          <w:rFonts w:asciiTheme="majorHAnsi" w:hAnsiTheme="majorHAnsi" w:cstheme="majorHAnsi"/>
          <w:szCs w:val="26"/>
        </w:rPr>
        <w:t>escalating conflict</w:t>
      </w:r>
      <w:r w:rsidRPr="00494445">
        <w:rPr>
          <w:rFonts w:asciiTheme="majorHAnsi" w:hAnsiTheme="majorHAnsi" w:cstheme="majorHAnsi"/>
          <w:szCs w:val="26"/>
        </w:rPr>
        <w:t xml:space="preserve"> and surging migration. It may seem premature to reflect on which of the globe’s economies is likely to have the most robust and lasting economic comeback – and with what geopolitical impact. After all, this was a week in which the International Monetary Fund </w:t>
      </w:r>
      <w:hyperlink r:id="rId19" w:tgtFrame="_blank" w:history="1">
        <w:r w:rsidRPr="00494445">
          <w:rPr>
            <w:rStyle w:val="Hyperlink"/>
            <w:rFonts w:asciiTheme="majorHAnsi" w:hAnsiTheme="majorHAnsi" w:cstheme="majorHAnsi"/>
            <w:szCs w:val="26"/>
          </w:rPr>
          <w:t>projected</w:t>
        </w:r>
      </w:hyperlink>
      <w:r w:rsidRPr="00494445">
        <w:rPr>
          <w:rFonts w:asciiTheme="majorHAnsi" w:hAnsiTheme="majorHAnsi" w:cstheme="majorHAnsi"/>
          <w:szCs w:val="26"/>
        </w:rPr>
        <w:t xml:space="preserve"> a 3% contraction in global GDP for 2020, the most dramatic drop since the Great Depression. Yet it is the details behind that dismal forecast that should raise concerns within the U.S. and Europe. </w:t>
      </w:r>
      <w:r w:rsidRPr="00494445">
        <w:rPr>
          <w:rStyle w:val="StyleUnderline"/>
          <w:rFonts w:asciiTheme="majorHAnsi" w:hAnsiTheme="majorHAnsi" w:cstheme="majorHAnsi"/>
          <w:szCs w:val="26"/>
        </w:rPr>
        <w:t xml:space="preserve">Their </w:t>
      </w:r>
      <w:r w:rsidRPr="00494445">
        <w:rPr>
          <w:rStyle w:val="Emphasis"/>
          <w:rFonts w:asciiTheme="majorHAnsi" w:hAnsiTheme="majorHAnsi" w:cstheme="majorHAnsi"/>
          <w:szCs w:val="26"/>
          <w:highlight w:val="cyan"/>
        </w:rPr>
        <w:t>steeper economic decline</w:t>
      </w:r>
      <w:r w:rsidRPr="00494445">
        <w:rPr>
          <w:rStyle w:val="Emphasis"/>
          <w:rFonts w:asciiTheme="majorHAnsi" w:hAnsiTheme="majorHAnsi" w:cstheme="majorHAnsi"/>
          <w:szCs w:val="26"/>
        </w:rPr>
        <w:t xml:space="preserve"> and </w:t>
      </w:r>
      <w:r w:rsidRPr="00494445">
        <w:rPr>
          <w:rStyle w:val="Emphasis"/>
          <w:rFonts w:asciiTheme="majorHAnsi" w:hAnsiTheme="majorHAnsi" w:cstheme="majorHAnsi"/>
          <w:szCs w:val="26"/>
          <w:highlight w:val="cyan"/>
        </w:rPr>
        <w:t>slower recovery</w:t>
      </w:r>
      <w:r w:rsidRPr="00494445">
        <w:rPr>
          <w:rStyle w:val="StyleUnderline"/>
          <w:rFonts w:asciiTheme="majorHAnsi" w:hAnsiTheme="majorHAnsi" w:cstheme="majorHAnsi"/>
          <w:szCs w:val="26"/>
        </w:rPr>
        <w:t xml:space="preserve"> could lay the seeds for a long-lasting shift of global tectonic plates to </w:t>
      </w:r>
      <w:r w:rsidRPr="00494445">
        <w:rPr>
          <w:rStyle w:val="StyleUnderline"/>
          <w:rFonts w:asciiTheme="majorHAnsi" w:hAnsiTheme="majorHAnsi" w:cstheme="majorHAnsi"/>
          <w:szCs w:val="26"/>
          <w:highlight w:val="cyan"/>
        </w:rPr>
        <w:t>China’s advantage</w:t>
      </w:r>
      <w:r w:rsidRPr="00494445">
        <w:rPr>
          <w:rStyle w:val="StyleUnderline"/>
          <w:rFonts w:asciiTheme="majorHAnsi" w:hAnsiTheme="majorHAnsi" w:cstheme="majorHAnsi"/>
          <w:szCs w:val="26"/>
        </w:rPr>
        <w:t xml:space="preserve">. </w:t>
      </w:r>
      <w:r w:rsidRPr="00494445">
        <w:rPr>
          <w:rFonts w:asciiTheme="majorHAnsi" w:hAnsiTheme="majorHAnsi" w:cstheme="majorHAnsi"/>
          <w:szCs w:val="26"/>
        </w:rPr>
        <w:t xml:space="preserve">The IMF projected a U.S. economic decline of about 6% in 2020 and a contraction of the eurozone of 7.5%. That compares to projected Chinese economic growth for 2020 of 1.2% after a first quarter real decline of 6.7% – far less than the 10%-plus dip many experts had expected. The only group of countries in the world projected to be in positive territory are East Asian, at roughly 1%. Even if one accepts that Chinese coronavirus fatalities likely are greater than their public figures and that the growth decline is likely larger, that doesn’t change the potential for a scenario that Deloitte and Salesforce this week </w:t>
      </w:r>
      <w:hyperlink r:id="rId20" w:tgtFrame="_blank" w:history="1">
        <w:r w:rsidRPr="00494445">
          <w:rPr>
            <w:rStyle w:val="Hyperlink"/>
            <w:rFonts w:asciiTheme="majorHAnsi" w:hAnsiTheme="majorHAnsi" w:cstheme="majorHAnsi"/>
            <w:szCs w:val="26"/>
          </w:rPr>
          <w:t>referred to</w:t>
        </w:r>
      </w:hyperlink>
      <w:r w:rsidRPr="00494445">
        <w:rPr>
          <w:rFonts w:asciiTheme="majorHAnsi" w:hAnsiTheme="majorHAnsi" w:cstheme="majorHAnsi"/>
          <w:szCs w:val="26"/>
        </w:rPr>
        <w:t xml:space="preserve"> as “Sunrise in the East.” Describing this scenario, as one of four possibilities they list, they write, “</w:t>
      </w:r>
      <w:r w:rsidRPr="00494445">
        <w:rPr>
          <w:rStyle w:val="StyleUnderline"/>
          <w:rFonts w:asciiTheme="majorHAnsi" w:hAnsiTheme="majorHAnsi" w:cstheme="majorHAnsi"/>
          <w:szCs w:val="26"/>
        </w:rPr>
        <w:t xml:space="preserve">The global center of power </w:t>
      </w:r>
      <w:r w:rsidRPr="00494445">
        <w:rPr>
          <w:rStyle w:val="StyleUnderline"/>
          <w:rFonts w:asciiTheme="majorHAnsi" w:hAnsiTheme="majorHAnsi" w:cstheme="majorHAnsi"/>
          <w:szCs w:val="26"/>
          <w:highlight w:val="cyan"/>
        </w:rPr>
        <w:t>shifts decisively eas</w:t>
      </w:r>
      <w:r w:rsidRPr="00494445">
        <w:rPr>
          <w:rStyle w:val="StyleUnderline"/>
          <w:rFonts w:asciiTheme="majorHAnsi" w:hAnsiTheme="majorHAnsi" w:cstheme="majorHAnsi"/>
          <w:szCs w:val="26"/>
        </w:rPr>
        <w:t xml:space="preserve">t as </w:t>
      </w:r>
      <w:r w:rsidRPr="00494445">
        <w:rPr>
          <w:rStyle w:val="StyleUnderline"/>
          <w:rFonts w:asciiTheme="majorHAnsi" w:hAnsiTheme="majorHAnsi" w:cstheme="majorHAnsi"/>
          <w:szCs w:val="26"/>
          <w:highlight w:val="cyan"/>
        </w:rPr>
        <w:t>China</w:t>
      </w:r>
      <w:r w:rsidRPr="00494445">
        <w:rPr>
          <w:rFonts w:asciiTheme="majorHAnsi" w:hAnsiTheme="majorHAnsi" w:cstheme="majorHAnsi"/>
          <w:szCs w:val="26"/>
        </w:rPr>
        <w:t xml:space="preserve"> and other East Asian nations </w:t>
      </w:r>
      <w:r w:rsidRPr="00494445">
        <w:rPr>
          <w:rStyle w:val="StyleUnderline"/>
          <w:rFonts w:asciiTheme="majorHAnsi" w:hAnsiTheme="majorHAnsi" w:cstheme="majorHAnsi"/>
          <w:szCs w:val="26"/>
          <w:highlight w:val="cyan"/>
        </w:rPr>
        <w:t>take the reigns</w:t>
      </w:r>
      <w:r w:rsidRPr="00494445">
        <w:rPr>
          <w:rFonts w:asciiTheme="majorHAnsi" w:hAnsiTheme="majorHAnsi" w:cstheme="majorHAnsi"/>
          <w:szCs w:val="26"/>
        </w:rPr>
        <w:t xml:space="preserve"> as primary powers </w:t>
      </w:r>
      <w:r w:rsidRPr="00494445">
        <w:rPr>
          <w:rStyle w:val="StyleUnderline"/>
          <w:rFonts w:asciiTheme="majorHAnsi" w:hAnsiTheme="majorHAnsi" w:cstheme="majorHAnsi"/>
          <w:szCs w:val="26"/>
        </w:rPr>
        <w:t>on the world stage</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and lead</w:t>
      </w:r>
      <w:r w:rsidRPr="00494445">
        <w:rPr>
          <w:rFonts w:asciiTheme="majorHAnsi" w:hAnsiTheme="majorHAnsi" w:cstheme="majorHAnsi"/>
          <w:szCs w:val="26"/>
        </w:rPr>
        <w:t xml:space="preserve"> global coordination of the health system and other multilateral </w:t>
      </w:r>
      <w:r w:rsidRPr="00494445">
        <w:rPr>
          <w:rStyle w:val="StyleUnderline"/>
          <w:rFonts w:asciiTheme="majorHAnsi" w:hAnsiTheme="majorHAnsi" w:cstheme="majorHAnsi"/>
          <w:szCs w:val="26"/>
        </w:rPr>
        <w:t>institutions</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That comes with the</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 xml:space="preserve">broader acceptance of greater </w:t>
      </w:r>
      <w:r w:rsidRPr="00494445">
        <w:rPr>
          <w:rStyle w:val="Emphasis"/>
          <w:rFonts w:asciiTheme="majorHAnsi" w:hAnsiTheme="majorHAnsi" w:cstheme="majorHAnsi"/>
          <w:szCs w:val="26"/>
        </w:rPr>
        <w:t>surveillance</w:t>
      </w:r>
      <w:r w:rsidRPr="00494445">
        <w:rPr>
          <w:rStyle w:val="StyleUnderline"/>
          <w:rFonts w:asciiTheme="majorHAnsi" w:hAnsiTheme="majorHAnsi" w:cstheme="majorHAnsi"/>
          <w:szCs w:val="26"/>
        </w:rPr>
        <w:t xml:space="preserve"> mechanisms as part of the public good</w:t>
      </w:r>
      <w:r w:rsidRPr="00494445">
        <w:rPr>
          <w:rFonts w:asciiTheme="majorHAnsi" w:hAnsiTheme="majorHAnsi" w:cstheme="majorHAnsi"/>
          <w:szCs w:val="26"/>
        </w:rPr>
        <w:t xml:space="preserve">, a faster recovery of East Asian countries with less economic impact from COVID19, </w:t>
      </w:r>
      <w:r w:rsidRPr="00494445">
        <w:rPr>
          <w:rStyle w:val="StyleUnderline"/>
          <w:rFonts w:asciiTheme="majorHAnsi" w:hAnsiTheme="majorHAnsi" w:cstheme="majorHAnsi"/>
          <w:szCs w:val="26"/>
        </w:rPr>
        <w:t>and a significant ramping up of Chinese</w:t>
      </w:r>
      <w:r w:rsidRPr="00494445">
        <w:rPr>
          <w:rFonts w:asciiTheme="majorHAnsi" w:hAnsiTheme="majorHAnsi" w:cstheme="majorHAnsi"/>
          <w:szCs w:val="26"/>
        </w:rPr>
        <w:t xml:space="preserve"> foreign direct investment to burnish its </w:t>
      </w:r>
      <w:r w:rsidRPr="00494445">
        <w:rPr>
          <w:rStyle w:val="StyleUnderline"/>
          <w:rFonts w:asciiTheme="majorHAnsi" w:hAnsiTheme="majorHAnsi" w:cstheme="majorHAnsi"/>
          <w:szCs w:val="26"/>
          <w:highlight w:val="cyan"/>
        </w:rPr>
        <w:t>global reputation</w:t>
      </w:r>
      <w:r w:rsidRPr="00494445">
        <w:rPr>
          <w:rFonts w:asciiTheme="majorHAnsi" w:hAnsiTheme="majorHAnsi" w:cstheme="majorHAnsi"/>
          <w:szCs w:val="26"/>
        </w:rPr>
        <w:t xml:space="preserve">. Still, the U.S. has a host of incumbent advantages that could serve it well if it uses its economic recovery to also strengthen its infrastructure, if it reverses runaway unemployment quickly, if it can tame political polarization and, most significantly, if it rediscovers its taste for collaborative global leadership. In the economic race, no advantage is greater than the dollar. China may be the world’s second largest economy, but the Chinese yuan </w:t>
      </w:r>
      <w:hyperlink r:id="rId21" w:tgtFrame="_blank" w:history="1">
        <w:r w:rsidRPr="00494445">
          <w:rPr>
            <w:rStyle w:val="Hyperlink"/>
            <w:rFonts w:asciiTheme="majorHAnsi" w:hAnsiTheme="majorHAnsi" w:cstheme="majorHAnsi"/>
            <w:szCs w:val="26"/>
          </w:rPr>
          <w:t>makes up</w:t>
        </w:r>
      </w:hyperlink>
      <w:r w:rsidRPr="00494445">
        <w:rPr>
          <w:rFonts w:asciiTheme="majorHAnsi" w:hAnsiTheme="majorHAnsi" w:cstheme="majorHAnsi"/>
          <w:szCs w:val="26"/>
        </w:rPr>
        <w:t xml:space="preserve"> only 2% of global payments and reserves while the dollar </w:t>
      </w:r>
      <w:hyperlink r:id="rId22" w:tgtFrame="_blank" w:history="1">
        <w:r w:rsidRPr="00494445">
          <w:rPr>
            <w:rStyle w:val="Hyperlink"/>
            <w:rFonts w:asciiTheme="majorHAnsi" w:hAnsiTheme="majorHAnsi" w:cstheme="majorHAnsi"/>
            <w:szCs w:val="26"/>
          </w:rPr>
          <w:t>accounts</w:t>
        </w:r>
      </w:hyperlink>
      <w:r w:rsidRPr="00494445">
        <w:rPr>
          <w:rFonts w:asciiTheme="majorHAnsi" w:hAnsiTheme="majorHAnsi" w:cstheme="majorHAnsi"/>
          <w:szCs w:val="26"/>
        </w:rPr>
        <w:t xml:space="preserve"> for roughly two thirds of foreign exchange reserves. The dollar </w:t>
      </w:r>
      <w:hyperlink r:id="rId23" w:tgtFrame="_blank" w:history="1">
        <w:r w:rsidRPr="00494445">
          <w:rPr>
            <w:rStyle w:val="Hyperlink"/>
            <w:rFonts w:asciiTheme="majorHAnsi" w:hAnsiTheme="majorHAnsi" w:cstheme="majorHAnsi"/>
            <w:szCs w:val="26"/>
          </w:rPr>
          <w:t>underpins</w:t>
        </w:r>
      </w:hyperlink>
      <w:r w:rsidRPr="00494445">
        <w:rPr>
          <w:rFonts w:asciiTheme="majorHAnsi" w:hAnsiTheme="majorHAnsi" w:cstheme="majorHAnsi"/>
          <w:szCs w:val="26"/>
        </w:rPr>
        <w:t xml:space="preserve"> four-fifths of global supply chains. The Economist </w:t>
      </w:r>
      <w:hyperlink r:id="rId24" w:tgtFrame="_blank" w:history="1">
        <w:r w:rsidRPr="00494445">
          <w:rPr>
            <w:rStyle w:val="Hyperlink"/>
            <w:rFonts w:asciiTheme="majorHAnsi" w:hAnsiTheme="majorHAnsi" w:cstheme="majorHAnsi"/>
            <w:szCs w:val="26"/>
          </w:rPr>
          <w:t>reckons</w:t>
        </w:r>
      </w:hyperlink>
      <w:r w:rsidRPr="00494445">
        <w:rPr>
          <w:rFonts w:asciiTheme="majorHAnsi" w:hAnsiTheme="majorHAnsi" w:cstheme="majorHAnsi"/>
          <w:szCs w:val="26"/>
        </w:rPr>
        <w:t xml:space="preserve"> China could chip away at U.S. economic advantages through three underestimated strengths of its own: as a trusted debtor, an attractive creditor, and increasingly as a tech partner. As a debtor, China’s $13 trillion bond market is the world’s second largest </w:t>
      </w:r>
      <w:r w:rsidRPr="00494445">
        <w:rPr>
          <w:rFonts w:asciiTheme="majorHAnsi" w:hAnsiTheme="majorHAnsi" w:cstheme="majorHAnsi"/>
          <w:szCs w:val="26"/>
        </w:rPr>
        <w:lastRenderedPageBreak/>
        <w:t xml:space="preserve">and </w:t>
      </w:r>
      <w:hyperlink r:id="rId25" w:tgtFrame="_blank" w:history="1">
        <w:r w:rsidRPr="00494445">
          <w:rPr>
            <w:rStyle w:val="Hyperlink"/>
            <w:rFonts w:asciiTheme="majorHAnsi" w:hAnsiTheme="majorHAnsi" w:cstheme="majorHAnsi"/>
            <w:szCs w:val="26"/>
          </w:rPr>
          <w:t>has weathered the crisis well</w:t>
        </w:r>
      </w:hyperlink>
      <w:r w:rsidRPr="00494445">
        <w:rPr>
          <w:rFonts w:asciiTheme="majorHAnsi" w:hAnsiTheme="majorHAnsi" w:cstheme="majorHAnsi"/>
          <w:szCs w:val="26"/>
        </w:rPr>
        <w:t xml:space="preserve">. Chinese debt </w:t>
      </w:r>
      <w:hyperlink r:id="rId26" w:tgtFrame="_blank" w:history="1">
        <w:r w:rsidRPr="00494445">
          <w:rPr>
            <w:rStyle w:val="Hyperlink"/>
            <w:rFonts w:asciiTheme="majorHAnsi" w:hAnsiTheme="majorHAnsi" w:cstheme="majorHAnsi"/>
            <w:szCs w:val="26"/>
          </w:rPr>
          <w:t>returned</w:t>
        </w:r>
      </w:hyperlink>
      <w:r w:rsidRPr="00494445">
        <w:rPr>
          <w:rFonts w:asciiTheme="majorHAnsi" w:hAnsiTheme="majorHAnsi" w:cstheme="majorHAnsi"/>
          <w:szCs w:val="26"/>
        </w:rPr>
        <w:t xml:space="preserve"> 1.3% in the first quarter, vastly better than the 15.5% </w:t>
      </w:r>
      <w:hyperlink r:id="rId27" w:tgtFrame="_blank" w:history="1">
        <w:r w:rsidRPr="00494445">
          <w:rPr>
            <w:rStyle w:val="Hyperlink"/>
            <w:rFonts w:asciiTheme="majorHAnsi" w:hAnsiTheme="majorHAnsi" w:cstheme="majorHAnsi"/>
            <w:szCs w:val="26"/>
          </w:rPr>
          <w:t>decline</w:t>
        </w:r>
      </w:hyperlink>
      <w:r w:rsidRPr="00494445">
        <w:rPr>
          <w:rFonts w:asciiTheme="majorHAnsi" w:hAnsiTheme="majorHAnsi" w:cstheme="majorHAnsi"/>
          <w:szCs w:val="26"/>
        </w:rPr>
        <w:t xml:space="preserve"> for other emerging market bonds. Over the same period, the Chinese market added $8.5 billion (60 billion yuan) in net inflows. As a creditor, China has remained willing and generous, an approach that served the U.S. well after World War II. For example, it </w:t>
      </w:r>
      <w:hyperlink r:id="rId28" w:tgtFrame="_blank" w:history="1">
        <w:r w:rsidRPr="00494445">
          <w:rPr>
            <w:rStyle w:val="Hyperlink"/>
            <w:rFonts w:asciiTheme="majorHAnsi" w:hAnsiTheme="majorHAnsi" w:cstheme="majorHAnsi"/>
            <w:szCs w:val="26"/>
          </w:rPr>
          <w:t>declared</w:t>
        </w:r>
      </w:hyperlink>
      <w:r w:rsidRPr="00494445">
        <w:rPr>
          <w:rFonts w:asciiTheme="majorHAnsi" w:hAnsiTheme="majorHAnsi" w:cstheme="majorHAnsi"/>
          <w:szCs w:val="26"/>
        </w:rPr>
        <w:t xml:space="preserve"> its willingness to back a G20 deal to suspend bilateral loan repayments by poorer countries, a sizable benefit also at its own cost. On the tech front, few countries were as ready as China for money and people to go entirely online. Tencent and Ant Financial have more than a billion users each for their digital wallets, and they are expanding rapidly throughout Asia. OneConnect, an offshoot of China’s largest insurer, provides financial institutions in sixteen Asian countries with cloud-based services. So, what other advantages can the United States leverage in this race? Never underestimate the brittleness of an authoritarian country under stress. Its broad censorship, it’s opaque legal system, and the nature of its surveillance state are hardly models to emulate. Beyond that, Japanese Prime Minister Shinzo Abe is not alone </w:t>
      </w:r>
      <w:hyperlink r:id="rId29" w:tgtFrame="_blank" w:history="1">
        <w:r w:rsidRPr="00494445">
          <w:rPr>
            <w:rStyle w:val="Hyperlink"/>
            <w:rFonts w:asciiTheme="majorHAnsi" w:hAnsiTheme="majorHAnsi" w:cstheme="majorHAnsi"/>
            <w:szCs w:val="26"/>
          </w:rPr>
          <w:t>in proposing</w:t>
        </w:r>
      </w:hyperlink>
      <w:r w:rsidRPr="00494445">
        <w:rPr>
          <w:rFonts w:asciiTheme="majorHAnsi" w:hAnsiTheme="majorHAnsi" w:cstheme="majorHAnsi"/>
          <w:szCs w:val="26"/>
        </w:rPr>
        <w:t xml:space="preserve"> that his country relocate high-value supply chains from China. If many countries do the same, the manufacturing foundation of China’s economy could erode. The Financial Times’ Gideon Rachman </w:t>
      </w:r>
      <w:hyperlink r:id="rId30" w:tgtFrame="_blank" w:history="1">
        <w:r w:rsidRPr="00494445">
          <w:rPr>
            <w:rStyle w:val="Hyperlink"/>
            <w:rFonts w:asciiTheme="majorHAnsi" w:hAnsiTheme="majorHAnsi" w:cstheme="majorHAnsi"/>
            <w:szCs w:val="26"/>
          </w:rPr>
          <w:t>adds</w:t>
        </w:r>
      </w:hyperlink>
      <w:r w:rsidRPr="00494445">
        <w:rPr>
          <w:rFonts w:asciiTheme="majorHAnsi" w:hAnsiTheme="majorHAnsi" w:cstheme="majorHAnsi"/>
          <w:szCs w:val="26"/>
        </w:rPr>
        <w:t xml:space="preserve"> that the global trust in the dollar is just one of two built-in U.S. advantages that are difficult to dislodge. The other? “Where, outside your home country, would you most like your children to go to university or to work?” he writes. Most significant in this race would be if </w:t>
      </w:r>
      <w:r w:rsidRPr="00494445">
        <w:rPr>
          <w:rStyle w:val="Emphasis"/>
          <w:rFonts w:asciiTheme="majorHAnsi" w:hAnsiTheme="majorHAnsi" w:cstheme="majorHAnsi"/>
          <w:szCs w:val="26"/>
        </w:rPr>
        <w:t>the United States regained</w:t>
      </w:r>
      <w:r w:rsidRPr="00494445">
        <w:rPr>
          <w:rFonts w:asciiTheme="majorHAnsi" w:hAnsiTheme="majorHAnsi" w:cstheme="majorHAnsi"/>
          <w:szCs w:val="26"/>
        </w:rPr>
        <w:t xml:space="preserve"> its appetite for political and economic </w:t>
      </w:r>
      <w:r w:rsidRPr="00494445">
        <w:rPr>
          <w:rStyle w:val="Emphasis"/>
          <w:rFonts w:asciiTheme="majorHAnsi" w:hAnsiTheme="majorHAnsi" w:cstheme="majorHAnsi"/>
          <w:szCs w:val="26"/>
        </w:rPr>
        <w:t>leadership as the</w:t>
      </w:r>
      <w:r w:rsidRPr="00494445">
        <w:rPr>
          <w:rFonts w:asciiTheme="majorHAnsi" w:hAnsiTheme="majorHAnsi" w:cstheme="majorHAnsi"/>
          <w:szCs w:val="26"/>
        </w:rPr>
        <w:t xml:space="preserve"> world’s premier “</w:t>
      </w:r>
      <w:r w:rsidRPr="00494445">
        <w:rPr>
          <w:rStyle w:val="Emphasis"/>
          <w:rFonts w:asciiTheme="majorHAnsi" w:hAnsiTheme="majorHAnsi" w:cstheme="majorHAnsi"/>
          <w:szCs w:val="26"/>
        </w:rPr>
        <w:t>convening power.”</w:t>
      </w:r>
      <w:r w:rsidRPr="00494445">
        <w:rPr>
          <w:rFonts w:asciiTheme="majorHAnsi" w:hAnsiTheme="majorHAnsi" w:cstheme="majorHAnsi"/>
          <w:szCs w:val="26"/>
        </w:rPr>
        <w:t xml:space="preserve"> That need not be done at the cost of China – or anyone else. The race still can be won if U.S. leaders see it as a marathon and recall that much of the world long embraced their global leadership because partners learned they were more likely to win as American partners. This economic rebound from COVID19 will be patchy and uneven. </w:t>
      </w:r>
      <w:r w:rsidRPr="00494445">
        <w:rPr>
          <w:rStyle w:val="Emphasis"/>
          <w:rFonts w:asciiTheme="majorHAnsi" w:hAnsiTheme="majorHAnsi" w:cstheme="majorHAnsi"/>
          <w:szCs w:val="26"/>
          <w:highlight w:val="cyan"/>
        </w:rPr>
        <w:t>Being first out the gate</w:t>
      </w:r>
      <w:r w:rsidRPr="00494445">
        <w:rPr>
          <w:rStyle w:val="Emphasis"/>
          <w:rFonts w:asciiTheme="majorHAnsi" w:hAnsiTheme="majorHAnsi" w:cstheme="majorHAnsi"/>
          <w:szCs w:val="26"/>
        </w:rPr>
        <w:t xml:space="preserve"> will be significant</w:t>
      </w:r>
      <w:r w:rsidRPr="00494445">
        <w:rPr>
          <w:rStyle w:val="StyleUnderline"/>
          <w:rFonts w:asciiTheme="majorHAnsi" w:hAnsiTheme="majorHAnsi" w:cstheme="majorHAnsi"/>
          <w:szCs w:val="26"/>
        </w:rPr>
        <w:t xml:space="preserve">, and that is </w:t>
      </w:r>
      <w:r w:rsidRPr="00494445">
        <w:rPr>
          <w:rStyle w:val="StyleUnderline"/>
          <w:rFonts w:asciiTheme="majorHAnsi" w:hAnsiTheme="majorHAnsi" w:cstheme="majorHAnsi"/>
          <w:szCs w:val="26"/>
          <w:highlight w:val="cyan"/>
        </w:rPr>
        <w:t>likely to be China</w:t>
      </w:r>
      <w:r w:rsidRPr="00494445">
        <w:rPr>
          <w:rFonts w:asciiTheme="majorHAnsi" w:hAnsiTheme="majorHAnsi" w:cstheme="majorHAnsi"/>
          <w:szCs w:val="26"/>
        </w:rPr>
        <w:t>. Yet history has taught the United States that it’s victory will be longest lasting if it can achieved alongside partners and allies.</w:t>
      </w:r>
    </w:p>
    <w:p w14:paraId="27E816B3" w14:textId="77777777" w:rsidR="00BD0217" w:rsidRPr="00494445" w:rsidRDefault="00BD0217" w:rsidP="00BD0217">
      <w:pPr>
        <w:rPr>
          <w:rFonts w:asciiTheme="majorHAnsi" w:hAnsiTheme="majorHAnsi" w:cstheme="majorHAnsi"/>
          <w:sz w:val="14"/>
        </w:rPr>
      </w:pPr>
    </w:p>
    <w:p w14:paraId="0DBB8EFF" w14:textId="77777777" w:rsidR="00BD0217" w:rsidRPr="00494445" w:rsidRDefault="00BD0217" w:rsidP="00BD0217">
      <w:pPr>
        <w:pStyle w:val="Heading4"/>
        <w:rPr>
          <w:rFonts w:asciiTheme="majorHAnsi" w:hAnsiTheme="majorHAnsi" w:cstheme="majorHAnsi"/>
        </w:rPr>
      </w:pPr>
      <w:r w:rsidRPr="00494445">
        <w:rPr>
          <w:rFonts w:asciiTheme="majorHAnsi" w:hAnsiTheme="majorHAnsi" w:cstheme="majorHAnsi"/>
        </w:rPr>
        <w:t>Nuclear war</w:t>
      </w:r>
    </w:p>
    <w:p w14:paraId="6F69886D" w14:textId="77777777" w:rsidR="00BD0217" w:rsidRPr="00494445" w:rsidRDefault="00BD0217" w:rsidP="00BD0217">
      <w:pPr>
        <w:rPr>
          <w:rFonts w:asciiTheme="majorHAnsi" w:hAnsiTheme="majorHAnsi" w:cstheme="majorHAnsi"/>
        </w:rPr>
      </w:pPr>
      <w:r w:rsidRPr="00494445">
        <w:rPr>
          <w:rStyle w:val="Style13ptBold"/>
          <w:rFonts w:asciiTheme="majorHAnsi" w:hAnsiTheme="majorHAnsi" w:cstheme="majorHAnsi"/>
        </w:rPr>
        <w:t>Henricksen 17</w:t>
      </w:r>
      <w:r w:rsidRPr="00494445">
        <w:rPr>
          <w:rFonts w:asciiTheme="majorHAnsi" w:hAnsiTheme="majorHAnsi" w:cstheme="majorHAnsi"/>
        </w:rPr>
        <w:t xml:space="preserve">, emeritus senior fellow at the Hoover Institution (Thomas, “Post-American World Order,” </w:t>
      </w:r>
      <w:r w:rsidRPr="00494445">
        <w:rPr>
          <w:rFonts w:asciiTheme="majorHAnsi" w:hAnsiTheme="majorHAnsi" w:cstheme="majorHAnsi"/>
          <w:i/>
          <w:iCs/>
        </w:rPr>
        <w:t>Hoover Institution</w:t>
      </w:r>
      <w:r w:rsidRPr="00494445">
        <w:rPr>
          <w:rFonts w:asciiTheme="majorHAnsi" w:hAnsiTheme="majorHAnsi" w:cstheme="majorHAnsi"/>
        </w:rPr>
        <w:t xml:space="preserve">, </w:t>
      </w:r>
      <w:hyperlink r:id="rId31" w:history="1">
        <w:r w:rsidRPr="00494445">
          <w:rPr>
            <w:rStyle w:val="Hyperlink"/>
            <w:rFonts w:asciiTheme="majorHAnsi" w:hAnsiTheme="majorHAnsi" w:cstheme="majorHAnsi"/>
          </w:rPr>
          <w:t>http://www.hoover.org/research/post-american-world-order</w:t>
        </w:r>
      </w:hyperlink>
      <w:r w:rsidRPr="00494445">
        <w:rPr>
          <w:rStyle w:val="Hyperlink"/>
          <w:rFonts w:asciiTheme="majorHAnsi" w:hAnsiTheme="majorHAnsi" w:cstheme="majorHAnsi"/>
        </w:rPr>
        <w:t>)</w:t>
      </w:r>
    </w:p>
    <w:p w14:paraId="3EA3BBDA" w14:textId="77777777" w:rsidR="00BD0217" w:rsidRDefault="00BD0217" w:rsidP="00BD0217">
      <w:pPr>
        <w:rPr>
          <w:rFonts w:asciiTheme="majorHAnsi" w:hAnsiTheme="majorHAnsi" w:cstheme="majorHAnsi"/>
        </w:rPr>
      </w:pPr>
      <w:r w:rsidRPr="00494445">
        <w:rPr>
          <w:rFonts w:asciiTheme="majorHAnsi" w:hAnsiTheme="majorHAnsi" w:cstheme="majorHAnsi"/>
        </w:rPr>
        <w:t xml:space="preserve">The </w:t>
      </w:r>
      <w:r w:rsidRPr="00494445">
        <w:rPr>
          <w:rStyle w:val="StyleUnderline"/>
          <w:rFonts w:asciiTheme="majorHAnsi" w:hAnsiTheme="majorHAnsi" w:cstheme="majorHAnsi"/>
          <w:highlight w:val="cyan"/>
        </w:rPr>
        <w:t>tensions</w:t>
      </w:r>
      <w:r w:rsidRPr="00494445">
        <w:rPr>
          <w:rStyle w:val="StyleUnderline"/>
          <w:rFonts w:asciiTheme="majorHAnsi" w:hAnsiTheme="majorHAnsi" w:cstheme="majorHAnsi"/>
        </w:rPr>
        <w:t xml:space="preserve"> stoked by</w:t>
      </w:r>
      <w:r w:rsidRPr="00494445">
        <w:rPr>
          <w:rFonts w:asciiTheme="majorHAnsi" w:hAnsiTheme="majorHAnsi" w:cstheme="majorHAnsi"/>
        </w:rPr>
        <w:t xml:space="preserve"> the </w:t>
      </w:r>
      <w:r w:rsidRPr="00494445">
        <w:rPr>
          <w:rStyle w:val="StyleUnderline"/>
          <w:rFonts w:asciiTheme="majorHAnsi" w:hAnsiTheme="majorHAnsi" w:cstheme="majorHAnsi"/>
        </w:rPr>
        <w:t>assertive regimes</w:t>
      </w:r>
      <w:r w:rsidRPr="00494445">
        <w:rPr>
          <w:rFonts w:asciiTheme="majorHAnsi" w:hAnsiTheme="majorHAnsi" w:cstheme="majorHAnsi"/>
        </w:rPr>
        <w:t xml:space="preserve"> in the Kremlin or Tiananmen Square </w:t>
      </w:r>
      <w:r w:rsidRPr="00494445">
        <w:rPr>
          <w:rStyle w:val="StyleUnderline"/>
          <w:rFonts w:asciiTheme="majorHAnsi" w:hAnsiTheme="majorHAnsi" w:cstheme="majorHAnsi"/>
          <w:highlight w:val="cyan"/>
        </w:rPr>
        <w:t xml:space="preserve">could </w:t>
      </w:r>
      <w:r w:rsidRPr="00494445">
        <w:rPr>
          <w:rStyle w:val="Emphasis"/>
          <w:rFonts w:asciiTheme="majorHAnsi" w:hAnsiTheme="majorHAnsi" w:cstheme="majorHAnsi"/>
          <w:highlight w:val="cyan"/>
        </w:rPr>
        <w:t>spark</w:t>
      </w:r>
      <w:r w:rsidRPr="00494445">
        <w:rPr>
          <w:rStyle w:val="Emphasis"/>
          <w:rFonts w:asciiTheme="majorHAnsi" w:hAnsiTheme="majorHAnsi" w:cstheme="majorHAnsi"/>
        </w:rPr>
        <w:t xml:space="preserve"> a political or </w:t>
      </w:r>
      <w:r w:rsidRPr="00494445">
        <w:rPr>
          <w:rStyle w:val="Emphasis"/>
          <w:rFonts w:asciiTheme="majorHAnsi" w:hAnsiTheme="majorHAnsi" w:cstheme="majorHAnsi"/>
          <w:highlight w:val="cyan"/>
        </w:rPr>
        <w:t>military incident</w:t>
      </w:r>
      <w:r w:rsidRPr="00494445">
        <w:rPr>
          <w:rStyle w:val="StyleUnderline"/>
          <w:rFonts w:asciiTheme="majorHAnsi" w:hAnsiTheme="majorHAnsi" w:cstheme="majorHAnsi"/>
        </w:rPr>
        <w:t xml:space="preserve"> that might set off a chain reaction leading to a</w:t>
      </w:r>
      <w:r w:rsidRPr="00494445">
        <w:rPr>
          <w:rFonts w:asciiTheme="majorHAnsi" w:hAnsiTheme="majorHAnsi" w:cstheme="majorHAnsi"/>
        </w:rPr>
        <w:t xml:space="preserve"> </w:t>
      </w:r>
      <w:r w:rsidRPr="00494445">
        <w:rPr>
          <w:rStyle w:val="Emphasis"/>
          <w:rFonts w:asciiTheme="majorHAnsi" w:hAnsiTheme="majorHAnsi" w:cstheme="majorHAnsi"/>
          <w:highlight w:val="cyan"/>
        </w:rPr>
        <w:t>large-scale war</w:t>
      </w:r>
      <w:r w:rsidRPr="00494445">
        <w:rPr>
          <w:rFonts w:asciiTheme="majorHAnsi" w:hAnsiTheme="majorHAnsi" w:cstheme="majorHAnsi"/>
        </w:rPr>
        <w:t xml:space="preserve">. Historically, powerful rivalries nearly always lead to at least skirmishes, if not a full-blown war. </w:t>
      </w:r>
      <w:r w:rsidRPr="00494445">
        <w:rPr>
          <w:rStyle w:val="StyleUnderline"/>
          <w:rFonts w:asciiTheme="majorHAnsi" w:hAnsiTheme="majorHAnsi" w:cstheme="majorHAnsi"/>
        </w:rPr>
        <w:t>The anomalous Cold War era</w:t>
      </w:r>
      <w:r w:rsidRPr="00494445">
        <w:rPr>
          <w:rFonts w:asciiTheme="majorHAnsi" w:hAnsiTheme="majorHAnsi" w:cstheme="majorHAnsi"/>
        </w:rPr>
        <w:t xml:space="preserve"> </w:t>
      </w:r>
      <w:r w:rsidRPr="00494445">
        <w:rPr>
          <w:rStyle w:val="Emphasis"/>
          <w:rFonts w:asciiTheme="majorHAnsi" w:hAnsiTheme="majorHAnsi" w:cstheme="majorHAnsi"/>
        </w:rPr>
        <w:t>spared</w:t>
      </w:r>
      <w:r w:rsidRPr="00494445">
        <w:rPr>
          <w:rFonts w:asciiTheme="majorHAnsi" w:hAnsiTheme="majorHAnsi" w:cstheme="majorHAnsi"/>
        </w:rPr>
        <w:t xml:space="preserve"> the United States and Soviet Russia a direct conflict, largely from concerns that one would trigger a </w:t>
      </w:r>
      <w:r w:rsidRPr="00494445">
        <w:rPr>
          <w:rStyle w:val="Emphasis"/>
          <w:rFonts w:asciiTheme="majorHAnsi" w:hAnsiTheme="majorHAnsi" w:cstheme="majorHAnsi"/>
          <w:highlight w:val="cyan"/>
        </w:rPr>
        <w:t>nuclear exchange destroying</w:t>
      </w:r>
      <w:r w:rsidRPr="00494445">
        <w:rPr>
          <w:rFonts w:asciiTheme="majorHAnsi" w:hAnsiTheme="majorHAnsi" w:cstheme="majorHAnsi"/>
        </w:rPr>
        <w:t xml:space="preserve"> both states and much of </w:t>
      </w:r>
      <w:r w:rsidRPr="00494445">
        <w:rPr>
          <w:rStyle w:val="Emphasis"/>
          <w:rFonts w:asciiTheme="majorHAnsi" w:hAnsiTheme="majorHAnsi" w:cstheme="majorHAnsi"/>
          <w:highlight w:val="cyan"/>
        </w:rPr>
        <w:t>the world</w:t>
      </w:r>
      <w:r w:rsidRPr="00494445">
        <w:rPr>
          <w:rStyle w:val="StyleUnderline"/>
          <w:rFonts w:asciiTheme="majorHAnsi" w:hAnsiTheme="majorHAnsi" w:cstheme="majorHAnsi"/>
        </w:rPr>
        <w:t xml:space="preserve">. Such a repetition </w:t>
      </w:r>
      <w:r w:rsidRPr="00494445">
        <w:rPr>
          <w:rStyle w:val="Emphasis"/>
          <w:rFonts w:asciiTheme="majorHAnsi" w:hAnsiTheme="majorHAnsi" w:cstheme="majorHAnsi"/>
        </w:rPr>
        <w:t>might</w:t>
      </w:r>
      <w:r w:rsidRPr="00494445">
        <w:rPr>
          <w:rStyle w:val="StyleUnderline"/>
          <w:rFonts w:asciiTheme="majorHAnsi" w:hAnsiTheme="majorHAnsi" w:cstheme="majorHAnsi"/>
        </w:rPr>
        <w:t xml:space="preserve"> reoccur in the unfolding</w:t>
      </w:r>
      <w:r w:rsidRPr="00494445">
        <w:rPr>
          <w:rFonts w:asciiTheme="majorHAnsi" w:hAnsiTheme="majorHAnsi" w:cstheme="majorHAnsi"/>
        </w:rPr>
        <w:t xml:space="preserve"> three-cornered </w:t>
      </w:r>
      <w:r w:rsidRPr="00494445">
        <w:rPr>
          <w:rStyle w:val="StyleUnderline"/>
          <w:rFonts w:asciiTheme="majorHAnsi" w:hAnsiTheme="majorHAnsi" w:cstheme="majorHAnsi"/>
        </w:rPr>
        <w:t>geopolitical world</w:t>
      </w:r>
      <w:r w:rsidRPr="00494445">
        <w:rPr>
          <w:rFonts w:asciiTheme="majorHAnsi" w:hAnsiTheme="majorHAnsi" w:cstheme="majorHAnsi"/>
        </w:rPr>
        <w:t xml:space="preserve">. It seems safe to acknowledge that an ascendant China and a resurgent Russia will persist in their geo-strategic ambitions. What Is To Be Done? The first marching order is to dodge any kind of perpetual war of the sort that George Orwell outlined in “1984,” which engulfed the three super states of Eastasia, Eurasia, and Oceania, and made possible the totalitarian Big Brother regime. A long-running Cold War-type confrontation would almost certainly take another form than the one that ran from 1945 until the downfall of the Soviet Union. What prescriptions can be offered in the face of the escalating competition among the three global powers? First, </w:t>
      </w:r>
      <w:r w:rsidRPr="00494445">
        <w:rPr>
          <w:rStyle w:val="StyleUnderline"/>
          <w:rFonts w:asciiTheme="majorHAnsi" w:hAnsiTheme="majorHAnsi" w:cstheme="majorHAnsi"/>
        </w:rPr>
        <w:t xml:space="preserve">by </w:t>
      </w:r>
      <w:r w:rsidRPr="00494445">
        <w:rPr>
          <w:rStyle w:val="Emphasis"/>
          <w:rFonts w:asciiTheme="majorHAnsi" w:hAnsiTheme="majorHAnsi" w:cstheme="majorHAnsi"/>
        </w:rPr>
        <w:t>staying militarily and economically strong</w:t>
      </w:r>
      <w:r w:rsidRPr="00494445">
        <w:rPr>
          <w:rStyle w:val="StyleUnderline"/>
          <w:rFonts w:asciiTheme="majorHAnsi" w:hAnsiTheme="majorHAnsi" w:cstheme="majorHAnsi"/>
        </w:rPr>
        <w:t>, the U</w:t>
      </w:r>
      <w:r w:rsidRPr="00494445">
        <w:rPr>
          <w:rFonts w:asciiTheme="majorHAnsi" w:hAnsiTheme="majorHAnsi" w:cstheme="majorHAnsi"/>
        </w:rPr>
        <w:t xml:space="preserve">nited </w:t>
      </w:r>
      <w:r w:rsidRPr="00494445">
        <w:rPr>
          <w:rStyle w:val="StyleUnderline"/>
          <w:rFonts w:asciiTheme="majorHAnsi" w:hAnsiTheme="majorHAnsi" w:cstheme="majorHAnsi"/>
        </w:rPr>
        <w:t>S</w:t>
      </w:r>
      <w:r w:rsidRPr="00494445">
        <w:rPr>
          <w:rFonts w:asciiTheme="majorHAnsi" w:hAnsiTheme="majorHAnsi" w:cstheme="majorHAnsi"/>
        </w:rPr>
        <w:t xml:space="preserve">tates </w:t>
      </w:r>
      <w:r w:rsidRPr="00494445">
        <w:rPr>
          <w:rStyle w:val="StyleUnderline"/>
          <w:rFonts w:asciiTheme="majorHAnsi" w:hAnsiTheme="majorHAnsi" w:cstheme="majorHAnsi"/>
        </w:rPr>
        <w:t>will have the resources to deter its peers’ hawkish behavior that might otherwise trigger</w:t>
      </w:r>
      <w:r w:rsidRPr="00494445">
        <w:rPr>
          <w:rFonts w:asciiTheme="majorHAnsi" w:hAnsiTheme="majorHAnsi" w:cstheme="majorHAnsi"/>
        </w:rPr>
        <w:t xml:space="preserve"> a </w:t>
      </w:r>
      <w:r w:rsidRPr="00494445">
        <w:rPr>
          <w:rStyle w:val="Emphasis"/>
          <w:rFonts w:asciiTheme="majorHAnsi" w:hAnsiTheme="majorHAnsi" w:cstheme="majorHAnsi"/>
        </w:rPr>
        <w:t>major conflict</w:t>
      </w:r>
      <w:r w:rsidRPr="00494445">
        <w:rPr>
          <w:rFonts w:asciiTheme="majorHAnsi" w:hAnsiTheme="majorHAnsi" w:cstheme="majorHAnsi"/>
        </w:rPr>
        <w:t xml:space="preserve">. Judging by the history of the Cold War, </w:t>
      </w:r>
      <w:r w:rsidRPr="00494445">
        <w:rPr>
          <w:rStyle w:val="StyleUnderline"/>
          <w:rFonts w:asciiTheme="majorHAnsi" w:hAnsiTheme="majorHAnsi" w:cstheme="majorHAnsi"/>
        </w:rPr>
        <w:t>the coming strategic chess match with Russia and China will prove tense and demanding</w:t>
      </w:r>
      <w:r w:rsidRPr="00494445">
        <w:rPr>
          <w:rFonts w:asciiTheme="majorHAnsi" w:hAnsiTheme="majorHAnsi" w:cstheme="majorHAnsi"/>
        </w:rPr>
        <w:t>—</w:t>
      </w:r>
      <w:r w:rsidRPr="00494445">
        <w:rPr>
          <w:rStyle w:val="StyleUnderline"/>
          <w:rFonts w:asciiTheme="majorHAnsi" w:hAnsiTheme="majorHAnsi" w:cstheme="majorHAnsi"/>
        </w:rPr>
        <w:t>since</w:t>
      </w:r>
      <w:r w:rsidRPr="00494445">
        <w:rPr>
          <w:rFonts w:asciiTheme="majorHAnsi" w:hAnsiTheme="majorHAnsi" w:cstheme="majorHAnsi"/>
        </w:rPr>
        <w:t xml:space="preserve"> </w:t>
      </w:r>
      <w:r w:rsidRPr="00494445">
        <w:rPr>
          <w:rStyle w:val="Emphasis"/>
          <w:rFonts w:asciiTheme="majorHAnsi" w:hAnsiTheme="majorHAnsi" w:cstheme="majorHAnsi"/>
        </w:rPr>
        <w:t>all the countries boast nuclear arms</w:t>
      </w:r>
      <w:r w:rsidRPr="00494445">
        <w:rPr>
          <w:rFonts w:asciiTheme="majorHAnsi" w:hAnsiTheme="majorHAnsi" w:cstheme="majorHAnsi"/>
        </w:rPr>
        <w:t xml:space="preserve"> and long-range ballistic missiles. Next, </w:t>
      </w:r>
      <w:r w:rsidRPr="00494445">
        <w:rPr>
          <w:rStyle w:val="StyleUnderline"/>
          <w:rFonts w:asciiTheme="majorHAnsi" w:hAnsiTheme="majorHAnsi" w:cstheme="majorHAnsi"/>
        </w:rPr>
        <w:t>the U</w:t>
      </w:r>
      <w:r w:rsidRPr="00494445">
        <w:rPr>
          <w:rFonts w:asciiTheme="majorHAnsi" w:hAnsiTheme="majorHAnsi" w:cstheme="majorHAnsi"/>
        </w:rPr>
        <w:t xml:space="preserve">nited </w:t>
      </w:r>
      <w:r w:rsidRPr="00494445">
        <w:rPr>
          <w:rStyle w:val="StyleUnderline"/>
          <w:rFonts w:asciiTheme="majorHAnsi" w:hAnsiTheme="majorHAnsi" w:cstheme="majorHAnsi"/>
        </w:rPr>
        <w:t>S</w:t>
      </w:r>
      <w:r w:rsidRPr="00494445">
        <w:rPr>
          <w:rFonts w:asciiTheme="majorHAnsi" w:hAnsiTheme="majorHAnsi" w:cstheme="majorHAnsi"/>
        </w:rPr>
        <w:t xml:space="preserve">tates </w:t>
      </w:r>
      <w:r w:rsidRPr="00494445">
        <w:rPr>
          <w:rStyle w:val="StyleUnderline"/>
          <w:rFonts w:asciiTheme="majorHAnsi" w:hAnsiTheme="majorHAnsi" w:cstheme="majorHAnsi"/>
        </w:rPr>
        <w:t>should widen and sustain willing coalitions of partners</w:t>
      </w:r>
      <w:r w:rsidRPr="00494445">
        <w:rPr>
          <w:rFonts w:asciiTheme="majorHAnsi" w:hAnsiTheme="majorHAnsi" w:cstheme="majorHAnsi"/>
        </w:rPr>
        <w:t xml:space="preserve">, something at which America excels, and at which China and Russia fail conspicuously. </w:t>
      </w:r>
      <w:r w:rsidRPr="00494445">
        <w:rPr>
          <w:rStyle w:val="StyleUnderline"/>
          <w:rFonts w:asciiTheme="majorHAnsi" w:hAnsiTheme="majorHAnsi" w:cstheme="majorHAnsi"/>
        </w:rPr>
        <w:t xml:space="preserve">There can be </w:t>
      </w:r>
      <w:r w:rsidRPr="00494445">
        <w:rPr>
          <w:rStyle w:val="Emphasis"/>
          <w:rFonts w:asciiTheme="majorHAnsi" w:hAnsiTheme="majorHAnsi" w:cstheme="majorHAnsi"/>
          <w:highlight w:val="cyan"/>
        </w:rPr>
        <w:t>little room for error</w:t>
      </w:r>
      <w:r w:rsidRPr="00494445">
        <w:rPr>
          <w:rStyle w:val="StyleUnderline"/>
          <w:rFonts w:asciiTheme="majorHAnsi" w:hAnsiTheme="majorHAnsi" w:cstheme="majorHAnsi"/>
        </w:rPr>
        <w:t xml:space="preserve"> in</w:t>
      </w:r>
      <w:r w:rsidRPr="00494445">
        <w:rPr>
          <w:rFonts w:asciiTheme="majorHAnsi" w:hAnsiTheme="majorHAnsi" w:cstheme="majorHAnsi"/>
        </w:rPr>
        <w:t xml:space="preserve"> fraught </w:t>
      </w:r>
      <w:r w:rsidRPr="00494445">
        <w:rPr>
          <w:rStyle w:val="Emphasis"/>
          <w:rFonts w:asciiTheme="majorHAnsi" w:hAnsiTheme="majorHAnsi" w:cstheme="majorHAnsi"/>
          <w:highlight w:val="cyan"/>
        </w:rPr>
        <w:t>crises among nuclear-weaponized</w:t>
      </w:r>
      <w:r w:rsidRPr="00494445">
        <w:rPr>
          <w:rFonts w:asciiTheme="majorHAnsi" w:hAnsiTheme="majorHAnsi" w:cstheme="majorHAnsi"/>
        </w:rPr>
        <w:t xml:space="preserve"> and </w:t>
      </w:r>
      <w:r w:rsidRPr="00494445">
        <w:rPr>
          <w:rStyle w:val="Emphasis"/>
          <w:rFonts w:asciiTheme="majorHAnsi" w:hAnsiTheme="majorHAnsi" w:cstheme="majorHAnsi"/>
          <w:highlight w:val="cyan"/>
        </w:rPr>
        <w:t>hostile powers</w:t>
      </w:r>
      <w:r w:rsidRPr="00494445">
        <w:rPr>
          <w:rFonts w:asciiTheme="majorHAnsi" w:hAnsiTheme="majorHAnsi" w:cstheme="majorHAnsi"/>
        </w:rPr>
        <w:t xml:space="preserve">. Short- and long-term standoffs are likely, as they were during the Cold War. Thus, </w:t>
      </w:r>
      <w:r w:rsidRPr="00494445">
        <w:rPr>
          <w:rStyle w:val="StyleUnderline"/>
          <w:rFonts w:asciiTheme="majorHAnsi" w:hAnsiTheme="majorHAnsi" w:cstheme="majorHAnsi"/>
        </w:rPr>
        <w:t>the playbook</w:t>
      </w:r>
      <w:r w:rsidRPr="00494445">
        <w:rPr>
          <w:rFonts w:asciiTheme="majorHAnsi" w:hAnsiTheme="majorHAnsi" w:cstheme="majorHAnsi"/>
        </w:rPr>
        <w:t xml:space="preserve">, in part, </w:t>
      </w:r>
      <w:r w:rsidRPr="00494445">
        <w:rPr>
          <w:rStyle w:val="StyleUnderline"/>
          <w:rFonts w:asciiTheme="majorHAnsi" w:hAnsiTheme="majorHAnsi" w:cstheme="majorHAnsi"/>
        </w:rPr>
        <w:t xml:space="preserve">involves a </w:t>
      </w:r>
      <w:r w:rsidRPr="00494445">
        <w:rPr>
          <w:rStyle w:val="Emphasis"/>
          <w:rFonts w:asciiTheme="majorHAnsi" w:hAnsiTheme="majorHAnsi" w:cstheme="majorHAnsi"/>
        </w:rPr>
        <w:t>waiting game</w:t>
      </w:r>
      <w:r w:rsidRPr="00494445">
        <w:rPr>
          <w:rStyle w:val="StyleUnderline"/>
          <w:rFonts w:asciiTheme="majorHAnsi" w:hAnsiTheme="majorHAnsi" w:cstheme="majorHAnsi"/>
        </w:rPr>
        <w:t xml:space="preserve"> in which each power looks to its rivals to suffer</w:t>
      </w:r>
      <w:r w:rsidRPr="00494445">
        <w:rPr>
          <w:rFonts w:asciiTheme="majorHAnsi" w:hAnsiTheme="majorHAnsi" w:cstheme="majorHAnsi"/>
        </w:rPr>
        <w:t xml:space="preserve"> grievous </w:t>
      </w:r>
      <w:r w:rsidRPr="00494445">
        <w:rPr>
          <w:rStyle w:val="StyleUnderline"/>
          <w:rFonts w:asciiTheme="majorHAnsi" w:hAnsiTheme="majorHAnsi" w:cstheme="majorHAnsi"/>
        </w:rPr>
        <w:t>internal problems</w:t>
      </w:r>
      <w:r w:rsidRPr="00494445">
        <w:rPr>
          <w:rFonts w:asciiTheme="majorHAnsi" w:hAnsiTheme="majorHAnsi" w:cstheme="majorHAnsi"/>
        </w:rPr>
        <w:t xml:space="preserve"> which could entail a collapse, as happened to the Soviet Union.</w:t>
      </w:r>
    </w:p>
    <w:p w14:paraId="4DEB0E60" w14:textId="192D315C" w:rsidR="00960068" w:rsidRDefault="00960068" w:rsidP="00960068"/>
    <w:p w14:paraId="75CB452D" w14:textId="6546516C" w:rsidR="00960068" w:rsidRDefault="00960068" w:rsidP="00960068">
      <w:pPr>
        <w:pStyle w:val="Heading2"/>
      </w:pPr>
      <w:r>
        <w:lastRenderedPageBreak/>
        <w:t>3</w:t>
      </w:r>
    </w:p>
    <w:p w14:paraId="3EA1FC63" w14:textId="77777777" w:rsidR="00960068" w:rsidRPr="00494445" w:rsidRDefault="00960068" w:rsidP="00960068">
      <w:pPr>
        <w:pStyle w:val="Heading4"/>
        <w:rPr>
          <w:rFonts w:asciiTheme="majorHAnsi" w:hAnsiTheme="majorHAnsi" w:cstheme="majorHAnsi"/>
        </w:rPr>
      </w:pPr>
      <w:r w:rsidRPr="00494445">
        <w:rPr>
          <w:rFonts w:asciiTheme="majorHAnsi" w:hAnsiTheme="majorHAnsi" w:cstheme="majorHAnsi"/>
        </w:rPr>
        <w:t>The United States federal government should:</w:t>
      </w:r>
    </w:p>
    <w:p w14:paraId="675C2A7E" w14:textId="27080C6D" w:rsidR="00960068" w:rsidRPr="00494445" w:rsidRDefault="00960068" w:rsidP="00960068">
      <w:pPr>
        <w:pStyle w:val="Heading4"/>
        <w:spacing w:line="278" w:lineRule="atLeast"/>
        <w:rPr>
          <w:rFonts w:asciiTheme="majorHAnsi" w:hAnsiTheme="majorHAnsi" w:cstheme="majorHAnsi"/>
          <w:color w:val="000000"/>
        </w:rPr>
      </w:pPr>
      <w:r w:rsidRPr="00494445">
        <w:rPr>
          <w:rFonts w:asciiTheme="majorHAnsi" w:hAnsiTheme="majorHAnsi" w:cstheme="majorHAnsi"/>
        </w:rPr>
        <w:t xml:space="preserve">- substantially increase production and global distribution of </w:t>
      </w:r>
      <w:r w:rsidR="00255475">
        <w:rPr>
          <w:rFonts w:asciiTheme="majorHAnsi" w:hAnsiTheme="majorHAnsi" w:cstheme="majorHAnsi"/>
        </w:rPr>
        <w:t>insulin, malaria, and hiv drugs</w:t>
      </w:r>
      <w:r w:rsidRPr="00494445">
        <w:rPr>
          <w:rFonts w:asciiTheme="majorHAnsi" w:hAnsiTheme="majorHAnsi" w:cstheme="majorHAnsi"/>
        </w:rPr>
        <w:t xml:space="preserve">, </w:t>
      </w:r>
      <w:r w:rsidRPr="00494445">
        <w:rPr>
          <w:rFonts w:asciiTheme="majorHAnsi" w:hAnsiTheme="majorHAnsi" w:cstheme="majorHAnsi"/>
          <w:color w:val="000000"/>
        </w:rPr>
        <w:t xml:space="preserve">specifically providing all necessary vaccines </w:t>
      </w:r>
      <w:r w:rsidR="00255475">
        <w:rPr>
          <w:rFonts w:asciiTheme="majorHAnsi" w:hAnsiTheme="majorHAnsi" w:cstheme="majorHAnsi"/>
          <w:color w:val="000000"/>
        </w:rPr>
        <w:t xml:space="preserve">any </w:t>
      </w:r>
      <w:r w:rsidR="00CC58DC">
        <w:rPr>
          <w:rFonts w:asciiTheme="majorHAnsi" w:hAnsiTheme="majorHAnsi" w:cstheme="majorHAnsi"/>
          <w:color w:val="000000"/>
        </w:rPr>
        <w:t xml:space="preserve">and all people or </w:t>
      </w:r>
      <w:r w:rsidR="00255475">
        <w:rPr>
          <w:rFonts w:asciiTheme="majorHAnsi" w:hAnsiTheme="majorHAnsi" w:cstheme="majorHAnsi"/>
          <w:color w:val="000000"/>
        </w:rPr>
        <w:t>developing countries that need it</w:t>
      </w:r>
    </w:p>
    <w:p w14:paraId="55D71D62" w14:textId="6B1E1CB2" w:rsidR="00960068" w:rsidRPr="00494445" w:rsidRDefault="00960068" w:rsidP="00960068">
      <w:pPr>
        <w:pStyle w:val="Heading4"/>
        <w:rPr>
          <w:rFonts w:asciiTheme="majorHAnsi" w:hAnsiTheme="majorHAnsi" w:cstheme="majorHAnsi"/>
        </w:rPr>
      </w:pPr>
      <w:r w:rsidRPr="00494445">
        <w:rPr>
          <w:rFonts w:asciiTheme="majorHAnsi" w:hAnsiTheme="majorHAnsi" w:cstheme="majorHAnsi"/>
        </w:rPr>
        <w:t xml:space="preserve">- cooperate with allies to achieve increased production and global distribution of </w:t>
      </w:r>
      <w:r w:rsidR="00255475">
        <w:rPr>
          <w:rFonts w:asciiTheme="majorHAnsi" w:hAnsiTheme="majorHAnsi" w:cstheme="majorHAnsi"/>
        </w:rPr>
        <w:t>insulin, hiv, and malaria drugs</w:t>
      </w:r>
      <w:r w:rsidRPr="00494445">
        <w:rPr>
          <w:rFonts w:asciiTheme="majorHAnsi" w:hAnsiTheme="majorHAnsi" w:cstheme="majorHAnsi"/>
        </w:rPr>
        <w:t>.</w:t>
      </w:r>
    </w:p>
    <w:p w14:paraId="388F0AE0" w14:textId="77777777" w:rsidR="00960068" w:rsidRPr="00494445" w:rsidRDefault="00960068" w:rsidP="00960068">
      <w:pPr>
        <w:rPr>
          <w:rFonts w:asciiTheme="majorHAnsi" w:hAnsiTheme="majorHAnsi" w:cstheme="majorHAnsi"/>
        </w:rPr>
      </w:pPr>
    </w:p>
    <w:p w14:paraId="58AE5671" w14:textId="4BD5732D" w:rsidR="00960068" w:rsidRPr="00FE51A3" w:rsidRDefault="00960068" w:rsidP="00960068">
      <w:pPr>
        <w:pStyle w:val="Heading4"/>
        <w:rPr>
          <w:rFonts w:asciiTheme="majorHAnsi" w:hAnsiTheme="majorHAnsi" w:cstheme="majorHAnsi"/>
        </w:rPr>
      </w:pPr>
      <w:r w:rsidRPr="00FE51A3">
        <w:rPr>
          <w:rFonts w:asciiTheme="majorHAnsi" w:hAnsiTheme="majorHAnsi" w:cstheme="majorHAnsi"/>
        </w:rPr>
        <w:t xml:space="preserve">The cp comparatively solves better – IP rights don’t hinder </w:t>
      </w:r>
      <w:r w:rsidR="00255475">
        <w:rPr>
          <w:rFonts w:asciiTheme="majorHAnsi" w:hAnsiTheme="majorHAnsi" w:cstheme="majorHAnsi"/>
        </w:rPr>
        <w:t xml:space="preserve">medical </w:t>
      </w:r>
      <w:r w:rsidRPr="00FE51A3">
        <w:rPr>
          <w:rFonts w:asciiTheme="majorHAnsi" w:hAnsiTheme="majorHAnsi" w:cstheme="majorHAnsi"/>
        </w:rPr>
        <w:t xml:space="preserve">cooperation, </w:t>
      </w:r>
      <w:r w:rsidRPr="00FE51A3">
        <w:rPr>
          <w:rFonts w:asciiTheme="majorHAnsi" w:hAnsiTheme="majorHAnsi" w:cstheme="majorHAnsi"/>
          <w:u w:val="single"/>
        </w:rPr>
        <w:t>but</w:t>
      </w:r>
      <w:r w:rsidRPr="00FE51A3">
        <w:rPr>
          <w:rFonts w:asciiTheme="majorHAnsi" w:hAnsiTheme="majorHAnsi" w:cstheme="majorHAnsi"/>
        </w:rPr>
        <w:t xml:space="preserve"> manufacturing capacity </w:t>
      </w:r>
      <w:r w:rsidRPr="00FE51A3">
        <w:rPr>
          <w:rFonts w:asciiTheme="majorHAnsi" w:hAnsiTheme="majorHAnsi" w:cstheme="majorHAnsi"/>
          <w:u w:val="single"/>
        </w:rPr>
        <w:t>is</w:t>
      </w:r>
      <w:r w:rsidRPr="00FE51A3">
        <w:rPr>
          <w:rFonts w:asciiTheme="majorHAnsi" w:hAnsiTheme="majorHAnsi" w:cstheme="majorHAnsi"/>
        </w:rPr>
        <w:t xml:space="preserve"> the current constraint.</w:t>
      </w:r>
    </w:p>
    <w:p w14:paraId="33370BEA" w14:textId="77777777" w:rsidR="00960068" w:rsidRPr="00FE51A3" w:rsidRDefault="00960068" w:rsidP="00960068">
      <w:pPr>
        <w:rPr>
          <w:rFonts w:asciiTheme="majorHAnsi" w:hAnsiTheme="majorHAnsi" w:cstheme="majorHAnsi"/>
        </w:rPr>
      </w:pPr>
      <w:r w:rsidRPr="00FE51A3">
        <w:rPr>
          <w:rFonts w:asciiTheme="majorHAnsi" w:hAnsiTheme="majorHAnsi" w:cstheme="majorHAnsi"/>
        </w:rPr>
        <w:t xml:space="preserve">Hans </w:t>
      </w:r>
      <w:r w:rsidRPr="00FE51A3">
        <w:rPr>
          <w:rStyle w:val="Style13ptBold"/>
          <w:rFonts w:asciiTheme="majorHAnsi" w:hAnsiTheme="majorHAnsi" w:cstheme="majorHAnsi"/>
        </w:rPr>
        <w:t>Sauer 6-17</w:t>
      </w:r>
      <w:r w:rsidRPr="00FE51A3">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61D0D8D6" w14:textId="77777777" w:rsidR="00960068" w:rsidRPr="006A3228" w:rsidRDefault="00960068" w:rsidP="00960068">
      <w:pPr>
        <w:rPr>
          <w:rStyle w:val="StyleUnderline"/>
          <w:rFonts w:asciiTheme="majorHAnsi" w:hAnsiTheme="majorHAnsi" w:cstheme="majorHAnsi"/>
          <w:b w:val="0"/>
          <w:sz w:val="14"/>
          <w:u w:val="none"/>
        </w:rPr>
      </w:pPr>
      <w:r w:rsidRPr="00FE51A3">
        <w:rPr>
          <w:rFonts w:asciiTheme="majorHAnsi" w:hAnsiTheme="majorHAnsi" w:cstheme="majorHAnsi"/>
          <w:sz w:val="14"/>
        </w:rPr>
        <w:t xml:space="preserve">But contrary to what Lori said, </w:t>
      </w:r>
      <w:r w:rsidRPr="00AB5D03">
        <w:rPr>
          <w:rStyle w:val="Emphasis"/>
          <w:highlight w:val="cyan"/>
        </w:rPr>
        <w:t>there are</w:t>
      </w:r>
      <w:r w:rsidRPr="00AB5D03">
        <w:rPr>
          <w:rStyle w:val="Emphasis"/>
        </w:rPr>
        <w:t xml:space="preserve"> genuine real </w:t>
      </w:r>
      <w:r w:rsidRPr="00AB5D03">
        <w:rPr>
          <w:rStyle w:val="Emphasis"/>
          <w:highlight w:val="cyan"/>
        </w:rPr>
        <w:t>problems in the supply chain</w:t>
      </w:r>
      <w:r w:rsidRPr="00FE51A3">
        <w:rPr>
          <w:rFonts w:asciiTheme="majorHAnsi" w:hAnsiTheme="majorHAnsi" w:cstheme="majorHAnsi"/>
          <w:sz w:val="14"/>
        </w:rPr>
        <w:t xml:space="preserve"> that are </w:t>
      </w:r>
      <w:r w:rsidRPr="00AB5D03">
        <w:rPr>
          <w:rStyle w:val="Emphasis"/>
          <w:highlight w:val="cyan"/>
        </w:rPr>
        <w:t>not caused by patents</w:t>
      </w:r>
      <w:r w:rsidRPr="00FE51A3">
        <w:rPr>
          <w:rFonts w:asciiTheme="majorHAnsi" w:hAnsiTheme="majorHAnsi" w:cstheme="majorHAnsi"/>
          <w:sz w:val="14"/>
        </w:rPr>
        <w:t xml:space="preserve">, that are simply </w:t>
      </w:r>
      <w:r w:rsidRPr="00AB5D03">
        <w:rPr>
          <w:rStyle w:val="Emphasis"/>
        </w:rPr>
        <w:t xml:space="preserve">caused </w:t>
      </w:r>
      <w:r w:rsidRPr="00AB5D03">
        <w:rPr>
          <w:rStyle w:val="Emphasis"/>
          <w:highlight w:val="cyan"/>
        </w:rPr>
        <w:t>by</w:t>
      </w:r>
      <w:r w:rsidRPr="00AB5D03">
        <w:rPr>
          <w:rStyle w:val="Emphasis"/>
        </w:rPr>
        <w:t xml:space="preserve"> the unavailability and </w:t>
      </w:r>
      <w:r w:rsidRPr="00AB5D03">
        <w:rPr>
          <w:rStyle w:val="Emphasis"/>
          <w:highlight w:val="cyan"/>
        </w:rPr>
        <w:t>the constraints on existing capacity</w:t>
      </w:r>
      <w:r w:rsidRPr="00FE51A3">
        <w:rPr>
          <w:rFonts w:asciiTheme="majorHAnsi" w:hAnsiTheme="majorHAnsi" w:cstheme="majorHAnsi"/>
          <w:u w:val="single"/>
        </w:rPr>
        <w:t>.</w:t>
      </w:r>
      <w:r w:rsidRPr="00FE51A3">
        <w:rPr>
          <w:rFonts w:asciiTheme="majorHAnsi" w:hAnsiTheme="majorHAnsi" w:cstheme="majorHAnsi"/>
          <w:sz w:val="14"/>
        </w:rPr>
        <w:t xml:space="preserve"> There is in this world such a thing as maxed-out capacity that just can’t be increased on a dime</w:t>
      </w:r>
      <w:r w:rsidRPr="00AB5D03">
        <w:rPr>
          <w:rStyle w:val="Emphasis"/>
        </w:rPr>
        <w:t>. It’s not all due to intellectual property</w:t>
      </w:r>
      <w:r w:rsidRPr="00FE51A3">
        <w:rPr>
          <w:rFonts w:asciiTheme="majorHAnsi" w:hAnsiTheme="majorHAnsi" w:cstheme="majorHAnsi"/>
          <w:sz w:val="14"/>
        </w:rPr>
        <w:t xml:space="preserve">. This is true for existing vaccines as well as for vaccine raw materials. </w:t>
      </w:r>
      <w:r w:rsidRPr="00AB5D03">
        <w:rPr>
          <w:rStyle w:val="Emphasis"/>
        </w:rPr>
        <w:t>There are trade barriers. There are export restrictions</w:t>
      </w:r>
      <w:r w:rsidRPr="00FE51A3">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FE51A3">
        <w:rPr>
          <w:rFonts w:asciiTheme="majorHAnsi" w:hAnsiTheme="majorHAnsi" w:cstheme="majorHAnsi"/>
          <w:u w:val="single"/>
        </w:rPr>
        <w:t>with respect to vaccines, not many governments took decisive action</w:t>
      </w:r>
      <w:r w:rsidRPr="00FE51A3">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AB5D03">
        <w:rPr>
          <w:rStyle w:val="Emphasis"/>
        </w:rPr>
        <w:t xml:space="preserve">So why will </w:t>
      </w:r>
      <w:r w:rsidRPr="00AB5D03">
        <w:rPr>
          <w:rStyle w:val="Emphasis"/>
          <w:highlight w:val="cyan"/>
        </w:rPr>
        <w:t>the waiver not work</w:t>
      </w:r>
      <w:r w:rsidRPr="00AB5D03">
        <w:rPr>
          <w:rFonts w:asciiTheme="majorHAnsi" w:hAnsiTheme="majorHAnsi" w:cstheme="majorHAnsi"/>
          <w:sz w:val="14"/>
          <w:highlight w:val="cyan"/>
        </w:rPr>
        <w:t>?</w:t>
      </w:r>
      <w:r w:rsidRPr="00FE51A3">
        <w:rPr>
          <w:rFonts w:asciiTheme="majorHAnsi" w:hAnsiTheme="majorHAnsi" w:cstheme="majorHAnsi"/>
          <w:sz w:val="14"/>
        </w:rPr>
        <w:t xml:space="preserve"> Well, first of all, </w:t>
      </w:r>
      <w:r w:rsidRPr="00FE51A3">
        <w:rPr>
          <w:rFonts w:asciiTheme="majorHAnsi" w:hAnsiTheme="majorHAnsi" w:cstheme="majorHAnsi"/>
          <w:u w:val="single"/>
        </w:rPr>
        <w:t>with complex technology like</w:t>
      </w:r>
      <w:r w:rsidRPr="00FE51A3">
        <w:rPr>
          <w:rFonts w:asciiTheme="majorHAnsi" w:hAnsiTheme="majorHAnsi" w:cstheme="majorHAnsi"/>
          <w:sz w:val="14"/>
        </w:rPr>
        <w:t xml:space="preserve"> vaccines, Lori touched on it, </w:t>
      </w:r>
      <w:r w:rsidRPr="00FE51A3">
        <w:rPr>
          <w:rFonts w:asciiTheme="majorHAnsi" w:hAnsiTheme="majorHAnsi" w:cstheme="majorHAnsi"/>
          <w:u w:val="single"/>
        </w:rPr>
        <w:t>reverse engineering, like you would for a small molecule drug, is much more difficult if not impossible</w:t>
      </w:r>
      <w:r w:rsidRPr="00FE51A3">
        <w:rPr>
          <w:rFonts w:asciiTheme="majorHAnsi" w:hAnsiTheme="majorHAnsi" w:cstheme="majorHAnsi"/>
          <w:sz w:val="14"/>
        </w:rPr>
        <w:t xml:space="preserve">. </w:t>
      </w:r>
      <w:r w:rsidRPr="00FE51A3">
        <w:rPr>
          <w:rFonts w:asciiTheme="majorHAnsi" w:hAnsiTheme="majorHAnsi" w:cstheme="majorHAnsi"/>
          <w:u w:val="single"/>
        </w:rPr>
        <w:t>But it depends very much more than small molecule drugs on cooperation</w:t>
      </w:r>
      <w:r w:rsidRPr="00FE51A3">
        <w:rPr>
          <w:rFonts w:asciiTheme="majorHAnsi" w:hAnsiTheme="majorHAnsi" w:cstheme="majorHAnsi"/>
          <w:sz w:val="14"/>
        </w:rPr>
        <w:t xml:space="preserve">, on voluntary transfer of technology, and on mutual assistance. </w:t>
      </w:r>
      <w:r w:rsidRPr="00AB5D03">
        <w:rPr>
          <w:rStyle w:val="Emphasis"/>
        </w:rPr>
        <w:t>We have seen as part of the pandemic response an unprecedented level of collaborations a</w:t>
      </w:r>
      <w:r w:rsidRPr="00FE51A3">
        <w:rPr>
          <w:rFonts w:asciiTheme="majorHAnsi" w:hAnsiTheme="majorHAnsi" w:cstheme="majorHAnsi"/>
          <w:sz w:val="14"/>
        </w:rPr>
        <w:t xml:space="preserve">nd cooperation </w:t>
      </w:r>
      <w:r w:rsidRPr="00AB5D03">
        <w:rPr>
          <w:rStyle w:val="Emphasis"/>
        </w:rPr>
        <w:t xml:space="preserve">and </w:t>
      </w:r>
      <w:r w:rsidRPr="00AB5D03">
        <w:rPr>
          <w:rStyle w:val="Emphasis"/>
          <w:highlight w:val="cyan"/>
        </w:rPr>
        <w:t xml:space="preserve">no indication that IP has stood in the way of the </w:t>
      </w:r>
      <w:r w:rsidRPr="00930094">
        <w:rPr>
          <w:rStyle w:val="Emphasis"/>
          <w:b w:val="0"/>
          <w:sz w:val="10"/>
          <w:szCs w:val="10"/>
          <w:u w:val="none"/>
        </w:rPr>
        <w:t xml:space="preserve">pandemic </w:t>
      </w:r>
      <w:r w:rsidRPr="00AB5D03">
        <w:rPr>
          <w:rStyle w:val="Emphasis"/>
          <w:highlight w:val="cyan"/>
        </w:rPr>
        <w:t>response.</w:t>
      </w:r>
      <w:r w:rsidRPr="00AB5D03">
        <w:rPr>
          <w:rStyle w:val="Emphasis"/>
        </w:rPr>
        <w:t xml:space="preserve"> The waiver proponents have found </w:t>
      </w:r>
      <w:r w:rsidRPr="00AB5D03">
        <w:rPr>
          <w:rStyle w:val="Emphasis"/>
          <w:highlight w:val="cyan"/>
        </w:rPr>
        <w:t>zero credible examples</w:t>
      </w:r>
      <w:r w:rsidRPr="00AB5D03">
        <w:rPr>
          <w:rStyle w:val="Emphasis"/>
        </w:rPr>
        <w:t xml:space="preserve"> of </w:t>
      </w:r>
      <w:r w:rsidRPr="00AB5D03">
        <w:rPr>
          <w:rStyle w:val="Emphasis"/>
          <w:highlight w:val="cyan"/>
        </w:rPr>
        <w:t>where IP has</w:t>
      </w:r>
      <w:r w:rsidRPr="00AB5D03">
        <w:rPr>
          <w:rStyle w:val="Emphasis"/>
        </w:rPr>
        <w:t xml:space="preserve"> actually </w:t>
      </w:r>
      <w:r w:rsidRPr="00AB5D03">
        <w:rPr>
          <w:rStyle w:val="Emphasis"/>
          <w:highlight w:val="cyan"/>
        </w:rPr>
        <w:t>been an obstacle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where somebody has tried to block somebody else from developing a COVID vaccine or other COVID countermeasure, right? It’s not there. </w:t>
      </w:r>
      <w:r w:rsidRPr="00AB5D03">
        <w:rPr>
          <w:rStyle w:val="Emphasis"/>
        </w:rPr>
        <w:t xml:space="preserve">Second, </w:t>
      </w:r>
      <w:r w:rsidRPr="00AB5D03">
        <w:rPr>
          <w:rStyle w:val="Emphasis"/>
          <w:highlight w:val="cyan"/>
        </w:rPr>
        <w:t>the myth</w:t>
      </w:r>
      <w:r w:rsidRPr="00AB5D03">
        <w:rPr>
          <w:rStyle w:val="Emphasis"/>
        </w:rPr>
        <w:t xml:space="preserve"> of this vast </w:t>
      </w:r>
      <w:r w:rsidRPr="00AB5D03">
        <w:rPr>
          <w:rStyle w:val="Emphasis"/>
          <w:highlight w:val="cyan"/>
        </w:rPr>
        <w:t>global capacity</w:t>
      </w:r>
      <w:r w:rsidRPr="00AB5D03">
        <w:rPr>
          <w:rStyle w:val="Emphasis"/>
        </w:rPr>
        <w:t xml:space="preserve"> to manufacture COVID vaccines that somehow </w:t>
      </w:r>
      <w:r w:rsidRPr="00AB5D03">
        <w:rPr>
          <w:rStyle w:val="Emphasis"/>
          <w:highlight w:val="cyan"/>
        </w:rPr>
        <w:t>exists</w:t>
      </w:r>
      <w:r w:rsidRPr="00AB5D03">
        <w:rPr>
          <w:rStyle w:val="Emphasis"/>
        </w:rPr>
        <w:t xml:space="preserve"> out there is unsubstantiated</w:t>
      </w:r>
      <w:r w:rsidRPr="00FE51A3">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sidRPr="00FE51A3">
        <w:rPr>
          <w:rFonts w:asciiTheme="majorHAnsi" w:hAnsiTheme="majorHAnsi" w:cstheme="majorHAnsi"/>
          <w:u w:val="single"/>
        </w:rPr>
        <w:t xml:space="preserve">. </w:t>
      </w:r>
      <w:r w:rsidRPr="00AB5D03">
        <w:rPr>
          <w:rStyle w:val="Emphasis"/>
          <w:highlight w:val="cyan"/>
        </w:rPr>
        <w:t>This capacity needs to be built</w:t>
      </w:r>
      <w:r w:rsidRPr="00AB5D03">
        <w:rPr>
          <w:rStyle w:val="Emphasis"/>
        </w:rPr>
        <w:t>; it needs to be established.</w:t>
      </w:r>
      <w:r w:rsidRPr="00FE51A3">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t>
      </w:r>
      <w:r w:rsidRPr="00FE51A3">
        <w:rPr>
          <w:rFonts w:asciiTheme="majorHAnsi" w:hAnsiTheme="majorHAnsi" w:cstheme="majorHAnsi"/>
          <w:sz w:val="14"/>
        </w:rPr>
        <w:lastRenderedPageBreak/>
        <w:t xml:space="preserve">which we find ourselves — if anything, it’s a reminder that </w:t>
      </w:r>
      <w:r w:rsidRPr="00AB5D03">
        <w:rPr>
          <w:rStyle w:val="Emphasis"/>
          <w:highlight w:val="cyan"/>
        </w:rPr>
        <w:t>we</w:t>
      </w:r>
      <w:r w:rsidRPr="00AB5D03">
        <w:rPr>
          <w:rStyle w:val="Emphasis"/>
        </w:rPr>
        <w:t xml:space="preserve"> definitely </w:t>
      </w:r>
      <w:r w:rsidRPr="00AB5D03">
        <w:rPr>
          <w:rStyle w:val="Emphasis"/>
          <w:highlight w:val="cyan"/>
        </w:rPr>
        <w:t xml:space="preserve">have to take global capacity-building more seriously </w:t>
      </w:r>
      <w:r w:rsidRPr="00AB5D03">
        <w:rPr>
          <w:rStyle w:val="Emphasis"/>
        </w:rPr>
        <w:t>than we did in the past.</w:t>
      </w:r>
      <w:r w:rsidRPr="00FE51A3">
        <w:rPr>
          <w:rFonts w:asciiTheme="majorHAnsi" w:hAnsiTheme="majorHAnsi" w:cstheme="maj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FE51A3">
        <w:rPr>
          <w:rFonts w:asciiTheme="majorHAnsi" w:hAnsiTheme="majorHAnsi" w:cstheme="majorHAnsi"/>
          <w:u w:val="single"/>
        </w:rPr>
        <w:t>will need to reduce export restrictions</w:t>
      </w:r>
      <w:r w:rsidRPr="00FE51A3">
        <w:rPr>
          <w:rFonts w:asciiTheme="majorHAnsi" w:hAnsiTheme="majorHAnsi" w:cstheme="majorHAnsi"/>
          <w:sz w:val="14"/>
        </w:rPr>
        <w:t xml:space="preserve">, and we will need to rededicate ourselves to preparing for the next pandemic. As far as this pandemic goes, </w:t>
      </w:r>
      <w:r w:rsidRPr="00AB5D03">
        <w:rPr>
          <w:rStyle w:val="Emphasis"/>
        </w:rPr>
        <w:t>there are 11 vaccines around the world that are already being shot into arms, only four of which come from the global North. How many more vaccines do we want?</w:t>
      </w:r>
      <w:r w:rsidRPr="00FE51A3">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w:t>
      </w:r>
      <w:r w:rsidRPr="00AB5D03">
        <w:rPr>
          <w:rStyle w:val="Emphasis"/>
        </w:rPr>
        <w:t>? So let’s make more of those. I think that’s going to be the more practical and realistic answer to solving the problem</w:t>
      </w:r>
      <w:r w:rsidRPr="00FE51A3">
        <w:rPr>
          <w:rFonts w:asciiTheme="majorHAnsi" w:hAnsiTheme="majorHAnsi" w:cstheme="majorHAnsi"/>
          <w:sz w:val="14"/>
        </w:rPr>
        <w:t>. And we need to lean on governments to stop export controls and to dedicate themselves to more global equity.</w:t>
      </w:r>
    </w:p>
    <w:p w14:paraId="3E07BC67" w14:textId="5A451E83" w:rsidR="00960068" w:rsidRDefault="00960068" w:rsidP="00960068">
      <w:pPr>
        <w:pStyle w:val="Heading2"/>
      </w:pPr>
      <w:r>
        <w:lastRenderedPageBreak/>
        <w:t>Case</w:t>
      </w:r>
    </w:p>
    <w:p w14:paraId="216E15AB" w14:textId="7517876A" w:rsidR="00AC10E0" w:rsidRDefault="00AC10E0" w:rsidP="000B20D2">
      <w:pPr>
        <w:pStyle w:val="Heading3"/>
      </w:pPr>
      <w:r>
        <w:lastRenderedPageBreak/>
        <w:t>UV</w:t>
      </w:r>
    </w:p>
    <w:p w14:paraId="32E7A36C" w14:textId="63742E3A" w:rsidR="00ED6839" w:rsidRPr="002579D4" w:rsidRDefault="00AC10E0" w:rsidP="002579D4">
      <w:pPr>
        <w:pStyle w:val="Heading4"/>
      </w:pPr>
      <w:r w:rsidRPr="00A24362">
        <w:t xml:space="preserve">1AR theory is skewed towards the aff – a) the 2NR must cover substance and over-cover theory, since they get the collapse and persuasive spin </w:t>
      </w:r>
      <w:r w:rsidRPr="002579D4">
        <w:t xml:space="preserve">advantage of the 3min 2AR, b) their responses to my counter interp will be new, which means 1AR theory necessitates intervention. </w:t>
      </w:r>
      <w:r w:rsidR="00ED6839" w:rsidRPr="002579D4">
        <w:t>AND force them to justify it contextually for reciprocal punishment otherwise they give us the life sentence for robbing a candy store</w:t>
      </w:r>
      <w:r w:rsidR="002579D4" w:rsidRPr="002579D4">
        <w:t xml:space="preserve"> AND we both have 13 minutes so if the neg is abusive it was j in response to the aff so it chronologically comes first + not larger faction bc 1ar thoery is much less than 1 minute so its j not even true</w:t>
      </w:r>
      <w:r w:rsidR="002579D4">
        <w:t>. Don’t drop the debater yes rvis if they can win on theory we should too</w:t>
      </w:r>
    </w:p>
    <w:p w14:paraId="22B2F14F" w14:textId="77777777" w:rsidR="00AC10E0" w:rsidRPr="00AC10E0" w:rsidRDefault="00AC10E0" w:rsidP="00AC10E0"/>
    <w:p w14:paraId="49724375" w14:textId="372855BD" w:rsidR="000B20D2" w:rsidRDefault="000B20D2" w:rsidP="000B20D2">
      <w:pPr>
        <w:pStyle w:val="Heading3"/>
      </w:pPr>
      <w:r>
        <w:lastRenderedPageBreak/>
        <w:t>Insulin</w:t>
      </w:r>
    </w:p>
    <w:p w14:paraId="11F5665E" w14:textId="635B87B6" w:rsidR="00960068" w:rsidRPr="008F6424" w:rsidRDefault="00960068" w:rsidP="00960068">
      <w:pPr>
        <w:pStyle w:val="Heading4"/>
      </w:pPr>
      <w:r>
        <w:t>IP isn’t the problem stopping insulin access or the bad innovation discussed in Hanson, it’s long standing corruption that forces any entering companies to have extremely long and expensive trials</w:t>
      </w:r>
    </w:p>
    <w:p w14:paraId="0E64E8A3" w14:textId="77777777" w:rsidR="00960068" w:rsidRPr="006B567B" w:rsidRDefault="00960068" w:rsidP="00960068">
      <w:pPr>
        <w:rPr>
          <w:rStyle w:val="Style13ptBold"/>
        </w:rPr>
      </w:pPr>
      <w:r w:rsidRPr="006B567B">
        <w:rPr>
          <w:rStyle w:val="Style13ptBold"/>
        </w:rPr>
        <w:t>Goozner</w:t>
      </w:r>
      <w:r>
        <w:rPr>
          <w:rStyle w:val="Style13ptBold"/>
        </w:rPr>
        <w:t xml:space="preserve"> PhD</w:t>
      </w:r>
      <w:r w:rsidRPr="006B567B">
        <w:rPr>
          <w:rStyle w:val="Style13ptBold"/>
        </w:rPr>
        <w:t xml:space="preserve"> 20</w:t>
      </w:r>
    </w:p>
    <w:p w14:paraId="503D6970" w14:textId="77777777" w:rsidR="00960068" w:rsidRPr="008F6424" w:rsidRDefault="00960068" w:rsidP="00960068">
      <w:pPr>
        <w:rPr>
          <w:szCs w:val="16"/>
        </w:rPr>
      </w:pPr>
      <w:r w:rsidRPr="008F6424">
        <w:rPr>
          <w:szCs w:val="16"/>
        </w:rPr>
        <w:t xml:space="preserve">Merril Goozner (PhD and literally wrote the book on overpriced drugs, called “The 800$ pill), Winter 2020, "Insulin Should Be Free. Yes, Free.," Democracy Journal, </w:t>
      </w:r>
      <w:hyperlink r:id="rId32" w:history="1">
        <w:r w:rsidRPr="008F6424">
          <w:rPr>
            <w:rStyle w:val="Hyperlink"/>
            <w:szCs w:val="16"/>
          </w:rPr>
          <w:t>https://democracyjournal.org/magazine/55/insulin-should-be-free-yes-free/</w:t>
        </w:r>
      </w:hyperlink>
      <w:r w:rsidRPr="008F6424">
        <w:rPr>
          <w:szCs w:val="16"/>
        </w:rPr>
        <w:t xml:space="preserve"> // AW</w:t>
      </w:r>
    </w:p>
    <w:p w14:paraId="5F02DEAE" w14:textId="77777777" w:rsidR="00960068" w:rsidRPr="00CA4911" w:rsidRDefault="00960068" w:rsidP="00960068">
      <w:r w:rsidRPr="00960068">
        <w:rPr>
          <w:rStyle w:val="Emphasis"/>
          <w:highlight w:val="green"/>
        </w:rPr>
        <w:t>Insulin Should Be Free</w:t>
      </w:r>
      <w:r w:rsidRPr="00CA4911">
        <w:t xml:space="preserve">. Yes, Free. It wouldn’t be very complicated, and </w:t>
      </w:r>
      <w:r w:rsidRPr="00FE23A9">
        <w:rPr>
          <w:u w:val="single"/>
        </w:rPr>
        <w:t>it wouldn’t be nearly as expensive as you think—around $10 billion a year</w:t>
      </w:r>
      <w:r w:rsidRPr="00CA4911">
        <w:t xml:space="preserve">. </w:t>
      </w:r>
      <w:r w:rsidRPr="00FE23A9">
        <w:rPr>
          <w:u w:val="single"/>
        </w:rPr>
        <w:t>The impacts would be profound.</w:t>
      </w:r>
      <w:r w:rsidRPr="00CA4911">
        <w:t xml:space="preserve"> Charles H. Best and Frederick Banting, co-discoverers of insulin. Predatory pricing by the insulin cartel has triggered a public health crisis. Diabetics are dying after self-rationing their overpriced insulin. The past decade’s exorbitant price hikes have left patients stranded like oxygen-starved hikers on Mount Everest. The insulin debacle has become the public face of a much broader crisis. Sharp increases in out-of-pocket costs have left millions of patients unable to afford their medications. A large majority of Americans now rank the </w:t>
      </w:r>
      <w:r w:rsidRPr="00FE23A9">
        <w:rPr>
          <w:u w:val="single"/>
        </w:rPr>
        <w:t>high cost</w:t>
      </w:r>
      <w:r w:rsidRPr="00CA4911">
        <w:t xml:space="preserve"> of drugs </w:t>
      </w:r>
      <w:r w:rsidRPr="00FE23A9">
        <w:rPr>
          <w:u w:val="single"/>
        </w:rPr>
        <w:t>as</w:t>
      </w:r>
      <w:r w:rsidRPr="00CA4911">
        <w:t xml:space="preserve"> their </w:t>
      </w:r>
      <w:r w:rsidRPr="00FE23A9">
        <w:rPr>
          <w:u w:val="single"/>
        </w:rPr>
        <w:t>top health-care concern</w:t>
      </w:r>
      <w:r w:rsidRPr="00CA4911">
        <w:t xml:space="preserve">, according to a recent Kaiser Family Foundation poll. And of all the prescription-drug horror stories out there, </w:t>
      </w:r>
      <w:r w:rsidRPr="00FE23A9">
        <w:rPr>
          <w:u w:val="single"/>
        </w:rPr>
        <w:t>insulin is the worst</w:t>
      </w:r>
      <w:r w:rsidRPr="00CA4911">
        <w:t xml:space="preserve">. The insulin story illustrates everything that is wrong with the contemporary drug marketplace. Insulin, which is usually produced naturally by the pancreas to process sugar in the blood, was first isolated and used to prevent death from diabetes in the 1920s. Biosynthetic versions of human insulin were invented more than three decades ago and are no longer patented. </w:t>
      </w:r>
      <w:r w:rsidRPr="000F0FAB">
        <w:rPr>
          <w:u w:val="single"/>
        </w:rPr>
        <w:t xml:space="preserve">Yet, </w:t>
      </w:r>
      <w:r w:rsidRPr="00960068">
        <w:rPr>
          <w:rStyle w:val="Emphasis"/>
          <w:highlight w:val="green"/>
        </w:rPr>
        <w:t>the</w:t>
      </w:r>
      <w:r w:rsidRPr="00960068">
        <w:rPr>
          <w:rStyle w:val="Emphasis"/>
        </w:rPr>
        <w:t xml:space="preserve"> three-firm </w:t>
      </w:r>
      <w:r w:rsidRPr="00960068">
        <w:rPr>
          <w:rStyle w:val="Emphasis"/>
          <w:highlight w:val="green"/>
        </w:rPr>
        <w:t>cartel</w:t>
      </w:r>
      <w:r w:rsidRPr="00960068">
        <w:rPr>
          <w:rStyle w:val="Emphasis"/>
        </w:rPr>
        <w:t xml:space="preserve"> </w:t>
      </w:r>
      <w:r w:rsidRPr="00960068">
        <w:rPr>
          <w:rStyle w:val="Emphasis"/>
          <w:highlight w:val="green"/>
        </w:rPr>
        <w:t xml:space="preserve">that controls </w:t>
      </w:r>
      <w:r w:rsidRPr="00960068">
        <w:rPr>
          <w:rStyle w:val="Emphasis"/>
        </w:rPr>
        <w:t xml:space="preserve">the </w:t>
      </w:r>
      <w:r w:rsidRPr="00960068">
        <w:rPr>
          <w:rStyle w:val="Emphasis"/>
          <w:highlight w:val="green"/>
        </w:rPr>
        <w:t>insulin</w:t>
      </w:r>
      <w:r w:rsidRPr="00960068">
        <w:rPr>
          <w:rStyle w:val="Emphasis"/>
        </w:rPr>
        <w:t xml:space="preserve"> market—Eli Lilly, Sanofi, and Novo Nordisk—still </w:t>
      </w:r>
      <w:r w:rsidRPr="00960068">
        <w:rPr>
          <w:rStyle w:val="Emphasis"/>
          <w:highlight w:val="green"/>
        </w:rPr>
        <w:t>does not face competition</w:t>
      </w:r>
      <w:r w:rsidRPr="00960068">
        <w:rPr>
          <w:rStyle w:val="Emphasis"/>
        </w:rPr>
        <w:t xml:space="preserve"> from low-cost generics, which typically come to market at a small markup above their manufacturing cost (not the 500 percent markups typical of still-patented branded drugs). Why? </w:t>
      </w:r>
      <w:r w:rsidRPr="00960068">
        <w:rPr>
          <w:rStyle w:val="Emphasis"/>
          <w:highlight w:val="green"/>
        </w:rPr>
        <w:t xml:space="preserve">Those firms have been primary beneficiaries of a well-funded </w:t>
      </w:r>
      <w:r w:rsidRPr="00960068">
        <w:rPr>
          <w:rStyle w:val="Emphasis"/>
        </w:rPr>
        <w:t xml:space="preserve">biotechnology </w:t>
      </w:r>
      <w:r w:rsidRPr="00960068">
        <w:rPr>
          <w:rStyle w:val="Emphasis"/>
          <w:highlight w:val="green"/>
        </w:rPr>
        <w:t>industry campaign</w:t>
      </w:r>
      <w:r w:rsidRPr="00960068">
        <w:rPr>
          <w:rStyle w:val="Emphasis"/>
        </w:rPr>
        <w:t xml:space="preserve"> that </w:t>
      </w:r>
      <w:r w:rsidRPr="00960068">
        <w:rPr>
          <w:rStyle w:val="Emphasis"/>
          <w:highlight w:val="green"/>
        </w:rPr>
        <w:t>convinced</w:t>
      </w:r>
      <w:r w:rsidRPr="00960068">
        <w:rPr>
          <w:rStyle w:val="Emphasis"/>
        </w:rPr>
        <w:t xml:space="preserve"> the Food and Drug Administration (</w:t>
      </w:r>
      <w:r w:rsidRPr="00960068">
        <w:rPr>
          <w:rStyle w:val="Emphasis"/>
          <w:highlight w:val="green"/>
        </w:rPr>
        <w:t>FDA</w:t>
      </w:r>
      <w:r w:rsidRPr="00960068">
        <w:rPr>
          <w:rStyle w:val="Emphasis"/>
        </w:rPr>
        <w:t xml:space="preserve">) </w:t>
      </w:r>
      <w:r w:rsidRPr="00960068">
        <w:rPr>
          <w:rStyle w:val="Emphasis"/>
          <w:highlight w:val="green"/>
        </w:rPr>
        <w:t>to require long and expensive clinical trials for any biosimilars</w:t>
      </w:r>
      <w:r w:rsidRPr="00960068">
        <w:rPr>
          <w:rStyle w:val="Emphasis"/>
        </w:rPr>
        <w:t xml:space="preserve"> (the industry name for biosynthetic generics), which makes their cost much closer to the brand-name originals</w:t>
      </w:r>
      <w:r w:rsidRPr="000F0FAB">
        <w:rPr>
          <w:u w:val="single"/>
        </w:rPr>
        <w:t>.</w:t>
      </w:r>
      <w:r w:rsidRPr="00CA4911">
        <w:t xml:space="preserve"> About a quarter of the nation’s 30 million diabetics require insulin, without which they either die or suffer debilitating health consequences. Democratic Senator Amy Klobuchar highlighted the crisis by bringing a Minnesota constituent, Nicole Smith-Holt, to the 2019 State of the Union address. Smith-Holt’s 26-year-old son Alec, a Type 1 diabetic, died in 2017 from an acute case of ketoacidosis, the acid buildup in the blood that results from inadequate insulin, after being forced off his mother’s insurance plan when he turned 26. The $1,300-a-month he had to pay out-of-pocket for insulin was $200 more than his biweekly paycheck. Klobuchar and her Iowa Republican colleague Charles Grassley have included an accelerated pathway for biosimilars in their proposed legislation that would end the patent games drug companies use to delay generics entering the market. </w:t>
      </w:r>
    </w:p>
    <w:p w14:paraId="484CCF93" w14:textId="77777777" w:rsidR="007E2C64" w:rsidRDefault="007E2C64" w:rsidP="007E2C64">
      <w:pPr>
        <w:pStyle w:val="Heading4"/>
      </w:pPr>
      <w:r>
        <w:t xml:space="preserve">Insulin needs to be made free DIRECTLY – even after IP removal, likely new laws + industry subsidies to keep big pharma in power </w:t>
      </w:r>
    </w:p>
    <w:p w14:paraId="45C40D46" w14:textId="77777777" w:rsidR="007E2C64" w:rsidRPr="006B567B" w:rsidRDefault="007E2C64" w:rsidP="007E2C64">
      <w:pPr>
        <w:rPr>
          <w:rStyle w:val="Style13ptBold"/>
        </w:rPr>
      </w:pPr>
      <w:r w:rsidRPr="006B567B">
        <w:rPr>
          <w:rStyle w:val="Style13ptBold"/>
        </w:rPr>
        <w:t>Goozner</w:t>
      </w:r>
      <w:r>
        <w:rPr>
          <w:rStyle w:val="Style13ptBold"/>
        </w:rPr>
        <w:t xml:space="preserve"> PhD</w:t>
      </w:r>
      <w:r w:rsidRPr="006B567B">
        <w:rPr>
          <w:rStyle w:val="Style13ptBold"/>
        </w:rPr>
        <w:t xml:space="preserve"> 20</w:t>
      </w:r>
    </w:p>
    <w:p w14:paraId="0D3E0C3A" w14:textId="77777777" w:rsidR="007E2C64" w:rsidRPr="008F6424" w:rsidRDefault="007E2C64" w:rsidP="007E2C64">
      <w:pPr>
        <w:rPr>
          <w:szCs w:val="16"/>
        </w:rPr>
      </w:pPr>
      <w:r w:rsidRPr="008F6424">
        <w:rPr>
          <w:szCs w:val="16"/>
        </w:rPr>
        <w:t xml:space="preserve">Merril Goozner (PhD and literally wrote the book on overpriced drugs, called “The 800$ pill), Winter 2020, "Insulin Should Be Free. Yes, Free.," Democracy Journal, </w:t>
      </w:r>
      <w:hyperlink r:id="rId33" w:history="1">
        <w:r w:rsidRPr="008F6424">
          <w:rPr>
            <w:rStyle w:val="Hyperlink"/>
            <w:szCs w:val="16"/>
          </w:rPr>
          <w:t>https://democracyjournal.org/magazine/55/insulin-should-be-free-yes-free/</w:t>
        </w:r>
      </w:hyperlink>
      <w:r w:rsidRPr="008F6424">
        <w:rPr>
          <w:szCs w:val="16"/>
        </w:rPr>
        <w:t xml:space="preserve"> // AW</w:t>
      </w:r>
    </w:p>
    <w:p w14:paraId="2067BFB9" w14:textId="77777777" w:rsidR="007E2C64" w:rsidRPr="00A77CE4" w:rsidRDefault="007E2C64" w:rsidP="007E2C64">
      <w:r w:rsidRPr="00CA4911">
        <w:t xml:space="preserve">But flagrant violations of international norms have not convinced Congress to put an end to this human rights abuse. </w:t>
      </w:r>
      <w:r w:rsidRPr="008F6424">
        <w:rPr>
          <w:u w:val="single"/>
        </w:rPr>
        <w:t xml:space="preserve">The </w:t>
      </w:r>
      <w:r w:rsidRPr="008F6424">
        <w:rPr>
          <w:highlight w:val="green"/>
          <w:u w:val="single"/>
        </w:rPr>
        <w:t>d</w:t>
      </w:r>
      <w:r w:rsidRPr="007E2C64">
        <w:rPr>
          <w:rStyle w:val="Emphasis"/>
          <w:highlight w:val="green"/>
        </w:rPr>
        <w:t>rug industry’s protectors include</w:t>
      </w:r>
      <w:r w:rsidRPr="007E2C64">
        <w:rPr>
          <w:rStyle w:val="Emphasis"/>
        </w:rPr>
        <w:t xml:space="preserve"> virtually </w:t>
      </w:r>
      <w:r w:rsidRPr="007E2C64">
        <w:rPr>
          <w:rStyle w:val="Emphasis"/>
          <w:highlight w:val="green"/>
        </w:rPr>
        <w:t>every</w:t>
      </w:r>
      <w:r w:rsidRPr="007E2C64">
        <w:rPr>
          <w:rStyle w:val="Emphasis"/>
        </w:rPr>
        <w:t xml:space="preserve"> member of the </w:t>
      </w:r>
      <w:r w:rsidRPr="007E2C64">
        <w:rPr>
          <w:rStyle w:val="Emphasis"/>
          <w:highlight w:val="green"/>
        </w:rPr>
        <w:t>Republican</w:t>
      </w:r>
      <w:r w:rsidRPr="007E2C64">
        <w:rPr>
          <w:rStyle w:val="Emphasis"/>
        </w:rPr>
        <w:t xml:space="preserve"> Party, which marches in lockstep with the </w:t>
      </w:r>
      <w:r w:rsidRPr="007E2C64">
        <w:rPr>
          <w:rStyle w:val="Emphasis"/>
          <w:highlight w:val="green"/>
        </w:rPr>
        <w:t>army of lobbyists</w:t>
      </w:r>
      <w:r w:rsidRPr="007E2C64">
        <w:rPr>
          <w:rStyle w:val="Emphasis"/>
        </w:rPr>
        <w:t xml:space="preserve"> deployed </w:t>
      </w:r>
      <w:r w:rsidRPr="007E2C64">
        <w:rPr>
          <w:rStyle w:val="Emphasis"/>
          <w:highlight w:val="green"/>
        </w:rPr>
        <w:t>by Big Pharma</w:t>
      </w:r>
      <w:r w:rsidRPr="007E2C64">
        <w:rPr>
          <w:rStyle w:val="Emphasis"/>
        </w:rPr>
        <w:t xml:space="preserve">. Last year, the drug industry spent </w:t>
      </w:r>
      <w:r w:rsidRPr="007E2C64">
        <w:rPr>
          <w:rStyle w:val="Emphasis"/>
          <w:highlight w:val="green"/>
        </w:rPr>
        <w:t>$169.8 million on lobbying</w:t>
      </w:r>
      <w:r w:rsidRPr="007E2C64">
        <w:rPr>
          <w:rStyle w:val="Emphasis"/>
        </w:rPr>
        <w:t xml:space="preserve">, </w:t>
      </w:r>
      <w:r w:rsidRPr="00CA4911">
        <w:t xml:space="preserve">more than any other industry. It’s on track to spend even more this year, having poured $129.4 million into its Washington influence machine through September, </w:t>
      </w:r>
      <w:r w:rsidRPr="00CA4911">
        <w:lastRenderedPageBreak/>
        <w:t>according to the Center for Responsive Politics. Despite their numerous protests</w:t>
      </w:r>
      <w:r w:rsidRPr="007E2C64">
        <w:rPr>
          <w:rStyle w:val="Emphasis"/>
        </w:rPr>
        <w:t xml:space="preserve">, many </w:t>
      </w:r>
      <w:r w:rsidRPr="007E2C64">
        <w:rPr>
          <w:rStyle w:val="Emphasis"/>
          <w:highlight w:val="green"/>
        </w:rPr>
        <w:t>Democratic</w:t>
      </w:r>
      <w:r w:rsidRPr="007E2C64">
        <w:rPr>
          <w:rStyle w:val="Emphasis"/>
        </w:rPr>
        <w:t xml:space="preserve"> Party </w:t>
      </w:r>
      <w:r w:rsidRPr="007E2C64">
        <w:rPr>
          <w:rStyle w:val="Emphasis"/>
          <w:highlight w:val="green"/>
        </w:rPr>
        <w:t>leaders</w:t>
      </w:r>
      <w:r w:rsidRPr="007E2C64">
        <w:rPr>
          <w:rStyle w:val="Emphasis"/>
        </w:rPr>
        <w:t xml:space="preserve"> remain </w:t>
      </w:r>
      <w:r w:rsidRPr="007E2C64">
        <w:rPr>
          <w:rStyle w:val="Emphasis"/>
          <w:highlight w:val="green"/>
        </w:rPr>
        <w:t>conflicted</w:t>
      </w:r>
      <w:r w:rsidRPr="007E2C64">
        <w:rPr>
          <w:rStyle w:val="Emphasis"/>
        </w:rPr>
        <w:t xml:space="preserve"> about how to solve the problem. Too many </w:t>
      </w:r>
      <w:r w:rsidRPr="007E2C64">
        <w:rPr>
          <w:rStyle w:val="Emphasis"/>
          <w:highlight w:val="green"/>
        </w:rPr>
        <w:t>legislators buy into</w:t>
      </w:r>
      <w:r w:rsidRPr="007E2C64">
        <w:rPr>
          <w:rStyle w:val="Emphasis"/>
        </w:rPr>
        <w:t xml:space="preserve"> the industry’s </w:t>
      </w:r>
      <w:r w:rsidRPr="007E2C64">
        <w:rPr>
          <w:rStyle w:val="Emphasis"/>
          <w:highlight w:val="green"/>
        </w:rPr>
        <w:t>assertions that high prices are necessary</w:t>
      </w:r>
      <w:r w:rsidRPr="007E2C64">
        <w:rPr>
          <w:rStyle w:val="Emphasis"/>
        </w:rPr>
        <w:t xml:space="preserve"> to incentivize innovation. Most </w:t>
      </w:r>
      <w:r w:rsidRPr="007E2C64">
        <w:rPr>
          <w:rStyle w:val="Emphasis"/>
          <w:highlight w:val="green"/>
        </w:rPr>
        <w:t>Democrats</w:t>
      </w:r>
      <w:r w:rsidRPr="007E2C64">
        <w:rPr>
          <w:rStyle w:val="Emphasis"/>
        </w:rPr>
        <w:t xml:space="preserve"> also </w:t>
      </w:r>
      <w:r w:rsidRPr="007E2C64">
        <w:rPr>
          <w:rStyle w:val="Emphasis"/>
          <w:highlight w:val="green"/>
        </w:rPr>
        <w:t>accept</w:t>
      </w:r>
      <w:r w:rsidRPr="007E2C64">
        <w:rPr>
          <w:rStyle w:val="Emphasis"/>
        </w:rPr>
        <w:t xml:space="preserve"> drug and insurance </w:t>
      </w:r>
      <w:r w:rsidRPr="007E2C64">
        <w:rPr>
          <w:rStyle w:val="Emphasis"/>
          <w:highlight w:val="green"/>
        </w:rPr>
        <w:t>industry</w:t>
      </w:r>
      <w:r w:rsidRPr="007E2C64">
        <w:rPr>
          <w:rStyle w:val="Emphasis"/>
        </w:rPr>
        <w:t xml:space="preserve"> campaign </w:t>
      </w:r>
      <w:r w:rsidRPr="007E2C64">
        <w:rPr>
          <w:rStyle w:val="Emphasis"/>
          <w:highlight w:val="green"/>
        </w:rPr>
        <w:t>contributions</w:t>
      </w:r>
      <w:r w:rsidRPr="007E2C64">
        <w:rPr>
          <w:rStyle w:val="Emphasis"/>
        </w:rPr>
        <w:t xml:space="preserve">, making them </w:t>
      </w:r>
      <w:r w:rsidRPr="007E2C64">
        <w:rPr>
          <w:rStyle w:val="Emphasis"/>
          <w:highlight w:val="green"/>
        </w:rPr>
        <w:t>reluctant</w:t>
      </w:r>
      <w:r w:rsidRPr="007E2C64">
        <w:rPr>
          <w:rStyle w:val="Emphasis"/>
        </w:rPr>
        <w:t xml:space="preserve"> </w:t>
      </w:r>
      <w:r w:rsidRPr="007E2C64">
        <w:rPr>
          <w:rStyle w:val="Emphasis"/>
          <w:highlight w:val="green"/>
        </w:rPr>
        <w:t>to</w:t>
      </w:r>
      <w:r w:rsidRPr="007E2C64">
        <w:rPr>
          <w:rStyle w:val="Emphasis"/>
        </w:rPr>
        <w:t xml:space="preserve"> </w:t>
      </w:r>
      <w:r w:rsidRPr="007E2C64">
        <w:rPr>
          <w:rStyle w:val="Emphasis"/>
          <w:highlight w:val="green"/>
        </w:rPr>
        <w:t>pursue</w:t>
      </w:r>
      <w:r w:rsidRPr="007E2C64">
        <w:rPr>
          <w:rStyle w:val="Emphasis"/>
        </w:rPr>
        <w:t xml:space="preserve"> dramatic </w:t>
      </w:r>
      <w:r w:rsidRPr="007E2C64">
        <w:rPr>
          <w:rStyle w:val="Emphasis"/>
          <w:highlight w:val="green"/>
        </w:rPr>
        <w:t>changes</w:t>
      </w:r>
      <w:r w:rsidRPr="007E2C64">
        <w:rPr>
          <w:rStyle w:val="Emphasis"/>
        </w:rPr>
        <w:t xml:space="preserve"> i</w:t>
      </w:r>
      <w:r w:rsidRPr="008F6424">
        <w:rPr>
          <w:u w:val="single"/>
        </w:rPr>
        <w:t>n the status quo</w:t>
      </w:r>
      <w:r w:rsidRPr="00CA4911">
        <w:t xml:space="preserve">. And conflicted members are in key positions for making policy. Since the beginning of 2019, New Jersey Democratic Representative Frank Pallone, chairman of the House Energy and Commerce Committee, raised $130,700 from medical professionals and $66,500 from drug companies, which together represented nearly 13 percent of his total campaign contributions. </w:t>
      </w:r>
      <w:r w:rsidRPr="007E2C64">
        <w:rPr>
          <w:rStyle w:val="Emphasis"/>
          <w:highlight w:val="green"/>
        </w:rPr>
        <w:t>Democrat</w:t>
      </w:r>
      <w:r w:rsidRPr="007E2C64">
        <w:rPr>
          <w:rStyle w:val="Emphasis"/>
        </w:rPr>
        <w:t xml:space="preserve"> Anna Eshoo, who </w:t>
      </w:r>
      <w:r w:rsidRPr="007E2C64">
        <w:rPr>
          <w:rStyle w:val="Emphasis"/>
          <w:highlight w:val="green"/>
        </w:rPr>
        <w:t>chairs</w:t>
      </w:r>
      <w:r w:rsidRPr="007E2C64">
        <w:rPr>
          <w:rStyle w:val="Emphasis"/>
        </w:rPr>
        <w:t xml:space="preserve"> that committee’s </w:t>
      </w:r>
      <w:r w:rsidRPr="007E2C64">
        <w:rPr>
          <w:rStyle w:val="Emphasis"/>
          <w:highlight w:val="green"/>
        </w:rPr>
        <w:t>health</w:t>
      </w:r>
      <w:r w:rsidRPr="007E2C64">
        <w:rPr>
          <w:rStyle w:val="Emphasis"/>
        </w:rPr>
        <w:t xml:space="preserve"> subcommittee and is a vocal defender of her Silicon Valley district’s biotech companies, </w:t>
      </w:r>
      <w:r w:rsidRPr="007E2C64">
        <w:rPr>
          <w:rStyle w:val="Emphasis"/>
          <w:highlight w:val="green"/>
        </w:rPr>
        <w:t>raised</w:t>
      </w:r>
      <w:r w:rsidRPr="007E2C64">
        <w:rPr>
          <w:rStyle w:val="Emphasis"/>
        </w:rPr>
        <w:t xml:space="preserve"> $115,700 </w:t>
      </w:r>
      <w:r w:rsidRPr="007E2C64">
        <w:rPr>
          <w:rStyle w:val="Emphasis"/>
          <w:highlight w:val="green"/>
        </w:rPr>
        <w:t>from Big Pharma</w:t>
      </w:r>
      <w:r w:rsidRPr="007E2C64">
        <w:rPr>
          <w:rStyle w:val="Emphasis"/>
        </w:rPr>
        <w:t xml:space="preserve"> and $106,350 from medical professionals. That is fully </w:t>
      </w:r>
      <w:r w:rsidRPr="007E2C64">
        <w:rPr>
          <w:rStyle w:val="Emphasis"/>
          <w:highlight w:val="green"/>
        </w:rPr>
        <w:t>26 percent of her campaign</w:t>
      </w:r>
      <w:r w:rsidRPr="00CA4911">
        <w:t xml:space="preserve"> </w:t>
      </w:r>
      <w:r w:rsidRPr="008F6424">
        <w:rPr>
          <w:u w:val="single"/>
        </w:rPr>
        <w:t>contributions</w:t>
      </w:r>
      <w:r w:rsidRPr="00CA4911">
        <w:t xml:space="preserve"> so far this year. Drug and biotechnology companies are concentrated in areas (eastern Pennsylvania/New Jersey, Boston, and San Francisco/Silicon Valley) that are heavily Democratic. </w:t>
      </w:r>
    </w:p>
    <w:p w14:paraId="53EF8EFF" w14:textId="77777777" w:rsidR="007D4347" w:rsidRDefault="007D4347" w:rsidP="007D4347">
      <w:pPr>
        <w:pStyle w:val="Heading4"/>
      </w:pPr>
      <w:r>
        <w:t>Patents are not the limiting factor – 95% of insulin patents expired in 2016</w:t>
      </w:r>
    </w:p>
    <w:p w14:paraId="284DBF47" w14:textId="77777777" w:rsidR="007D4347" w:rsidRPr="0049031D" w:rsidRDefault="007D4347" w:rsidP="007D4347">
      <w:pPr>
        <w:rPr>
          <w:rStyle w:val="Style13ptBold"/>
        </w:rPr>
      </w:pPr>
      <w:r w:rsidRPr="0049031D">
        <w:rPr>
          <w:rStyle w:val="Style13ptBold"/>
        </w:rPr>
        <w:t xml:space="preserve">Kaplan </w:t>
      </w:r>
      <w:r>
        <w:rPr>
          <w:rStyle w:val="Style13ptBold"/>
        </w:rPr>
        <w:t xml:space="preserve">MA </w:t>
      </w:r>
      <w:r w:rsidRPr="0049031D">
        <w:rPr>
          <w:rStyle w:val="Style13ptBold"/>
        </w:rPr>
        <w:t>16</w:t>
      </w:r>
    </w:p>
    <w:p w14:paraId="49AFDD2F" w14:textId="77777777" w:rsidR="007D4347" w:rsidRPr="006804D9" w:rsidRDefault="007D4347" w:rsidP="007D4347">
      <w:pPr>
        <w:rPr>
          <w:szCs w:val="16"/>
        </w:rPr>
      </w:pPr>
      <w:r w:rsidRPr="006804D9">
        <w:rPr>
          <w:szCs w:val="16"/>
        </w:rPr>
        <w:t>Warren A. Kaplan</w:t>
      </w:r>
      <w:r>
        <w:rPr>
          <w:szCs w:val="16"/>
        </w:rPr>
        <w:t xml:space="preserve">, </w:t>
      </w:r>
      <w:r w:rsidRPr="006804D9">
        <w:rPr>
          <w:szCs w:val="16"/>
        </w:rPr>
        <w:t>(MA works in Department of Global Health</w:t>
      </w:r>
      <w:r>
        <w:rPr>
          <w:szCs w:val="16"/>
        </w:rPr>
        <w:t>)</w:t>
      </w:r>
      <w:r w:rsidRPr="006804D9">
        <w:rPr>
          <w:szCs w:val="16"/>
        </w:rPr>
        <w:t xml:space="preserve">, 7-19-2016, "The global intellectual property ecosystem for insulin and its public health implications: an observational study," Journal of Pharmaceutical Policy and Practice, </w:t>
      </w:r>
      <w:hyperlink r:id="rId34" w:history="1">
        <w:r w:rsidRPr="00A17FAD">
          <w:rPr>
            <w:rStyle w:val="Hyperlink"/>
            <w:szCs w:val="16"/>
          </w:rPr>
          <w:t>https://joppp.biomedcentral.com/articles/10.1186/s40545-016-0072-8 //</w:t>
        </w:r>
      </w:hyperlink>
      <w:r>
        <w:rPr>
          <w:szCs w:val="16"/>
        </w:rPr>
        <w:t xml:space="preserve"> AW</w:t>
      </w:r>
    </w:p>
    <w:p w14:paraId="7AC53E78" w14:textId="77777777" w:rsidR="007D4347" w:rsidRDefault="007D4347" w:rsidP="007D4347">
      <w:r w:rsidRPr="0049031D">
        <w:t xml:space="preserve">Global insulin patents </w:t>
      </w:r>
      <w:r w:rsidRPr="0049031D">
        <w:rPr>
          <w:u w:val="single"/>
        </w:rPr>
        <w:t xml:space="preserve">Most </w:t>
      </w:r>
      <w:r w:rsidRPr="007D4347">
        <w:rPr>
          <w:rStyle w:val="Emphasis"/>
          <w:highlight w:val="green"/>
        </w:rPr>
        <w:t>patents on insulin products in the world have already expired</w:t>
      </w:r>
      <w:r w:rsidRPr="007D4347">
        <w:rPr>
          <w:rStyle w:val="Emphasis"/>
        </w:rPr>
        <w:t xml:space="preserve"> by 2015 </w:t>
      </w:r>
      <w:r w:rsidRPr="007D4347">
        <w:rPr>
          <w:rStyle w:val="Emphasis"/>
          <w:highlight w:val="green"/>
        </w:rPr>
        <w:t>yet</w:t>
      </w:r>
      <w:r w:rsidRPr="007D4347">
        <w:rPr>
          <w:rStyle w:val="Emphasis"/>
        </w:rPr>
        <w:t xml:space="preserve"> many </w:t>
      </w:r>
      <w:r w:rsidRPr="007D4347">
        <w:rPr>
          <w:rStyle w:val="Emphasis"/>
          <w:highlight w:val="green"/>
        </w:rPr>
        <w:t>markets continue to be dominated</w:t>
      </w:r>
      <w:r w:rsidRPr="007D4347">
        <w:rPr>
          <w:rStyle w:val="Emphasis"/>
        </w:rPr>
        <w:t xml:space="preserve"> </w:t>
      </w:r>
      <w:r w:rsidRPr="007D4347">
        <w:rPr>
          <w:rStyle w:val="Emphasis"/>
          <w:highlight w:val="green"/>
        </w:rPr>
        <w:t>by</w:t>
      </w:r>
      <w:r w:rsidRPr="007D4347">
        <w:rPr>
          <w:rStyle w:val="Emphasis"/>
        </w:rPr>
        <w:t xml:space="preserve"> the </w:t>
      </w:r>
      <w:r w:rsidRPr="007D4347">
        <w:rPr>
          <w:rStyle w:val="Emphasis"/>
          <w:highlight w:val="green"/>
        </w:rPr>
        <w:t>brand-name versions</w:t>
      </w:r>
      <w:r w:rsidRPr="0049031D">
        <w:rPr>
          <w:u w:val="single"/>
        </w:rPr>
        <w:t xml:space="preserve"> marketed by original patent-holders.</w:t>
      </w:r>
      <w:r w:rsidRPr="0049031D">
        <w:t xml:space="preserve"> Figure </w:t>
      </w:r>
      <w:hyperlink r:id="rId35" w:anchor="Fig1" w:history="1">
        <w:r w:rsidRPr="0049031D">
          <w:rPr>
            <w:rStyle w:val="Hyperlink"/>
          </w:rPr>
          <w:t>1</w:t>
        </w:r>
      </w:hyperlink>
      <w:r w:rsidRPr="0049031D">
        <w:t xml:space="preserve"> plots the percentage of all OB/HC granted patents on insulin remaining in force in any given year (based on a 20 year-from-filing patent life (black markers), and shows how relatively quickly the Eli Lilly, Novo and Pfizer insulin OB/HC patents are expiring compared to Sanofi. </w:t>
      </w:r>
      <w:r w:rsidRPr="0049031D">
        <w:rPr>
          <w:u w:val="single"/>
        </w:rPr>
        <w:t xml:space="preserve">We confirm that </w:t>
      </w:r>
      <w:r w:rsidRPr="007D4347">
        <w:rPr>
          <w:rStyle w:val="Emphasis"/>
          <w:highlight w:val="green"/>
        </w:rPr>
        <w:t>after 2016, between about 5–20% of</w:t>
      </w:r>
      <w:r w:rsidRPr="007D4347">
        <w:rPr>
          <w:rStyle w:val="Emphasis"/>
        </w:rPr>
        <w:t xml:space="preserve"> Pfizer, Eli Lilly and Novo Nordisk </w:t>
      </w:r>
      <w:r w:rsidRPr="007D4347">
        <w:rPr>
          <w:rStyle w:val="Emphasis"/>
          <w:highlight w:val="green"/>
        </w:rPr>
        <w:t>patents</w:t>
      </w:r>
      <w:r w:rsidRPr="007D4347">
        <w:rPr>
          <w:rStyle w:val="Emphasis"/>
        </w:rPr>
        <w:t xml:space="preserve"> listed in the OB/HC </w:t>
      </w:r>
      <w:r w:rsidRPr="007D4347">
        <w:rPr>
          <w:rStyle w:val="Emphasis"/>
          <w:highlight w:val="green"/>
        </w:rPr>
        <w:t>remain</w:t>
      </w:r>
      <w:r w:rsidRPr="007D4347">
        <w:rPr>
          <w:rStyle w:val="Emphasis"/>
        </w:rPr>
        <w:t xml:space="preserve"> </w:t>
      </w:r>
      <w:r w:rsidRPr="007D4347">
        <w:rPr>
          <w:rStyle w:val="Emphasis"/>
          <w:highlight w:val="green"/>
        </w:rPr>
        <w:t>un-expired</w:t>
      </w:r>
      <w:r w:rsidRPr="007D4347">
        <w:rPr>
          <w:rStyle w:val="Emphasis"/>
        </w:rPr>
        <w:t xml:space="preserve"> </w:t>
      </w:r>
      <w:r w:rsidRPr="007D4347">
        <w:rPr>
          <w:rStyle w:val="Emphasis"/>
          <w:highlight w:val="green"/>
        </w:rPr>
        <w:t>and</w:t>
      </w:r>
      <w:r w:rsidRPr="007D4347">
        <w:rPr>
          <w:rStyle w:val="Emphasis"/>
        </w:rPr>
        <w:t xml:space="preserve"> these percentages </w:t>
      </w:r>
      <w:r w:rsidRPr="007D4347">
        <w:rPr>
          <w:rStyle w:val="Emphasis"/>
          <w:highlight w:val="green"/>
        </w:rPr>
        <w:t>rapidly dimish</w:t>
      </w:r>
      <w:r w:rsidRPr="007D4347">
        <w:rPr>
          <w:rStyle w:val="Emphasis"/>
        </w:rPr>
        <w:t xml:space="preserve">, </w:t>
      </w:r>
      <w:r w:rsidRPr="0049031D">
        <w:t>except for those of Sanofi who appears to have listed OB/HC patents whose expirations would extend well into 2030 and beyond (i.e., derived from a patent application filed in 2010).</w:t>
      </w:r>
    </w:p>
    <w:p w14:paraId="01AE60C3" w14:textId="77777777" w:rsidR="00A77A2A" w:rsidRDefault="00A77A2A" w:rsidP="00A77A2A">
      <w:pPr>
        <w:pStyle w:val="Heading4"/>
      </w:pPr>
      <w:r>
        <w:t>It is not IP that is limiting Insulin’s availability, it is corrupt trial processes</w:t>
      </w:r>
    </w:p>
    <w:p w14:paraId="19C2D7DB" w14:textId="77777777" w:rsidR="00A77A2A" w:rsidRPr="00EA53A4" w:rsidRDefault="00A77A2A" w:rsidP="00A77A2A">
      <w:pPr>
        <w:rPr>
          <w:rStyle w:val="Style13ptBold"/>
        </w:rPr>
      </w:pPr>
      <w:r w:rsidRPr="00EA53A4">
        <w:rPr>
          <w:rStyle w:val="Style13ptBold"/>
        </w:rPr>
        <w:t>Peccoud 18</w:t>
      </w:r>
    </w:p>
    <w:p w14:paraId="62DFBD2F" w14:textId="77777777" w:rsidR="00A77A2A" w:rsidRDefault="00A77A2A" w:rsidP="00A77A2A">
      <w:r w:rsidRPr="00EA53A4">
        <w:t>Jean Peccoud</w:t>
      </w:r>
      <w:r>
        <w:t xml:space="preserve"> (professor at colorado state)</w:t>
      </w:r>
      <w:r w:rsidRPr="00EA53A4">
        <w:t xml:space="preserve">, 9-13-2018, "After a century, insulin is still expensive – could DIYers change that?," Conversation, </w:t>
      </w:r>
      <w:hyperlink r:id="rId36" w:history="1">
        <w:r w:rsidRPr="00A17FAD">
          <w:rPr>
            <w:rStyle w:val="Hyperlink"/>
          </w:rPr>
          <w:t>https://theconversation.com/after-a-century-insulin-is-still-expensive-could-diyers-change-that-99822 //</w:t>
        </w:r>
      </w:hyperlink>
      <w:r>
        <w:t xml:space="preserve"> AW</w:t>
      </w:r>
    </w:p>
    <w:p w14:paraId="3C698FA3" w14:textId="77777777" w:rsidR="00A77A2A" w:rsidRPr="00EA53A4" w:rsidRDefault="00A77A2A" w:rsidP="00A77A2A">
      <w:r w:rsidRPr="00A77A2A">
        <w:rPr>
          <w:rStyle w:val="Emphasis"/>
          <w:highlight w:val="green"/>
        </w:rPr>
        <w:t>Patents don’t make insulin expensive</w:t>
      </w:r>
      <w:r w:rsidRPr="00A77A2A">
        <w:rPr>
          <w:rStyle w:val="Emphasis"/>
        </w:rPr>
        <w:t xml:space="preserve"> </w:t>
      </w:r>
      <w:hyperlink r:id="rId37" w:history="1">
        <w:r w:rsidRPr="00A77A2A">
          <w:rPr>
            <w:rStyle w:val="Emphasis"/>
            <w:highlight w:val="green"/>
          </w:rPr>
          <w:t>Discovering and developing drugs is expensive</w:t>
        </w:r>
      </w:hyperlink>
      <w:r w:rsidRPr="00A77A2A">
        <w:rPr>
          <w:rStyle w:val="Emphasis"/>
        </w:rPr>
        <w:t xml:space="preserve">. </w:t>
      </w:r>
      <w:r w:rsidRPr="00A77A2A">
        <w:t>Patents help drug companies recoup the costs from their investments by granting them a monopoly for a limited time. Once the patent expires, competing companies can begin producing generics: off-brand versions of a patented drug. This healthy</w:t>
      </w:r>
      <w:r w:rsidRPr="00A77A2A">
        <w:rPr>
          <w:rStyle w:val="Emphasis"/>
        </w:rPr>
        <w:t xml:space="preserve"> </w:t>
      </w:r>
      <w:r w:rsidRPr="00A77A2A">
        <w:rPr>
          <w:rStyle w:val="Emphasis"/>
          <w:highlight w:val="green"/>
        </w:rPr>
        <w:t xml:space="preserve">competition drives </w:t>
      </w:r>
      <w:hyperlink r:id="rId38" w:history="1">
        <w:r w:rsidRPr="00A77A2A">
          <w:rPr>
            <w:rStyle w:val="Emphasis"/>
            <w:highlight w:val="green"/>
          </w:rPr>
          <w:t>prices down</w:t>
        </w:r>
      </w:hyperlink>
      <w:r w:rsidRPr="00A77A2A">
        <w:rPr>
          <w:rStyle w:val="Emphasis"/>
        </w:rPr>
        <w:t xml:space="preserve">. </w:t>
      </w:r>
      <w:r w:rsidRPr="00D4254D">
        <w:t>So why, with the original patent long-expired, is there still no affordable generic insulin?</w:t>
      </w:r>
      <w:r w:rsidRPr="00A77A2A">
        <w:rPr>
          <w:rStyle w:val="Emphasis"/>
        </w:rPr>
        <w:t xml:space="preserve"> </w:t>
      </w:r>
      <w:r w:rsidRPr="00A77A2A">
        <w:rPr>
          <w:rStyle w:val="Emphasis"/>
          <w:highlight w:val="green"/>
        </w:rPr>
        <w:t>Don’t let yourself be misled</w:t>
      </w:r>
      <w:r w:rsidRPr="00A77A2A">
        <w:rPr>
          <w:rStyle w:val="Emphasis"/>
        </w:rPr>
        <w:t>.</w:t>
      </w:r>
      <w:r w:rsidRPr="006804D9">
        <w:rPr>
          <w:u w:val="single"/>
        </w:rPr>
        <w:t xml:space="preserve"> </w:t>
      </w:r>
      <w:r w:rsidRPr="00EA53A4">
        <w:t xml:space="preserve">The insulin for purchase today is not the same insulin used to treat diabetic patients nearly 100 years ago. That insulin came primarily from animals. Today, </w:t>
      </w:r>
      <w:r w:rsidRPr="006804D9">
        <w:rPr>
          <w:u w:val="single"/>
        </w:rPr>
        <w:t xml:space="preserve">insulin is brewed up by microbes that have been </w:t>
      </w:r>
      <w:hyperlink r:id="rId39" w:history="1">
        <w:r w:rsidRPr="006804D9">
          <w:rPr>
            <w:rStyle w:val="Hyperlink"/>
            <w:u w:val="single"/>
          </w:rPr>
          <w:t>genetically engineered</w:t>
        </w:r>
      </w:hyperlink>
      <w:r w:rsidRPr="006804D9">
        <w:rPr>
          <w:u w:val="single"/>
        </w:rPr>
        <w:t xml:space="preserve"> with the gene for human insulin.</w:t>
      </w:r>
      <w:r w:rsidRPr="00EA53A4">
        <w:t xml:space="preserve"> Insulin pumps are one of the newer ways to administer the drug to diabetic patients. </w:t>
      </w:r>
      <w:hyperlink r:id="rId40" w:history="1">
        <w:r w:rsidRPr="00EA53A4">
          <w:rPr>
            <w:rStyle w:val="Hyperlink"/>
          </w:rPr>
          <w:t>AP Photo/Mark Zaleski</w:t>
        </w:r>
      </w:hyperlink>
      <w:r w:rsidRPr="00EA53A4">
        <w:t xml:space="preserve"> And insulin is seldom injected with an old-fashioned syringe and needle anymore. Now there are insulin pens, pumps, test strips and other devices that improve the quality of life for diabetic patients. </w:t>
      </w:r>
      <w:r w:rsidRPr="006804D9">
        <w:rPr>
          <w:u w:val="single"/>
        </w:rPr>
        <w:t>Pharmaceutical companies have also modified the chemical formula to produce faster-acting or longer-lasting insulins</w:t>
      </w:r>
      <w:r w:rsidRPr="00EA53A4">
        <w:t xml:space="preserve">. With each of these inventions came a new patent. But the benefits of these “improved” insulins </w:t>
      </w:r>
      <w:hyperlink r:id="rId41" w:history="1">
        <w:r w:rsidRPr="00EA53A4">
          <w:rPr>
            <w:rStyle w:val="Hyperlink"/>
          </w:rPr>
          <w:t>are debatable</w:t>
        </w:r>
      </w:hyperlink>
      <w:r w:rsidRPr="00EA53A4">
        <w:t xml:space="preserve">, and there’s nothing </w:t>
      </w:r>
      <w:r w:rsidRPr="00EA53A4">
        <w:lastRenderedPageBreak/>
        <w:t xml:space="preserve">preventing competing companies from selling older, long off-patent versions of insulin. So </w:t>
      </w:r>
      <w:hyperlink r:id="rId42" w:history="1">
        <w:r w:rsidRPr="00EA53A4">
          <w:rPr>
            <w:rStyle w:val="Hyperlink"/>
          </w:rPr>
          <w:t>what’s the holdup</w:t>
        </w:r>
      </w:hyperlink>
      <w:r w:rsidRPr="00EA53A4">
        <w:t xml:space="preserve">? </w:t>
      </w:r>
      <w:r w:rsidRPr="00A77A2A">
        <w:rPr>
          <w:rStyle w:val="Emphasis"/>
          <w:highlight w:val="green"/>
        </w:rPr>
        <w:t>Regulations keep insulin expensive</w:t>
      </w:r>
      <w:r w:rsidRPr="006804D9">
        <w:rPr>
          <w:u w:val="single"/>
        </w:rPr>
        <w:t xml:space="preserve"> </w:t>
      </w:r>
      <w:r w:rsidRPr="00EA53A4">
        <w:t xml:space="preserve">Insulin is a </w:t>
      </w:r>
      <w:hyperlink r:id="rId43" w:history="1">
        <w:r w:rsidRPr="00EA53A4">
          <w:rPr>
            <w:rStyle w:val="Hyperlink"/>
          </w:rPr>
          <w:t>biologic drug</w:t>
        </w:r>
      </w:hyperlink>
      <w:r w:rsidRPr="00EA53A4">
        <w:t xml:space="preserve">, which means it’s produced by a living organism, not a chemical reaction. This process, called </w:t>
      </w:r>
      <w:r w:rsidRPr="006804D9">
        <w:rPr>
          <w:u w:val="single"/>
        </w:rPr>
        <w:t xml:space="preserve">biomanufacturing, is </w:t>
      </w:r>
      <w:hyperlink r:id="rId44" w:history="1">
        <w:r w:rsidRPr="006804D9">
          <w:rPr>
            <w:rStyle w:val="Hyperlink"/>
            <w:u w:val="single"/>
          </w:rPr>
          <w:t>more inconsistent</w:t>
        </w:r>
      </w:hyperlink>
      <w:r w:rsidRPr="006804D9">
        <w:rPr>
          <w:u w:val="single"/>
        </w:rPr>
        <w:t xml:space="preserve"> than chemical synthesis of non-biologic drugs like aspirin</w:t>
      </w:r>
      <w:r w:rsidRPr="00EA53A4">
        <w:t xml:space="preserve">. 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 So </w:t>
      </w:r>
      <w:r w:rsidRPr="006804D9">
        <w:rPr>
          <w:u w:val="single"/>
        </w:rPr>
        <w:t xml:space="preserve">if a new company wants to make insulin, </w:t>
      </w:r>
      <w:r w:rsidRPr="00A77A2A">
        <w:rPr>
          <w:rStyle w:val="Emphasis"/>
          <w:highlight w:val="green"/>
        </w:rPr>
        <w:t>that insulin has to be tested on patients in expensive clinical trials</w:t>
      </w:r>
      <w:r w:rsidRPr="00EA53A4">
        <w:t xml:space="preserve">. Bringing a biologic drug to market can cost as much as </w:t>
      </w:r>
      <w:hyperlink r:id="rId45" w:history="1">
        <w:r w:rsidRPr="00EA53A4">
          <w:rPr>
            <w:rStyle w:val="Hyperlink"/>
          </w:rPr>
          <w:t>$250 million</w:t>
        </w:r>
      </w:hyperlink>
      <w:r w:rsidRPr="00EA53A4">
        <w:t xml:space="preserve">. No company can afford that lump if it can’t file for a patent to recoup the investments. That’s why there’s only </w:t>
      </w:r>
      <w:hyperlink r:id="rId46" w:history="1">
        <w:r w:rsidRPr="00EA53A4">
          <w:rPr>
            <w:rStyle w:val="Hyperlink"/>
          </w:rPr>
          <w:t>one “generic” insulin</w:t>
        </w:r>
      </w:hyperlink>
      <w:r w:rsidRPr="00EA53A4">
        <w:t xml:space="preserve"> available so far. It’s </w:t>
      </w:r>
      <w:hyperlink r:id="rId47" w:history="1">
        <w:r w:rsidRPr="00EA53A4">
          <w:rPr>
            <w:rStyle w:val="Hyperlink"/>
          </w:rPr>
          <w:t>made by a company</w:t>
        </w:r>
      </w:hyperlink>
      <w:r w:rsidRPr="00EA53A4">
        <w:t xml:space="preserve"> that was already a major player in the insulin market, and it’s only 15 percent cheaper than the patented version. By comparison, most non-biologic generic drugs cost </w:t>
      </w:r>
      <w:hyperlink r:id="rId48" w:history="1">
        <w:r w:rsidRPr="00EA53A4">
          <w:rPr>
            <w:rStyle w:val="Hyperlink"/>
          </w:rPr>
          <w:t>80 percent less</w:t>
        </w:r>
      </w:hyperlink>
      <w:r w:rsidRPr="00EA53A4">
        <w:t xml:space="preserve"> than the original. Obviously, regulations are important for keeping insulin safe, but at what cost? </w:t>
      </w:r>
      <w:hyperlink r:id="rId49" w:history="1">
        <w:r w:rsidRPr="00EA53A4">
          <w:rPr>
            <w:rStyle w:val="Hyperlink"/>
          </w:rPr>
          <w:t>Ten percent of people</w:t>
        </w:r>
      </w:hyperlink>
      <w:r w:rsidRPr="00EA53A4">
        <w:t xml:space="preserve"> living with diabetes in the U.S. are uninsured, and there are nearly 10,000 crowdfunding campaigns related to insulin on the site GoFundMe alone. Stories about diabetic patients ending up hospitalized or worse because they </w:t>
      </w:r>
      <w:hyperlink r:id="rId50" w:history="1">
        <w:r w:rsidRPr="00EA53A4">
          <w:rPr>
            <w:rStyle w:val="Hyperlink"/>
          </w:rPr>
          <w:t>tried to ration their insulin</w:t>
        </w:r>
      </w:hyperlink>
      <w:r w:rsidRPr="00EA53A4">
        <w:t xml:space="preserve"> are all-too common. Could big pharma eventually be cut out of the process by home brewers cooking up their own medications? </w:t>
      </w:r>
      <w:hyperlink r:id="rId51" w:history="1">
        <w:r w:rsidRPr="00EA53A4">
          <w:rPr>
            <w:rStyle w:val="Hyperlink"/>
          </w:rPr>
          <w:t>Sanofi Pasteur</w:t>
        </w:r>
      </w:hyperlink>
      <w:r w:rsidRPr="00EA53A4">
        <w:t xml:space="preserve">, </w:t>
      </w:r>
      <w:hyperlink r:id="rId52" w:history="1">
        <w:r w:rsidRPr="00EA53A4">
          <w:rPr>
            <w:rStyle w:val="Hyperlink"/>
          </w:rPr>
          <w:t>CC BY-NC-ND</w:t>
        </w:r>
      </w:hyperlink>
      <w:r w:rsidRPr="00EA53A4">
        <w:t xml:space="preserve"> Democratizing insulin production Some people are taking matters </w:t>
      </w:r>
      <w:hyperlink r:id="rId53" w:history="1">
        <w:r w:rsidRPr="00EA53A4">
          <w:rPr>
            <w:rStyle w:val="Hyperlink"/>
          </w:rPr>
          <w:t>into their own hands</w:t>
        </w:r>
      </w:hyperlink>
      <w:r w:rsidRPr="00EA53A4">
        <w:t xml:space="preserve">, tinkering to meet their medical needs. In 2015, patients and hobby scientists launched an initiative known as the </w:t>
      </w:r>
      <w:hyperlink r:id="rId54" w:history="1">
        <w:r w:rsidRPr="00EA53A4">
          <w:rPr>
            <w:rStyle w:val="Hyperlink"/>
          </w:rPr>
          <w:t>Open Insulin Project</w:t>
        </w:r>
      </w:hyperlink>
      <w:r w:rsidRPr="00EA53A4">
        <w:t xml:space="preserve">. As in winemaking, the specific know-how required for insulin production is a guarded secret. The goal of the Open Insulin Project is to figure out a patent-free method and release the information, so that competing companies can manufacture “generic” insulin. Given the cost of regulatory approval, it is more likely that the project could enable patients to “home brew” their own diabetic treatments. There is currently no structure for regulating drugs that are not produced commercially. One report estimates that as many as </w:t>
      </w:r>
      <w:hyperlink r:id="rId55" w:history="1">
        <w:r w:rsidRPr="00EA53A4">
          <w:rPr>
            <w:rStyle w:val="Hyperlink"/>
          </w:rPr>
          <w:t>2,000 patients have already reverse engineered</w:t>
        </w:r>
      </w:hyperlink>
      <w:r w:rsidRPr="00EA53A4">
        <w:t xml:space="preserve"> their own insulin pumps and electronic monitoring systems. The insulin itself could be next. Is it possible to make biologic drugs like insulin more affordable without compromising safety? One suggestion that has been gaining steam is to </w:t>
      </w:r>
      <w:hyperlink r:id="rId56" w:history="1">
        <w:r w:rsidRPr="00EA53A4">
          <w:rPr>
            <w:rStyle w:val="Hyperlink"/>
          </w:rPr>
          <w:t>scale down biomanufacturing</w:t>
        </w:r>
      </w:hyperlink>
      <w:r w:rsidRPr="00EA53A4">
        <w:t xml:space="preserve">. Right now, biologic medicines like insulin are cooked up in giant batches. Ensuring that those batches are consistent and free of contamination is a major challenge. Think about the meat department in your grocery store. Many big-box stores stock hamburger that was ground in a central processing plant and then distributed. If an E. coli outbreak occurs in the plant, it’s going to spread to all of the stores downstream, potentially infecting hundreds or thousands of people. The meat is also exposed to more potential contamination events through storage and transport. And, if contaminated meat is identified in one store, it won’t be immediately clear whether or not all the others are safe. Industrial-scale production – whether of hamburger or drugs – makes it harder to zero in on the source of problems when they occur. </w:t>
      </w:r>
      <w:hyperlink r:id="rId57" w:history="1">
        <w:r w:rsidRPr="00EA53A4">
          <w:rPr>
            <w:rStyle w:val="Hyperlink"/>
          </w:rPr>
          <w:t>David Tadevosian/Shutterstock.com</w:t>
        </w:r>
      </w:hyperlink>
      <w:r w:rsidRPr="00EA53A4">
        <w:t xml:space="preserve"> Now, consider a small local butcher who grinds meat in-house. Any safety risk is going to be isolated to the customers of that one store and the source will be obvious. Similarly, producing medications in smaller batches reduces the potential impact of any one safety event. Pharmacy compounding provides </w:t>
      </w:r>
      <w:hyperlink r:id="rId58" w:history="1">
        <w:r w:rsidRPr="00EA53A4">
          <w:rPr>
            <w:rStyle w:val="Hyperlink"/>
          </w:rPr>
          <w:t>an example</w:t>
        </w:r>
      </w:hyperlink>
      <w:r w:rsidRPr="00EA53A4">
        <w:t xml:space="preserve">. In compounding, drugs are specially mixed or produced for a very small number of patients. Compounded medications are not subject to clinical trials. If insulin were made in smaller batches, manufacturers might be able to forego clinical trials and use simpler and </w:t>
      </w:r>
      <w:hyperlink r:id="rId59" w:history="1">
        <w:r w:rsidRPr="00EA53A4">
          <w:rPr>
            <w:rStyle w:val="Hyperlink"/>
          </w:rPr>
          <w:t>less expensive tests</w:t>
        </w:r>
      </w:hyperlink>
      <w:r w:rsidRPr="00EA53A4">
        <w:t xml:space="preserve"> to confirm that each batch of insulin produced is safe and comparable to previously approved insulins. It would be like using chemical tests to identify important flavor compounds in two vintages of wine instead of organizing taste tests. </w:t>
      </w:r>
      <w:hyperlink r:id="rId60" w:history="1">
        <w:r w:rsidRPr="00EA53A4">
          <w:rPr>
            <w:rStyle w:val="Hyperlink"/>
          </w:rPr>
          <w:t>This model</w:t>
        </w:r>
      </w:hyperlink>
      <w:r w:rsidRPr="00EA53A4">
        <w:t xml:space="preserve"> could also apply to other expensive biologic drugs such as those that treat cancer, HIV and rheumatoid arthritis. The technology necessary for small-batch insulin production </w:t>
      </w:r>
      <w:hyperlink r:id="rId61" w:history="1">
        <w:r w:rsidRPr="00EA53A4">
          <w:rPr>
            <w:rStyle w:val="Hyperlink"/>
          </w:rPr>
          <w:t>already exists</w:t>
        </w:r>
      </w:hyperlink>
      <w:r w:rsidRPr="00EA53A4">
        <w:t xml:space="preserve">. </w:t>
      </w:r>
      <w:hyperlink r:id="rId62" w:history="1">
        <w:r w:rsidRPr="00EA53A4">
          <w:rPr>
            <w:rStyle w:val="Hyperlink"/>
          </w:rPr>
          <w:t>Future research</w:t>
        </w:r>
      </w:hyperlink>
      <w:r w:rsidRPr="00EA53A4">
        <w:t xml:space="preserve"> could help automate and streamline small batch medicine production in order to minimize safety risks. The authors describe how biohacking insulin and other biologic drugs have important implications for the future of pharmaceutical drug regulation. The future of medicine </w:t>
      </w:r>
      <w:r w:rsidRPr="00EA53A4">
        <w:rPr>
          <w:u w:val="single"/>
        </w:rPr>
        <w:t xml:space="preserve">The </w:t>
      </w:r>
      <w:r w:rsidRPr="00A77A2A">
        <w:rPr>
          <w:rStyle w:val="Emphasis"/>
          <w:highlight w:val="green"/>
        </w:rPr>
        <w:t xml:space="preserve">pharmaceutical industry is </w:t>
      </w:r>
      <w:hyperlink r:id="rId63" w:history="1">
        <w:r w:rsidRPr="00A77A2A">
          <w:rPr>
            <w:rStyle w:val="Emphasis"/>
            <w:highlight w:val="green"/>
          </w:rPr>
          <w:t>ripe for disruption</w:t>
        </w:r>
      </w:hyperlink>
      <w:r w:rsidRPr="00EA53A4">
        <w:rPr>
          <w:u w:val="single"/>
        </w:rPr>
        <w:t>. In the coming decades, drugs might be produced in very different settings</w:t>
      </w:r>
      <w:r w:rsidRPr="00EA53A4">
        <w:t xml:space="preserve">. Hospitals have already begun </w:t>
      </w:r>
      <w:hyperlink r:id="rId64" w:history="1">
        <w:r w:rsidRPr="00EA53A4">
          <w:rPr>
            <w:rStyle w:val="Hyperlink"/>
          </w:rPr>
          <w:t>plans to make their own m</w:t>
        </w:r>
        <w:r w:rsidRPr="00EA53A4">
          <w:rPr>
            <w:rStyle w:val="Hyperlink"/>
          </w:rPr>
          <w:t>e</w:t>
        </w:r>
        <w:r w:rsidRPr="00EA53A4">
          <w:rPr>
            <w:rStyle w:val="Hyperlink"/>
          </w:rPr>
          <w:t>dicines</w:t>
        </w:r>
      </w:hyperlink>
      <w:r w:rsidRPr="00EA53A4">
        <w:t xml:space="preserve">. DIY biologists could provide patients with the knowledge needed to produce for themselves the drugs their lives depend on. As the industry and regulatory agencies gain more experience with biologic drugs, it is also possible regulations will ease up, lowering the cost of approval. This would enable the emergence of small-scale drug manufacturers that could provide off-brand drugs at a lower cost. One thing is certain, the future of medicine will not be “business as usual.” </w:t>
      </w:r>
      <w:r w:rsidRPr="00EA53A4">
        <w:rPr>
          <w:u w:val="single"/>
        </w:rPr>
        <w:t xml:space="preserve">Biomanufacturing technologies will continue to evolve. These changes could enable </w:t>
      </w:r>
      <w:hyperlink r:id="rId65" w:history="1">
        <w:r w:rsidRPr="00EA53A4">
          <w:rPr>
            <w:rStyle w:val="Hyperlink"/>
            <w:u w:val="single"/>
          </w:rPr>
          <w:t>decentralized production of life-saving drugs</w:t>
        </w:r>
      </w:hyperlink>
      <w:r w:rsidRPr="00EA53A4">
        <w:t>. How the regulatory system and pharmaceutical industry will adjust to that future is yet to be determined.</w:t>
      </w:r>
    </w:p>
    <w:p w14:paraId="28B063E7" w14:textId="77777777" w:rsidR="00960068" w:rsidRPr="00960068" w:rsidRDefault="00960068" w:rsidP="00960068"/>
    <w:p w14:paraId="56DAE216" w14:textId="5FBE7832" w:rsidR="00960068" w:rsidRPr="00960068" w:rsidRDefault="000B20D2" w:rsidP="000B20D2">
      <w:pPr>
        <w:pStyle w:val="Heading3"/>
      </w:pPr>
      <w:r>
        <w:lastRenderedPageBreak/>
        <w:t>Devel Countries</w:t>
      </w:r>
    </w:p>
    <w:p w14:paraId="184F3D52" w14:textId="77777777" w:rsidR="000B20D2" w:rsidRDefault="000B20D2" w:rsidP="000B20D2">
      <w:pPr>
        <w:pStyle w:val="Heading4"/>
        <w:rPr>
          <w:rFonts w:cs="Calibri"/>
        </w:rPr>
      </w:pPr>
      <w:r>
        <w:rPr>
          <w:rFonts w:cs="Calibri"/>
        </w:rPr>
        <w:t xml:space="preserve">1] </w:t>
      </w:r>
      <w:r w:rsidRPr="00770016">
        <w:rPr>
          <w:rFonts w:cs="Calibri"/>
        </w:rPr>
        <w:t xml:space="preserve">Lack of access is not a result of IP, but lack of infrastructure </w:t>
      </w:r>
      <w:r>
        <w:rPr>
          <w:rFonts w:cs="Calibri"/>
        </w:rPr>
        <w:t>– the global south doesn’t have manufacturing capability or the necessary technological know-how to get access</w:t>
      </w:r>
    </w:p>
    <w:p w14:paraId="3921FCC7" w14:textId="34109CA8" w:rsidR="000B20D2" w:rsidRPr="00F85BEB" w:rsidRDefault="00404514" w:rsidP="000B20D2">
      <w:pPr>
        <w:pStyle w:val="Heading4"/>
        <w:rPr>
          <w:rFonts w:asciiTheme="majorHAnsi" w:hAnsiTheme="majorHAnsi" w:cstheme="majorHAnsi"/>
        </w:rPr>
      </w:pPr>
      <w:r>
        <w:rPr>
          <w:rFonts w:asciiTheme="majorHAnsi" w:hAnsiTheme="majorHAnsi" w:cstheme="majorHAnsi"/>
        </w:rPr>
        <w:t>2</w:t>
      </w:r>
      <w:r w:rsidR="000B20D2">
        <w:rPr>
          <w:rFonts w:asciiTheme="majorHAnsi" w:hAnsiTheme="majorHAnsi" w:cstheme="majorHAnsi"/>
        </w:rPr>
        <w:t xml:space="preserve">] </w:t>
      </w:r>
      <w:r w:rsidR="000B20D2" w:rsidRPr="00F85BEB">
        <w:rPr>
          <w:rFonts w:asciiTheme="majorHAnsi" w:hAnsiTheme="majorHAnsi" w:cstheme="majorHAnsi"/>
        </w:rPr>
        <w:t>Patents are key to global South pharmaceutical industries that stop neglected diseases</w:t>
      </w:r>
    </w:p>
    <w:p w14:paraId="67EB386E" w14:textId="77777777" w:rsidR="000B20D2" w:rsidRPr="00F85BEB" w:rsidRDefault="000B20D2" w:rsidP="000B20D2">
      <w:pPr>
        <w:rPr>
          <w:rStyle w:val="Hyperlink"/>
          <w:rFonts w:asciiTheme="majorHAnsi" w:hAnsiTheme="majorHAnsi" w:cstheme="majorHAnsi"/>
        </w:rPr>
      </w:pPr>
      <w:r w:rsidRPr="00F85BEB">
        <w:rPr>
          <w:rStyle w:val="Heading4Char"/>
          <w:rFonts w:asciiTheme="majorHAnsi" w:hAnsiTheme="majorHAnsi" w:cstheme="majorHAnsi"/>
        </w:rPr>
        <w:t>Soyeju and Wabwire 18</w:t>
      </w:r>
      <w:r w:rsidRPr="00F85BEB">
        <w:rPr>
          <w:rFonts w:asciiTheme="majorHAnsi" w:hAnsiTheme="majorHAnsi" w:cstheme="majorHAnsi"/>
        </w:rPr>
        <w:t xml:space="preserve"> [Olufemi Soyeju, Lecturer at Lagos State University, and Joshua Wabwire, educator at the Catholic University of Eastern Africa, 01-2018, “The WTO-TRIPS Flexibilities on Public Health: A Critical Appraisal of the East African Community Regional Framework,” World Trade Review; Cambridge </w:t>
      </w:r>
      <w:hyperlink r:id="rId66" w:history="1">
        <w:r w:rsidRPr="00F85BEB">
          <w:rPr>
            <w:rStyle w:val="Hyperlink"/>
            <w:rFonts w:asciiTheme="majorHAnsi" w:hAnsiTheme="majorHAnsi" w:cstheme="majorHAnsi"/>
          </w:rPr>
          <w:t>https://www-proquest-com.ezproxy.library.unlv.edu/docview/1994279823?accountid=3611&amp;pq-origsite=primo</w:t>
        </w:r>
      </w:hyperlink>
      <w:r w:rsidRPr="00F85BEB">
        <w:rPr>
          <w:rStyle w:val="Hyperlink"/>
          <w:rFonts w:asciiTheme="majorHAnsi" w:hAnsiTheme="majorHAnsi" w:cstheme="majorHAnsi"/>
        </w:rPr>
        <w:t>]/Kankee</w:t>
      </w:r>
    </w:p>
    <w:p w14:paraId="45E0C182" w14:textId="77777777" w:rsidR="000B20D2" w:rsidRPr="00F85BEB" w:rsidRDefault="000B20D2" w:rsidP="000B20D2">
      <w:pPr>
        <w:rPr>
          <w:rStyle w:val="StyleUnderline"/>
          <w:rFonts w:asciiTheme="majorHAnsi" w:hAnsiTheme="majorHAnsi" w:cstheme="majorHAnsi"/>
        </w:rPr>
      </w:pPr>
      <w:r w:rsidRPr="00F85BEB">
        <w:rPr>
          <w:rStyle w:val="Hyperlink"/>
          <w:rFonts w:asciiTheme="majorHAnsi" w:hAnsiTheme="majorHAnsi" w:cstheme="majorHAnsi"/>
        </w:rPr>
        <w:t xml:space="preserve">Conclusions The problem that this research has highlighted is the already too familiar tension between patent protection and access to medicines. The legal framework for patents and access to medicines in the EAC region consists of the Policy and the accompanying Protocol. What has emerged from the analysis is that the </w:t>
      </w:r>
      <w:r w:rsidRPr="00F85BEB">
        <w:rPr>
          <w:rStyle w:val="StyleUnderline"/>
          <w:rFonts w:asciiTheme="majorHAnsi" w:hAnsiTheme="majorHAnsi" w:cstheme="majorHAnsi"/>
        </w:rPr>
        <w:t>policy tools are aimed at enhancing access to medicines mainly through price reduction</w:t>
      </w:r>
      <w:r w:rsidRPr="00F85BEB">
        <w:rPr>
          <w:rStyle w:val="Hyperlink"/>
          <w:rFonts w:asciiTheme="majorHAnsi" w:hAnsiTheme="majorHAnsi" w:cstheme="majorHAnsi"/>
        </w:rPr>
        <w:t xml:space="preserve">. This is done </w:t>
      </w:r>
      <w:r w:rsidRPr="00F85BEB">
        <w:rPr>
          <w:rStyle w:val="StyleUnderline"/>
          <w:rFonts w:asciiTheme="majorHAnsi" w:hAnsiTheme="majorHAnsi" w:cstheme="majorHAnsi"/>
        </w:rPr>
        <w:t>at the direct expense of promoting research and development of medicines</w:t>
      </w:r>
      <w:r w:rsidRPr="00F85BEB">
        <w:rPr>
          <w:rStyle w:val="Hyperlink"/>
          <w:rFonts w:asciiTheme="majorHAnsi" w:hAnsiTheme="majorHAnsi" w:cstheme="majorHAnsi"/>
        </w:rPr>
        <w:t xml:space="preserve">, which, in line with the utilitarian justification, is </w:t>
      </w:r>
      <w:r w:rsidRPr="00F85BEB">
        <w:rPr>
          <w:rStyle w:val="StyleUnderline"/>
          <w:rFonts w:asciiTheme="majorHAnsi" w:hAnsiTheme="majorHAnsi" w:cstheme="majorHAnsi"/>
        </w:rPr>
        <w:t>achievable through patent protection</w:t>
      </w:r>
      <w:r w:rsidRPr="00F85BEB">
        <w:rPr>
          <w:rStyle w:val="Hyperlink"/>
          <w:rFonts w:asciiTheme="majorHAnsi" w:hAnsiTheme="majorHAnsi" w:cstheme="majorHAnsi"/>
        </w:rPr>
        <w:t xml:space="preserve">. </w:t>
      </w:r>
      <w:r w:rsidRPr="00F85BEB">
        <w:rPr>
          <w:rStyle w:val="StyleUnderline"/>
          <w:rFonts w:asciiTheme="majorHAnsi" w:hAnsiTheme="majorHAnsi" w:cstheme="majorHAnsi"/>
        </w:rPr>
        <w:t>This policy position that weakens patent protection is not appropriate for developing African countries</w:t>
      </w:r>
      <w:r w:rsidRPr="00F85BEB">
        <w:rPr>
          <w:rStyle w:val="Hyperlink"/>
          <w:rFonts w:asciiTheme="majorHAnsi" w:hAnsiTheme="majorHAnsi" w:cstheme="majorHAnsi"/>
        </w:rPr>
        <w:t xml:space="preserve">. </w:t>
      </w:r>
      <w:r w:rsidRPr="00F85BEB">
        <w:rPr>
          <w:rStyle w:val="StyleUnderline"/>
          <w:rFonts w:asciiTheme="majorHAnsi" w:hAnsiTheme="majorHAnsi" w:cstheme="majorHAnsi"/>
        </w:rPr>
        <w:t xml:space="preserve">This is because </w:t>
      </w:r>
      <w:r w:rsidRPr="00FD58C1">
        <w:rPr>
          <w:rStyle w:val="StyleUnderline"/>
          <w:rFonts w:asciiTheme="majorHAnsi" w:hAnsiTheme="majorHAnsi" w:cstheme="majorHAnsi"/>
          <w:highlight w:val="cyan"/>
        </w:rPr>
        <w:t>African countries are</w:t>
      </w:r>
      <w:r w:rsidRPr="00F85BEB">
        <w:rPr>
          <w:rStyle w:val="StyleUnderline"/>
          <w:rFonts w:asciiTheme="majorHAnsi" w:hAnsiTheme="majorHAnsi" w:cstheme="majorHAnsi"/>
        </w:rPr>
        <w:t xml:space="preserve"> </w:t>
      </w:r>
      <w:r w:rsidRPr="00FD58C1">
        <w:rPr>
          <w:rStyle w:val="StyleUnderline"/>
          <w:rFonts w:asciiTheme="majorHAnsi" w:hAnsiTheme="majorHAnsi" w:cstheme="majorHAnsi"/>
          <w:highlight w:val="cyan"/>
        </w:rPr>
        <w:t>faced with peculiar</w:t>
      </w:r>
      <w:r w:rsidRPr="00F85BEB">
        <w:rPr>
          <w:rStyle w:val="StyleUnderline"/>
          <w:rFonts w:asciiTheme="majorHAnsi" w:hAnsiTheme="majorHAnsi" w:cstheme="majorHAnsi"/>
        </w:rPr>
        <w:t xml:space="preserve">, </w:t>
      </w:r>
      <w:r w:rsidRPr="00FD58C1">
        <w:rPr>
          <w:rStyle w:val="Emphasis"/>
          <w:rFonts w:asciiTheme="majorHAnsi" w:hAnsiTheme="majorHAnsi" w:cstheme="majorHAnsi"/>
          <w:highlight w:val="cyan"/>
        </w:rPr>
        <w:t>region-specific</w:t>
      </w:r>
      <w:r w:rsidRPr="00FD58C1">
        <w:rPr>
          <w:rStyle w:val="StyleUnderline"/>
          <w:rFonts w:asciiTheme="majorHAnsi" w:hAnsiTheme="majorHAnsi" w:cstheme="majorHAnsi"/>
          <w:highlight w:val="cyan"/>
        </w:rPr>
        <w:t xml:space="preserve"> diseases</w:t>
      </w:r>
      <w:r w:rsidRPr="00F85BEB">
        <w:rPr>
          <w:rStyle w:val="Hyperlink"/>
          <w:rFonts w:asciiTheme="majorHAnsi" w:hAnsiTheme="majorHAnsi" w:cstheme="majorHAnsi"/>
        </w:rPr>
        <w:t xml:space="preserve">. Currently, </w:t>
      </w:r>
      <w:r w:rsidRPr="00F85BEB">
        <w:rPr>
          <w:rStyle w:val="StyleUnderline"/>
          <w:rFonts w:asciiTheme="majorHAnsi" w:hAnsiTheme="majorHAnsi" w:cstheme="majorHAnsi"/>
        </w:rPr>
        <w:t xml:space="preserve">these diseases are largely </w:t>
      </w:r>
      <w:r w:rsidRPr="00FD58C1">
        <w:rPr>
          <w:rStyle w:val="Emphasis"/>
          <w:rFonts w:asciiTheme="majorHAnsi" w:hAnsiTheme="majorHAnsi" w:cstheme="majorHAnsi"/>
          <w:highlight w:val="cyan"/>
        </w:rPr>
        <w:t>neglected</w:t>
      </w:r>
      <w:r w:rsidRPr="00F85BEB">
        <w:rPr>
          <w:rStyle w:val="StyleUnderline"/>
          <w:rFonts w:asciiTheme="majorHAnsi" w:hAnsiTheme="majorHAnsi" w:cstheme="majorHAnsi"/>
        </w:rPr>
        <w:t xml:space="preserve"> </w:t>
      </w:r>
      <w:r w:rsidRPr="00FD58C1">
        <w:rPr>
          <w:rStyle w:val="StyleUnderline"/>
          <w:rFonts w:asciiTheme="majorHAnsi" w:hAnsiTheme="majorHAnsi" w:cstheme="majorHAnsi"/>
          <w:highlight w:val="cyan"/>
        </w:rPr>
        <w:t>by</w:t>
      </w:r>
      <w:r w:rsidRPr="00F85BEB">
        <w:rPr>
          <w:rStyle w:val="StyleUnderline"/>
          <w:rFonts w:asciiTheme="majorHAnsi" w:hAnsiTheme="majorHAnsi" w:cstheme="majorHAnsi"/>
        </w:rPr>
        <w:t xml:space="preserve"> the </w:t>
      </w:r>
      <w:r w:rsidRPr="00FD58C1">
        <w:rPr>
          <w:rStyle w:val="StyleUnderline"/>
          <w:rFonts w:asciiTheme="majorHAnsi" w:hAnsiTheme="majorHAnsi" w:cstheme="majorHAnsi"/>
          <w:highlight w:val="cyan"/>
        </w:rPr>
        <w:t>profit-driven pharmaceutical companies</w:t>
      </w:r>
      <w:r w:rsidRPr="00F85BEB">
        <w:rPr>
          <w:rStyle w:val="StyleUnderline"/>
          <w:rFonts w:asciiTheme="majorHAnsi" w:hAnsiTheme="majorHAnsi" w:cstheme="majorHAnsi"/>
        </w:rPr>
        <w:t xml:space="preserve">, </w:t>
      </w:r>
      <w:r w:rsidRPr="00FD58C1">
        <w:rPr>
          <w:rStyle w:val="StyleUnderline"/>
          <w:rFonts w:asciiTheme="majorHAnsi" w:hAnsiTheme="majorHAnsi" w:cstheme="majorHAnsi"/>
          <w:highlight w:val="cyan"/>
        </w:rPr>
        <w:t>which do not have economic incentives to</w:t>
      </w:r>
      <w:r w:rsidRPr="00F85BEB">
        <w:rPr>
          <w:rStyle w:val="StyleUnderline"/>
          <w:rFonts w:asciiTheme="majorHAnsi" w:hAnsiTheme="majorHAnsi" w:cstheme="majorHAnsi"/>
        </w:rPr>
        <w:t xml:space="preserve"> </w:t>
      </w:r>
      <w:r w:rsidRPr="00FD58C1">
        <w:rPr>
          <w:rStyle w:val="StyleUnderline"/>
          <w:rFonts w:asciiTheme="majorHAnsi" w:hAnsiTheme="majorHAnsi" w:cstheme="majorHAnsi"/>
          <w:highlight w:val="cyan"/>
        </w:rPr>
        <w:t>invest in developing medicines for populations that cannot afford</w:t>
      </w:r>
      <w:r w:rsidRPr="00F85BEB">
        <w:rPr>
          <w:rStyle w:val="Hyperlink"/>
          <w:rFonts w:asciiTheme="majorHAnsi" w:hAnsiTheme="majorHAnsi" w:cstheme="majorHAnsi"/>
        </w:rPr>
        <w:t xml:space="preserve"> to pay for </w:t>
      </w:r>
      <w:r w:rsidRPr="00FD58C1">
        <w:rPr>
          <w:rStyle w:val="StyleUnderline"/>
          <w:rFonts w:asciiTheme="majorHAnsi" w:hAnsiTheme="majorHAnsi" w:cstheme="majorHAnsi"/>
          <w:highlight w:val="cyan"/>
        </w:rPr>
        <w:t>them</w:t>
      </w:r>
      <w:r w:rsidRPr="00F85BEB">
        <w:rPr>
          <w:rStyle w:val="Hyperlink"/>
          <w:rFonts w:asciiTheme="majorHAnsi" w:hAnsiTheme="majorHAnsi" w:cstheme="majorHAnsi"/>
        </w:rPr>
        <w:t>. Most of these pharmaceutical companies are foreign, largely based in the Global North. Since these companies do not have economic incentives to invest in the research and development of medicines for developing countries' diseases, even patent protection has not necessarily been an attractive incentive.194T</w:t>
      </w:r>
      <w:r w:rsidRPr="00F85BEB">
        <w:rPr>
          <w:rStyle w:val="Hyperlink"/>
          <w:rFonts w:asciiTheme="majorHAnsi" w:hAnsiTheme="majorHAnsi" w:cstheme="majorHAnsi"/>
          <w:b/>
        </w:rPr>
        <w:t xml:space="preserve">he focus </w:t>
      </w:r>
      <w:r w:rsidRPr="00F85BEB">
        <w:rPr>
          <w:rStyle w:val="Hyperlink"/>
          <w:rFonts w:asciiTheme="majorHAnsi" w:hAnsiTheme="majorHAnsi" w:cstheme="majorHAnsi"/>
        </w:rPr>
        <w:t xml:space="preserve">of these companies </w:t>
      </w:r>
      <w:r w:rsidRPr="00F85BEB">
        <w:rPr>
          <w:rStyle w:val="Hyperlink"/>
          <w:rFonts w:asciiTheme="majorHAnsi" w:hAnsiTheme="majorHAnsi" w:cstheme="majorHAnsi"/>
          <w:b/>
        </w:rPr>
        <w:t>is now on developed countries' diseases</w:t>
      </w:r>
      <w:r w:rsidRPr="00F85BEB">
        <w:rPr>
          <w:rStyle w:val="Hyperlink"/>
          <w:rFonts w:asciiTheme="majorHAnsi" w:hAnsiTheme="majorHAnsi" w:cstheme="majorHAnsi"/>
        </w:rPr>
        <w:t xml:space="preserve">. In these circumstances, </w:t>
      </w:r>
      <w:r w:rsidRPr="00FD58C1">
        <w:rPr>
          <w:rStyle w:val="StyleUnderline"/>
          <w:rFonts w:asciiTheme="majorHAnsi" w:hAnsiTheme="majorHAnsi" w:cstheme="majorHAnsi"/>
          <w:highlight w:val="cyan"/>
        </w:rPr>
        <w:t xml:space="preserve">the </w:t>
      </w:r>
      <w:r w:rsidRPr="00FD58C1">
        <w:rPr>
          <w:rStyle w:val="Emphasis"/>
          <w:rFonts w:asciiTheme="majorHAnsi" w:hAnsiTheme="majorHAnsi" w:cstheme="majorHAnsi"/>
          <w:highlight w:val="cyan"/>
        </w:rPr>
        <w:t>only</w:t>
      </w:r>
      <w:r w:rsidRPr="00F85BEB">
        <w:rPr>
          <w:rStyle w:val="StyleUnderline"/>
          <w:rFonts w:asciiTheme="majorHAnsi" w:hAnsiTheme="majorHAnsi" w:cstheme="majorHAnsi"/>
        </w:rPr>
        <w:t xml:space="preserve"> standing </w:t>
      </w:r>
      <w:r w:rsidRPr="00FD58C1">
        <w:rPr>
          <w:rStyle w:val="StyleUnderline"/>
          <w:rFonts w:asciiTheme="majorHAnsi" w:hAnsiTheme="majorHAnsi" w:cstheme="majorHAnsi"/>
          <w:highlight w:val="cyan"/>
        </w:rPr>
        <w:t>incentive</w:t>
      </w:r>
      <w:r w:rsidRPr="00F85BEB">
        <w:rPr>
          <w:rStyle w:val="StyleUnderline"/>
          <w:rFonts w:asciiTheme="majorHAnsi" w:hAnsiTheme="majorHAnsi" w:cstheme="majorHAnsi"/>
        </w:rPr>
        <w:t xml:space="preserve">, especially </w:t>
      </w:r>
      <w:r w:rsidRPr="00FD58C1">
        <w:rPr>
          <w:rStyle w:val="StyleUnderline"/>
          <w:rFonts w:asciiTheme="majorHAnsi" w:hAnsiTheme="majorHAnsi" w:cstheme="majorHAnsi"/>
          <w:highlight w:val="cyan"/>
        </w:rPr>
        <w:t xml:space="preserve">for spurring </w:t>
      </w:r>
      <w:r w:rsidRPr="00FD58C1">
        <w:rPr>
          <w:rStyle w:val="Emphasis"/>
          <w:rFonts w:asciiTheme="majorHAnsi" w:hAnsiTheme="majorHAnsi" w:cstheme="majorHAnsi"/>
          <w:highlight w:val="cyan"/>
        </w:rPr>
        <w:t>domestic innovation</w:t>
      </w:r>
      <w:r w:rsidRPr="00F85BEB">
        <w:rPr>
          <w:rStyle w:val="StyleUnderline"/>
          <w:rFonts w:asciiTheme="majorHAnsi" w:hAnsiTheme="majorHAnsi" w:cstheme="majorHAnsi"/>
        </w:rPr>
        <w:t xml:space="preserve"> </w:t>
      </w:r>
      <w:r w:rsidRPr="00FD58C1">
        <w:rPr>
          <w:rStyle w:val="StyleUnderline"/>
          <w:rFonts w:asciiTheme="majorHAnsi" w:hAnsiTheme="majorHAnsi" w:cstheme="majorHAnsi"/>
          <w:highlight w:val="cyan"/>
        </w:rPr>
        <w:t>from within developing countries</w:t>
      </w:r>
      <w:r w:rsidRPr="00F85BEB">
        <w:rPr>
          <w:rStyle w:val="StyleUnderline"/>
          <w:rFonts w:asciiTheme="majorHAnsi" w:hAnsiTheme="majorHAnsi" w:cstheme="majorHAnsi"/>
        </w:rPr>
        <w:t xml:space="preserve">, </w:t>
      </w:r>
      <w:r w:rsidRPr="00FD58C1">
        <w:rPr>
          <w:rStyle w:val="StyleUnderline"/>
          <w:rFonts w:asciiTheme="majorHAnsi" w:hAnsiTheme="majorHAnsi" w:cstheme="majorHAnsi"/>
          <w:highlight w:val="cyan"/>
        </w:rPr>
        <w:t>is patent protection</w:t>
      </w:r>
      <w:r w:rsidRPr="00F85BEB">
        <w:rPr>
          <w:rStyle w:val="Hyperlink"/>
          <w:rFonts w:asciiTheme="majorHAnsi" w:hAnsiTheme="majorHAnsi" w:cstheme="majorHAnsi"/>
        </w:rPr>
        <w:t xml:space="preserve">. Consequently, </w:t>
      </w:r>
      <w:r w:rsidRPr="00FD58C1">
        <w:rPr>
          <w:rStyle w:val="StyleUnderline"/>
          <w:rFonts w:asciiTheme="majorHAnsi" w:hAnsiTheme="majorHAnsi" w:cstheme="majorHAnsi"/>
          <w:highlight w:val="cyan"/>
        </w:rPr>
        <w:t>any strategy that</w:t>
      </w:r>
      <w:r w:rsidRPr="00F85BEB">
        <w:rPr>
          <w:rStyle w:val="StyleUnderline"/>
          <w:rFonts w:asciiTheme="majorHAnsi" w:hAnsiTheme="majorHAnsi" w:cstheme="majorHAnsi"/>
        </w:rPr>
        <w:t xml:space="preserve"> </w:t>
      </w:r>
      <w:r w:rsidRPr="00FD58C1">
        <w:rPr>
          <w:rStyle w:val="StyleUnderline"/>
          <w:rFonts w:asciiTheme="majorHAnsi" w:hAnsiTheme="majorHAnsi" w:cstheme="majorHAnsi"/>
          <w:highlight w:val="cyan"/>
        </w:rPr>
        <w:t xml:space="preserve">eliminates this </w:t>
      </w:r>
      <w:r w:rsidRPr="00FD58C1">
        <w:rPr>
          <w:rStyle w:val="Emphasis"/>
          <w:rFonts w:asciiTheme="majorHAnsi" w:hAnsiTheme="majorHAnsi" w:cstheme="majorHAnsi"/>
          <w:highlight w:val="cyan"/>
        </w:rPr>
        <w:t>last straw</w:t>
      </w:r>
      <w:r w:rsidRPr="00FD58C1">
        <w:rPr>
          <w:rStyle w:val="StyleUnderline"/>
          <w:rFonts w:asciiTheme="majorHAnsi" w:hAnsiTheme="majorHAnsi" w:cstheme="majorHAnsi"/>
          <w:highlight w:val="cyan"/>
        </w:rPr>
        <w:t xml:space="preserve"> will only </w:t>
      </w:r>
      <w:r w:rsidRPr="00FD58C1">
        <w:rPr>
          <w:rStyle w:val="Emphasis"/>
          <w:rFonts w:asciiTheme="majorHAnsi" w:hAnsiTheme="majorHAnsi" w:cstheme="majorHAnsi"/>
          <w:highlight w:val="cyan"/>
        </w:rPr>
        <w:t>worsen</w:t>
      </w:r>
      <w:r w:rsidRPr="00FD58C1">
        <w:rPr>
          <w:rStyle w:val="StyleUnderline"/>
          <w:rFonts w:asciiTheme="majorHAnsi" w:hAnsiTheme="majorHAnsi" w:cstheme="majorHAnsi"/>
          <w:highlight w:val="cyan"/>
        </w:rPr>
        <w:t xml:space="preserve"> the</w:t>
      </w:r>
      <w:r w:rsidRPr="00F85BEB">
        <w:rPr>
          <w:rStyle w:val="StyleUnderline"/>
          <w:rFonts w:asciiTheme="majorHAnsi" w:hAnsiTheme="majorHAnsi" w:cstheme="majorHAnsi"/>
        </w:rPr>
        <w:t xml:space="preserve"> already </w:t>
      </w:r>
      <w:r w:rsidRPr="00FD58C1">
        <w:rPr>
          <w:rStyle w:val="StyleUnderline"/>
          <w:rFonts w:asciiTheme="majorHAnsi" w:hAnsiTheme="majorHAnsi" w:cstheme="majorHAnsi"/>
          <w:highlight w:val="cyan"/>
        </w:rPr>
        <w:t>bad situation</w:t>
      </w:r>
      <w:r w:rsidRPr="00F85BEB">
        <w:rPr>
          <w:rStyle w:val="StyleUnderline"/>
          <w:rFonts w:asciiTheme="majorHAnsi" w:hAnsiTheme="majorHAnsi" w:cstheme="majorHAnsi"/>
        </w:rPr>
        <w:t>. The situation</w:t>
      </w:r>
      <w:r w:rsidRPr="00F85BEB">
        <w:rPr>
          <w:rStyle w:val="Hyperlink"/>
          <w:rFonts w:asciiTheme="majorHAnsi" w:hAnsiTheme="majorHAnsi" w:cstheme="majorHAnsi"/>
        </w:rPr>
        <w:t xml:space="preserve"> described above </w:t>
      </w:r>
      <w:r w:rsidRPr="00F85BEB">
        <w:rPr>
          <w:rStyle w:val="Emphasis"/>
          <w:rFonts w:asciiTheme="majorHAnsi" w:hAnsiTheme="majorHAnsi" w:cstheme="majorHAnsi"/>
        </w:rPr>
        <w:t>underscores</w:t>
      </w:r>
      <w:r w:rsidRPr="00F85BEB">
        <w:rPr>
          <w:rStyle w:val="StyleUnderline"/>
          <w:rFonts w:asciiTheme="majorHAnsi" w:hAnsiTheme="majorHAnsi" w:cstheme="majorHAnsi"/>
        </w:rPr>
        <w:t xml:space="preserve"> the </w:t>
      </w:r>
      <w:r w:rsidRPr="00F85BEB">
        <w:rPr>
          <w:rStyle w:val="Emphasis"/>
          <w:rFonts w:asciiTheme="majorHAnsi" w:hAnsiTheme="majorHAnsi" w:cstheme="majorHAnsi"/>
        </w:rPr>
        <w:t>urgent need</w:t>
      </w:r>
      <w:r w:rsidRPr="00F85BEB">
        <w:rPr>
          <w:rStyle w:val="StyleUnderline"/>
          <w:rFonts w:asciiTheme="majorHAnsi" w:hAnsiTheme="majorHAnsi" w:cstheme="majorHAnsi"/>
        </w:rPr>
        <w:t xml:space="preserve"> to develop </w:t>
      </w:r>
      <w:r w:rsidRPr="00FD58C1">
        <w:rPr>
          <w:rStyle w:val="StyleUnderline"/>
          <w:rFonts w:asciiTheme="majorHAnsi" w:hAnsiTheme="majorHAnsi" w:cstheme="majorHAnsi"/>
          <w:highlight w:val="cyan"/>
        </w:rPr>
        <w:t>local</w:t>
      </w:r>
      <w:r w:rsidRPr="00FD58C1">
        <w:rPr>
          <w:rStyle w:val="Hyperlink"/>
          <w:rFonts w:asciiTheme="majorHAnsi" w:hAnsiTheme="majorHAnsi" w:cstheme="majorHAnsi"/>
          <w:highlight w:val="cyan"/>
        </w:rPr>
        <w:t xml:space="preserve"> </w:t>
      </w:r>
      <w:r w:rsidRPr="00FD58C1">
        <w:rPr>
          <w:rStyle w:val="StyleUnderline"/>
          <w:rFonts w:asciiTheme="majorHAnsi" w:hAnsiTheme="majorHAnsi" w:cstheme="majorHAnsi"/>
          <w:highlight w:val="cyan"/>
        </w:rPr>
        <w:t>pharmaceutical industries</w:t>
      </w:r>
      <w:r w:rsidRPr="00F85BEB">
        <w:rPr>
          <w:rStyle w:val="StyleUnderline"/>
          <w:rFonts w:asciiTheme="majorHAnsi" w:hAnsiTheme="majorHAnsi" w:cstheme="majorHAnsi"/>
        </w:rPr>
        <w:t xml:space="preserve"> and</w:t>
      </w:r>
      <w:r w:rsidRPr="00F85BEB">
        <w:rPr>
          <w:rStyle w:val="Hyperlink"/>
          <w:rFonts w:asciiTheme="majorHAnsi" w:hAnsiTheme="majorHAnsi" w:cstheme="majorHAnsi"/>
        </w:rPr>
        <w:t xml:space="preserve"> to </w:t>
      </w:r>
      <w:r w:rsidRPr="00F85BEB">
        <w:rPr>
          <w:rStyle w:val="StyleUnderline"/>
          <w:rFonts w:asciiTheme="majorHAnsi" w:hAnsiTheme="majorHAnsi" w:cstheme="majorHAnsi"/>
        </w:rPr>
        <w:t>create</w:t>
      </w:r>
      <w:r w:rsidRPr="00F85BEB">
        <w:rPr>
          <w:rStyle w:val="Hyperlink"/>
          <w:rFonts w:asciiTheme="majorHAnsi" w:hAnsiTheme="majorHAnsi" w:cstheme="majorHAnsi"/>
        </w:rPr>
        <w:t xml:space="preserve"> alternative </w:t>
      </w:r>
      <w:r w:rsidRPr="00FD58C1">
        <w:rPr>
          <w:rStyle w:val="StyleUnderline"/>
          <w:rFonts w:asciiTheme="majorHAnsi" w:hAnsiTheme="majorHAnsi" w:cstheme="majorHAnsi"/>
          <w:highlight w:val="cyan"/>
        </w:rPr>
        <w:t>incentives for</w:t>
      </w:r>
      <w:r w:rsidRPr="00F85BEB">
        <w:rPr>
          <w:rStyle w:val="StyleUnderline"/>
          <w:rFonts w:asciiTheme="majorHAnsi" w:hAnsiTheme="majorHAnsi" w:cstheme="majorHAnsi"/>
        </w:rPr>
        <w:t xml:space="preserve"> investment in </w:t>
      </w:r>
      <w:r w:rsidRPr="00FD58C1">
        <w:rPr>
          <w:rStyle w:val="StyleUnderline"/>
          <w:rFonts w:asciiTheme="majorHAnsi" w:hAnsiTheme="majorHAnsi" w:cstheme="majorHAnsi"/>
          <w:highlight w:val="cyan"/>
        </w:rPr>
        <w:t>r</w:t>
      </w:r>
      <w:r w:rsidRPr="00F85BEB">
        <w:rPr>
          <w:rStyle w:val="StyleUnderline"/>
          <w:rFonts w:asciiTheme="majorHAnsi" w:hAnsiTheme="majorHAnsi" w:cstheme="majorHAnsi"/>
        </w:rPr>
        <w:t xml:space="preserve">esearch </w:t>
      </w:r>
      <w:r w:rsidRPr="00FD58C1">
        <w:rPr>
          <w:rStyle w:val="StyleUnderline"/>
          <w:rFonts w:asciiTheme="majorHAnsi" w:hAnsiTheme="majorHAnsi" w:cstheme="majorHAnsi"/>
          <w:highlight w:val="cyan"/>
        </w:rPr>
        <w:t>and</w:t>
      </w:r>
      <w:r w:rsidRPr="00F85BEB">
        <w:rPr>
          <w:rStyle w:val="StyleUnderline"/>
          <w:rFonts w:asciiTheme="majorHAnsi" w:hAnsiTheme="majorHAnsi" w:cstheme="majorHAnsi"/>
        </w:rPr>
        <w:t xml:space="preserve"> </w:t>
      </w:r>
      <w:r w:rsidRPr="00FD58C1">
        <w:rPr>
          <w:rStyle w:val="StyleUnderline"/>
          <w:rFonts w:asciiTheme="majorHAnsi" w:hAnsiTheme="majorHAnsi" w:cstheme="majorHAnsi"/>
          <w:highlight w:val="cyan"/>
        </w:rPr>
        <w:t>d</w:t>
      </w:r>
      <w:r w:rsidRPr="00F85BEB">
        <w:rPr>
          <w:rStyle w:val="StyleUnderline"/>
          <w:rFonts w:asciiTheme="majorHAnsi" w:hAnsiTheme="majorHAnsi" w:cstheme="majorHAnsi"/>
        </w:rPr>
        <w:t xml:space="preserve">evelopment of medicines </w:t>
      </w:r>
      <w:r w:rsidRPr="00FD58C1">
        <w:rPr>
          <w:rStyle w:val="StyleUnderline"/>
          <w:rFonts w:asciiTheme="majorHAnsi" w:hAnsiTheme="majorHAnsi" w:cstheme="majorHAnsi"/>
          <w:highlight w:val="cyan"/>
        </w:rPr>
        <w:t>for neglected</w:t>
      </w:r>
      <w:r w:rsidRPr="00F85BEB">
        <w:rPr>
          <w:rStyle w:val="StyleUnderline"/>
          <w:rFonts w:asciiTheme="majorHAnsi" w:hAnsiTheme="majorHAnsi" w:cstheme="majorHAnsi"/>
        </w:rPr>
        <w:t xml:space="preserve"> </w:t>
      </w:r>
      <w:r w:rsidRPr="00FD58C1">
        <w:rPr>
          <w:rStyle w:val="StyleUnderline"/>
          <w:rFonts w:asciiTheme="majorHAnsi" w:hAnsiTheme="majorHAnsi" w:cstheme="majorHAnsi"/>
          <w:highlight w:val="cyan"/>
        </w:rPr>
        <w:t>diseases</w:t>
      </w:r>
      <w:r w:rsidRPr="00F85BEB">
        <w:rPr>
          <w:rStyle w:val="Hyperlink"/>
          <w:rFonts w:asciiTheme="majorHAnsi" w:hAnsiTheme="majorHAnsi" w:cstheme="majorHAnsi"/>
        </w:rPr>
        <w:t xml:space="preserve">, for example through Public-Private Partnerships (PPPs). </w:t>
      </w:r>
      <w:r w:rsidRPr="00F85BEB">
        <w:rPr>
          <w:rStyle w:val="StyleUnderline"/>
          <w:rFonts w:asciiTheme="majorHAnsi" w:hAnsiTheme="majorHAnsi" w:cstheme="majorHAnsi"/>
        </w:rPr>
        <w:t xml:space="preserve">Both of these </w:t>
      </w:r>
      <w:r w:rsidRPr="00FD58C1">
        <w:rPr>
          <w:rStyle w:val="StyleUnderline"/>
          <w:rFonts w:asciiTheme="majorHAnsi" w:hAnsiTheme="majorHAnsi" w:cstheme="majorHAnsi"/>
          <w:highlight w:val="cyan"/>
        </w:rPr>
        <w:t>can be attained through</w:t>
      </w:r>
      <w:r w:rsidRPr="00F85BEB">
        <w:rPr>
          <w:rStyle w:val="StyleUnderline"/>
          <w:rFonts w:asciiTheme="majorHAnsi" w:hAnsiTheme="majorHAnsi" w:cstheme="majorHAnsi"/>
        </w:rPr>
        <w:t xml:space="preserve"> an appropriate </w:t>
      </w:r>
      <w:r w:rsidRPr="00FD58C1">
        <w:rPr>
          <w:rStyle w:val="StyleUnderline"/>
          <w:rFonts w:asciiTheme="majorHAnsi" w:hAnsiTheme="majorHAnsi" w:cstheme="majorHAnsi"/>
          <w:highlight w:val="cyan"/>
        </w:rPr>
        <w:t>patent protection</w:t>
      </w:r>
      <w:r w:rsidRPr="00F85BEB">
        <w:rPr>
          <w:rStyle w:val="StyleUnderline"/>
          <w:rFonts w:asciiTheme="majorHAnsi" w:hAnsiTheme="majorHAnsi" w:cstheme="majorHAnsi"/>
        </w:rPr>
        <w:t xml:space="preserve"> regime</w:t>
      </w:r>
      <w:r w:rsidRPr="00F85BEB">
        <w:rPr>
          <w:rStyle w:val="Hyperlink"/>
          <w:rFonts w:asciiTheme="majorHAnsi" w:hAnsiTheme="majorHAnsi" w:cstheme="majorHAnsi"/>
        </w:rPr>
        <w:t xml:space="preserve"> that does not weaken patent protection. Such a regime must, for instance, be omniscient of domestic innovators' limited capacity and, consequently, avoid strict patentability criteria, which cannot be met by the small-scale, underfunded domestic innovators. </w:t>
      </w:r>
      <w:r w:rsidRPr="00F85BEB">
        <w:rPr>
          <w:rFonts w:asciiTheme="majorHAnsi" w:hAnsiTheme="majorHAnsi" w:cstheme="majorHAnsi"/>
        </w:rPr>
        <w:t>Strict patentability criteria may also discourage</w:t>
      </w:r>
      <w:r w:rsidRPr="00F85BEB">
        <w:rPr>
          <w:rStyle w:val="Hyperlink"/>
          <w:rFonts w:asciiTheme="majorHAnsi" w:hAnsiTheme="majorHAnsi" w:cstheme="majorHAnsi"/>
        </w:rPr>
        <w:t xml:space="preserve"> disclosure of certain important discoveries, for fear of not attaining the criteria and losing out by disclosure. </w:t>
      </w:r>
      <w:r w:rsidRPr="00F85BEB">
        <w:rPr>
          <w:rStyle w:val="StyleUnderline"/>
          <w:rFonts w:asciiTheme="majorHAnsi" w:hAnsiTheme="majorHAnsi" w:cstheme="majorHAnsi"/>
        </w:rPr>
        <w:t>In developing local pharmaceutical industries</w:t>
      </w:r>
      <w:r w:rsidRPr="00F85BEB">
        <w:rPr>
          <w:rStyle w:val="Hyperlink"/>
          <w:rFonts w:asciiTheme="majorHAnsi" w:hAnsiTheme="majorHAnsi" w:cstheme="majorHAnsi"/>
        </w:rPr>
        <w:t xml:space="preserve">, </w:t>
      </w:r>
      <w:r w:rsidRPr="00F85BEB">
        <w:rPr>
          <w:rStyle w:val="StyleUnderline"/>
          <w:rFonts w:asciiTheme="majorHAnsi" w:hAnsiTheme="majorHAnsi" w:cstheme="majorHAnsi"/>
        </w:rPr>
        <w:t>it is also necessary to find ways of affording patent protection to indigenous medicines and practices</w:t>
      </w:r>
      <w:r w:rsidRPr="00F85BEB">
        <w:rPr>
          <w:rStyle w:val="Hyperlink"/>
          <w:rFonts w:asciiTheme="majorHAnsi" w:hAnsiTheme="majorHAnsi" w:cstheme="majorHAnsi"/>
        </w:rPr>
        <w:t xml:space="preserve">, </w:t>
      </w:r>
      <w:r w:rsidRPr="00F85BEB">
        <w:rPr>
          <w:rStyle w:val="StyleUnderline"/>
          <w:rFonts w:asciiTheme="majorHAnsi" w:hAnsiTheme="majorHAnsi" w:cstheme="majorHAnsi"/>
        </w:rPr>
        <w:t>which</w:t>
      </w:r>
      <w:r w:rsidRPr="00F85BEB">
        <w:rPr>
          <w:rStyle w:val="Hyperlink"/>
          <w:rFonts w:asciiTheme="majorHAnsi" w:hAnsiTheme="majorHAnsi" w:cstheme="majorHAnsi"/>
        </w:rPr>
        <w:t xml:space="preserve">, for centuries, </w:t>
      </w:r>
      <w:r w:rsidRPr="00F85BEB">
        <w:rPr>
          <w:rStyle w:val="StyleUnderline"/>
          <w:rFonts w:asciiTheme="majorHAnsi" w:hAnsiTheme="majorHAnsi" w:cstheme="majorHAnsi"/>
        </w:rPr>
        <w:t>have been as useful to the populations as western medicine now is</w:t>
      </w:r>
      <w:r w:rsidRPr="00F85BEB">
        <w:rPr>
          <w:rStyle w:val="Hyperlink"/>
          <w:rFonts w:asciiTheme="majorHAnsi" w:hAnsiTheme="majorHAnsi" w:cstheme="majorHAnsi"/>
        </w:rPr>
        <w:t xml:space="preserve">. </w:t>
      </w:r>
      <w:r w:rsidRPr="00F85BEB">
        <w:rPr>
          <w:rStyle w:val="StyleUnderline"/>
          <w:rFonts w:asciiTheme="majorHAnsi" w:hAnsiTheme="majorHAnsi" w:cstheme="majorHAnsi"/>
        </w:rPr>
        <w:t xml:space="preserve">It is the failure to protect these medicines and practices in the first place that has resulted in foreign pharmaceuticals </w:t>
      </w:r>
      <w:r w:rsidRPr="00F85BEB">
        <w:rPr>
          <w:rStyle w:val="Emphasis"/>
          <w:rFonts w:asciiTheme="majorHAnsi" w:hAnsiTheme="majorHAnsi" w:cstheme="majorHAnsi"/>
        </w:rPr>
        <w:t>appropriating</w:t>
      </w:r>
      <w:r w:rsidRPr="00F85BEB">
        <w:rPr>
          <w:rStyle w:val="StyleUnderline"/>
          <w:rFonts w:asciiTheme="majorHAnsi" w:hAnsiTheme="majorHAnsi" w:cstheme="majorHAnsi"/>
        </w:rPr>
        <w:t xml:space="preserve"> the knowledge and patenting it, only to return </w:t>
      </w:r>
      <w:r w:rsidRPr="00F85BEB">
        <w:rPr>
          <w:rStyle w:val="StyleUnderline"/>
          <w:rFonts w:asciiTheme="majorHAnsi" w:hAnsiTheme="majorHAnsi" w:cstheme="majorHAnsi"/>
        </w:rPr>
        <w:lastRenderedPageBreak/>
        <w:t>with expensive medicines</w:t>
      </w:r>
      <w:r w:rsidRPr="00F85BEB">
        <w:rPr>
          <w:rStyle w:val="Hyperlink"/>
          <w:rFonts w:asciiTheme="majorHAnsi" w:hAnsiTheme="majorHAnsi" w:cstheme="majorHAnsi"/>
        </w:rPr>
        <w:t xml:space="preserve">.195 It is the argument here that </w:t>
      </w:r>
      <w:r w:rsidRPr="00F85BEB">
        <w:rPr>
          <w:rFonts w:asciiTheme="majorHAnsi" w:hAnsiTheme="majorHAnsi" w:cstheme="majorHAnsi"/>
        </w:rPr>
        <w:t>a patent protection policy would only achieve the greatest good for the greatest number of people, in line</w:t>
      </w:r>
      <w:r w:rsidRPr="00F85BEB">
        <w:rPr>
          <w:rStyle w:val="Hyperlink"/>
          <w:rFonts w:asciiTheme="majorHAnsi" w:hAnsiTheme="majorHAnsi" w:cstheme="majorHAnsi"/>
        </w:rPr>
        <w:t xml:space="preserve"> with utilitarianism, if it balances the goal of price reduction with the need to encourage further research and development of medicines by ensuring that inventors are able to recoup their investments in research and development. </w:t>
      </w:r>
      <w:r w:rsidRPr="00F85BEB">
        <w:rPr>
          <w:rStyle w:val="StyleUnderline"/>
          <w:rFonts w:asciiTheme="majorHAnsi" w:hAnsiTheme="majorHAnsi" w:cstheme="majorHAnsi"/>
        </w:rPr>
        <w:t>It is only through research and development that the medicines will be made available.</w:t>
      </w:r>
    </w:p>
    <w:p w14:paraId="5A6C6121" w14:textId="221C4916" w:rsidR="000B20D2" w:rsidRPr="00F85BEB" w:rsidRDefault="00404514" w:rsidP="000B20D2">
      <w:pPr>
        <w:pStyle w:val="Heading4"/>
        <w:rPr>
          <w:rFonts w:asciiTheme="majorHAnsi" w:hAnsiTheme="majorHAnsi" w:cstheme="majorHAnsi"/>
        </w:rPr>
      </w:pPr>
      <w:r>
        <w:rPr>
          <w:rFonts w:asciiTheme="majorHAnsi" w:hAnsiTheme="majorHAnsi" w:cstheme="majorHAnsi"/>
        </w:rPr>
        <w:t>3</w:t>
      </w:r>
      <w:r w:rsidR="000B20D2">
        <w:rPr>
          <w:rFonts w:asciiTheme="majorHAnsi" w:hAnsiTheme="majorHAnsi" w:cstheme="majorHAnsi"/>
        </w:rPr>
        <w:t xml:space="preserve">] </w:t>
      </w:r>
      <w:r w:rsidR="000B20D2" w:rsidRPr="00F85BEB">
        <w:rPr>
          <w:rFonts w:asciiTheme="majorHAnsi" w:hAnsiTheme="majorHAnsi" w:cstheme="majorHAnsi"/>
        </w:rPr>
        <w:t xml:space="preserve">IP protections are key to </w:t>
      </w:r>
      <w:r w:rsidR="000B20D2" w:rsidRPr="00F85BEB">
        <w:rPr>
          <w:rFonts w:asciiTheme="majorHAnsi" w:hAnsiTheme="majorHAnsi" w:cstheme="majorHAnsi"/>
          <w:u w:val="single"/>
        </w:rPr>
        <w:t>pharmaceutical investment</w:t>
      </w:r>
      <w:r w:rsidR="000B20D2" w:rsidRPr="00F85BEB">
        <w:rPr>
          <w:rFonts w:asciiTheme="majorHAnsi" w:hAnsiTheme="majorHAnsi" w:cstheme="majorHAnsi"/>
        </w:rPr>
        <w:t xml:space="preserve"> in developing countries.</w:t>
      </w:r>
    </w:p>
    <w:p w14:paraId="0AD72514" w14:textId="77777777" w:rsidR="000B20D2" w:rsidRPr="00F85BEB" w:rsidRDefault="000B20D2" w:rsidP="000B20D2">
      <w:pPr>
        <w:rPr>
          <w:rFonts w:asciiTheme="majorHAnsi" w:hAnsiTheme="majorHAnsi" w:cstheme="majorHAnsi"/>
          <w:bCs/>
          <w:sz w:val="26"/>
        </w:rPr>
      </w:pPr>
      <w:r w:rsidRPr="00F85BEB">
        <w:rPr>
          <w:rStyle w:val="Style13ptBold"/>
          <w:rFonts w:asciiTheme="majorHAnsi" w:hAnsiTheme="majorHAnsi" w:cstheme="majorHAnsi"/>
        </w:rPr>
        <w:t xml:space="preserve">Ezell and Cory 19 </w:t>
      </w:r>
      <w:r w:rsidRPr="00F85BEB">
        <w:rPr>
          <w:rStyle w:val="Style13ptBold"/>
          <w:rFonts w:asciiTheme="majorHAnsi" w:hAnsiTheme="majorHAnsi" w:cstheme="majorHAnsi"/>
          <w:b w:val="0"/>
          <w:bCs/>
          <w:sz w:val="16"/>
          <w:szCs w:val="16"/>
        </w:rPr>
        <w:t xml:space="preserve">[(Stephen, </w:t>
      </w:r>
      <w:r w:rsidRPr="00F85BEB">
        <w:rPr>
          <w:rFonts w:asciiTheme="majorHAnsi" w:hAnsiTheme="majorHAnsi" w:cstheme="majorHAnsi"/>
          <w:bCs/>
          <w:szCs w:val="16"/>
        </w:rPr>
        <w:t xml:space="preserve">vice president, global innovation policy, at the Information Technology and Innovation Foundation, B.S. from the School of Foreign Service at Georgetown University, </w:t>
      </w:r>
      <w:r w:rsidRPr="00F85BEB">
        <w:rPr>
          <w:rStyle w:val="Style13ptBold"/>
          <w:rFonts w:asciiTheme="majorHAnsi" w:hAnsiTheme="majorHAnsi" w:cstheme="majorHAnsi"/>
          <w:b w:val="0"/>
          <w:bCs/>
          <w:sz w:val="16"/>
          <w:szCs w:val="16"/>
        </w:rPr>
        <w:t xml:space="preserve">and Nigel, </w:t>
      </w:r>
      <w:r w:rsidRPr="00F85BEB">
        <w:rPr>
          <w:rFonts w:asciiTheme="majorHAnsi" w:hAnsiTheme="majorHAnsi" w:cstheme="majorHAnsi"/>
          <w:bCs/>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85BEB">
        <w:rPr>
          <w:rStyle w:val="Style13ptBold"/>
          <w:rFonts w:asciiTheme="majorHAnsi" w:hAnsiTheme="majorHAnsi" w:cstheme="majorHAnsi"/>
          <w:b w:val="0"/>
          <w:bCs/>
          <w:sz w:val="16"/>
          <w:szCs w:val="16"/>
        </w:rPr>
        <w:t>) “</w:t>
      </w:r>
      <w:r w:rsidRPr="00F85BEB">
        <w:rPr>
          <w:rFonts w:asciiTheme="majorHAnsi" w:hAnsiTheme="majorHAnsi" w:cstheme="majorHAnsi"/>
          <w:szCs w:val="16"/>
        </w:rPr>
        <w:t>The Way Forward for Intellectual Property Internationally,” Information Technology and Innovation Foundation, 4/25/2019] TDI</w:t>
      </w:r>
    </w:p>
    <w:p w14:paraId="7AB62DEE" w14:textId="77777777" w:rsidR="000B20D2" w:rsidRPr="00F85BEB" w:rsidRDefault="000B20D2" w:rsidP="000B20D2">
      <w:pPr>
        <w:rPr>
          <w:rFonts w:asciiTheme="majorHAnsi" w:hAnsiTheme="majorHAnsi" w:cstheme="majorHAnsi"/>
          <w:sz w:val="12"/>
        </w:rPr>
      </w:pPr>
      <w:r w:rsidRPr="00F85BEB">
        <w:rPr>
          <w:rFonts w:asciiTheme="majorHAnsi" w:hAnsiTheme="majorHAnsi" w:cstheme="majorHAnsi"/>
          <w:sz w:val="12"/>
        </w:rPr>
        <w:t xml:space="preserve">Academic </w:t>
      </w:r>
      <w:r w:rsidRPr="00F85BEB">
        <w:rPr>
          <w:rStyle w:val="StyleUnderline"/>
          <w:rFonts w:asciiTheme="majorHAnsi" w:hAnsiTheme="majorHAnsi" w:cstheme="majorHAnsi"/>
        </w:rPr>
        <w:t xml:space="preserve">research also signals a </w:t>
      </w:r>
      <w:r w:rsidRPr="00FD58C1">
        <w:rPr>
          <w:rStyle w:val="StyleUnderline"/>
          <w:rFonts w:asciiTheme="majorHAnsi" w:hAnsiTheme="majorHAnsi" w:cstheme="majorHAnsi"/>
          <w:highlight w:val="cyan"/>
        </w:rPr>
        <w:t>strong correlation between IPR and technology transfer</w:t>
      </w:r>
      <w:r w:rsidRPr="00F85BEB">
        <w:rPr>
          <w:rFonts w:asciiTheme="majorHAnsi" w:hAnsiTheme="majorHAnsi" w:cstheme="majorHAnsi"/>
          <w:sz w:val="12"/>
        </w:rPr>
        <w:t xml:space="preserve">. Lippoldt showed that </w:t>
      </w:r>
      <w:r w:rsidRPr="00FD58C1">
        <w:rPr>
          <w:rStyle w:val="Emphasis"/>
          <w:rFonts w:asciiTheme="majorHAnsi" w:hAnsiTheme="majorHAnsi" w:cstheme="majorHAnsi"/>
          <w:highlight w:val="cyan"/>
        </w:rPr>
        <w:t>IPR strengthening</w:t>
      </w:r>
      <w:r w:rsidRPr="00F85BEB">
        <w:rPr>
          <w:rStyle w:val="Emphasis"/>
          <w:rFonts w:asciiTheme="majorHAnsi" w:hAnsiTheme="majorHAnsi" w:cstheme="majorHAnsi"/>
        </w:rPr>
        <w:t xml:space="preserve"> in countries—particularly with respect to patents—</w:t>
      </w:r>
      <w:r w:rsidRPr="00FD58C1">
        <w:rPr>
          <w:rStyle w:val="Emphasis"/>
          <w:rFonts w:asciiTheme="majorHAnsi" w:hAnsiTheme="majorHAnsi" w:cstheme="majorHAnsi"/>
          <w:highlight w:val="cyan"/>
        </w:rPr>
        <w:t>is associated with increased technology</w:t>
      </w:r>
      <w:r w:rsidRPr="00F85BEB">
        <w:rPr>
          <w:rStyle w:val="Emphasis"/>
          <w:rFonts w:asciiTheme="majorHAnsi" w:hAnsiTheme="majorHAnsi" w:cstheme="majorHAnsi"/>
        </w:rPr>
        <w:t xml:space="preserve"> transfer via trade and investment</w:t>
      </w:r>
      <w:r w:rsidRPr="00F85BEB">
        <w:rPr>
          <w:rFonts w:asciiTheme="majorHAnsi" w:hAnsiTheme="majorHAnsi" w:cstheme="majorHAnsi"/>
          <w:sz w:val="12"/>
        </w:rPr>
        <w:t xml:space="preserve">.34 Research has revealed that </w:t>
      </w:r>
      <w:r w:rsidRPr="00F85BEB">
        <w:rPr>
          <w:rStyle w:val="StyleUnderline"/>
          <w:rFonts w:asciiTheme="majorHAnsi" w:hAnsiTheme="majorHAnsi" w:cstheme="majorHAnsi"/>
        </w:rPr>
        <w:t>a country’s level of intellectual property protection considerably affects whether foreign firms will transfer technology into it</w:t>
      </w:r>
      <w:r w:rsidRPr="00F85BEB">
        <w:rPr>
          <w:rFonts w:asciiTheme="majorHAnsi" w:hAnsiTheme="majorHAnsi" w:cstheme="majorHAnsi"/>
          <w:sz w:val="12"/>
        </w:rPr>
        <w:t xml:space="preserve">.35 That matters because </w:t>
      </w:r>
      <w:r w:rsidRPr="00F85BEB">
        <w:rPr>
          <w:rStyle w:val="StyleUnderline"/>
          <w:rFonts w:asciiTheme="majorHAnsi" w:hAnsiTheme="majorHAnsi" w:cstheme="majorHAnsi"/>
        </w:rPr>
        <w:t>the welfare gains from the importation of technology via innovative products</w:t>
      </w:r>
      <w:r w:rsidRPr="00F85BEB">
        <w:rPr>
          <w:rFonts w:asciiTheme="majorHAnsi" w:hAnsiTheme="majorHAnsi" w:cstheme="majorHAnsi"/>
          <w:sz w:val="12"/>
        </w:rPr>
        <w:t xml:space="preserve">, while differing across countries, </w:t>
      </w:r>
      <w:r w:rsidRPr="00F85BEB">
        <w:rPr>
          <w:rStyle w:val="StyleUnderline"/>
          <w:rFonts w:asciiTheme="majorHAnsi" w:hAnsiTheme="majorHAnsi" w:cstheme="majorHAnsi"/>
        </w:rPr>
        <w:t>can be substantial</w:t>
      </w:r>
      <w:r w:rsidRPr="00F85BEB">
        <w:rPr>
          <w:rFonts w:asciiTheme="majorHAnsi" w:hAnsiTheme="majorHAnsi" w:cstheme="majorHAnsi"/>
          <w:sz w:val="12"/>
        </w:rPr>
        <w:t xml:space="preserve">.36 For instance, </w:t>
      </w:r>
      <w:r w:rsidRPr="00FD58C1">
        <w:rPr>
          <w:rStyle w:val="Emphasis"/>
          <w:rFonts w:asciiTheme="majorHAnsi" w:hAnsiTheme="majorHAnsi" w:cstheme="majorHAnsi"/>
          <w:highlight w:val="cyan"/>
        </w:rPr>
        <w:t>foreign</w:t>
      </w:r>
      <w:r w:rsidRPr="00F85BEB">
        <w:rPr>
          <w:rStyle w:val="Emphasis"/>
          <w:rFonts w:asciiTheme="majorHAnsi" w:hAnsiTheme="majorHAnsi" w:cstheme="majorHAnsi"/>
        </w:rPr>
        <w:t xml:space="preserve"> sources of </w:t>
      </w:r>
      <w:r w:rsidRPr="00FD58C1">
        <w:rPr>
          <w:rStyle w:val="Emphasis"/>
          <w:rFonts w:asciiTheme="majorHAnsi" w:hAnsiTheme="majorHAnsi" w:cstheme="majorHAnsi"/>
          <w:highlight w:val="cyan"/>
        </w:rPr>
        <w:t>technology account for</w:t>
      </w:r>
      <w:r w:rsidRPr="00F85BEB">
        <w:rPr>
          <w:rStyle w:val="Emphasis"/>
          <w:rFonts w:asciiTheme="majorHAnsi" w:hAnsiTheme="majorHAnsi" w:cstheme="majorHAnsi"/>
        </w:rPr>
        <w:t xml:space="preserve"> over </w:t>
      </w:r>
      <w:r w:rsidRPr="00FD58C1">
        <w:rPr>
          <w:rStyle w:val="Emphasis"/>
          <w:rFonts w:asciiTheme="majorHAnsi" w:hAnsiTheme="majorHAnsi" w:cstheme="majorHAnsi"/>
          <w:highlight w:val="cyan"/>
        </w:rPr>
        <w:t>90 percent of domestic productivity</w:t>
      </w:r>
      <w:r w:rsidRPr="00F85BEB">
        <w:rPr>
          <w:rStyle w:val="Emphasis"/>
          <w:rFonts w:asciiTheme="majorHAnsi" w:hAnsiTheme="majorHAnsi" w:cstheme="majorHAnsi"/>
        </w:rPr>
        <w:t xml:space="preserve"> growth in all but a handful of countries</w:t>
      </w:r>
      <w:r w:rsidRPr="00F85BEB">
        <w:rPr>
          <w:rFonts w:asciiTheme="majorHAnsi" w:hAnsiTheme="majorHAnsi" w:cstheme="majorHAnsi"/>
          <w:sz w:val="12"/>
        </w:rPr>
        <w:t xml:space="preserve">.37 The research on this matter is clear and consistent. For example, a 1986 United Nations Conference on Trade and Development (UNCTAD) study found that </w:t>
      </w:r>
      <w:r w:rsidRPr="00FD58C1">
        <w:rPr>
          <w:rStyle w:val="StyleUnderline"/>
          <w:rFonts w:asciiTheme="majorHAnsi" w:hAnsiTheme="majorHAnsi" w:cstheme="majorHAnsi"/>
          <w:highlight w:val="cyan"/>
        </w:rPr>
        <w:t>direct investment</w:t>
      </w:r>
      <w:r w:rsidRPr="00F85BEB">
        <w:rPr>
          <w:rStyle w:val="StyleUnderline"/>
          <w:rFonts w:asciiTheme="majorHAnsi" w:hAnsiTheme="majorHAnsi" w:cstheme="majorHAnsi"/>
        </w:rPr>
        <w:t xml:space="preserve"> in new technology areas such as computer software, semiconductors, and biotechnology </w:t>
      </w:r>
      <w:r w:rsidRPr="00FD58C1">
        <w:rPr>
          <w:rStyle w:val="StyleUnderline"/>
          <w:rFonts w:asciiTheme="majorHAnsi" w:hAnsiTheme="majorHAnsi" w:cstheme="majorHAnsi"/>
          <w:highlight w:val="cyan"/>
        </w:rPr>
        <w:t>is supported by strong</w:t>
      </w:r>
      <w:r w:rsidRPr="00F85BEB">
        <w:rPr>
          <w:rStyle w:val="StyleUnderline"/>
          <w:rFonts w:asciiTheme="majorHAnsi" w:hAnsiTheme="majorHAnsi" w:cstheme="majorHAnsi"/>
        </w:rPr>
        <w:t xml:space="preserve">er </w:t>
      </w:r>
      <w:r w:rsidRPr="00FD58C1">
        <w:rPr>
          <w:rStyle w:val="StyleUnderline"/>
          <w:rFonts w:asciiTheme="majorHAnsi" w:hAnsiTheme="majorHAnsi" w:cstheme="majorHAnsi"/>
          <w:highlight w:val="cyan"/>
        </w:rPr>
        <w:t>i</w:t>
      </w:r>
      <w:r w:rsidRPr="00F85BEB">
        <w:rPr>
          <w:rStyle w:val="StyleUnderline"/>
          <w:rFonts w:asciiTheme="majorHAnsi" w:hAnsiTheme="majorHAnsi" w:cstheme="majorHAnsi"/>
        </w:rPr>
        <w:t xml:space="preserve">ntellectual </w:t>
      </w:r>
      <w:r w:rsidRPr="00FD58C1">
        <w:rPr>
          <w:rStyle w:val="StyleUnderline"/>
          <w:rFonts w:asciiTheme="majorHAnsi" w:hAnsiTheme="majorHAnsi" w:cstheme="majorHAnsi"/>
          <w:highlight w:val="cyan"/>
        </w:rPr>
        <w:t>p</w:t>
      </w:r>
      <w:r w:rsidRPr="00F85BEB">
        <w:rPr>
          <w:rStyle w:val="StyleUnderline"/>
          <w:rFonts w:asciiTheme="majorHAnsi" w:hAnsiTheme="majorHAnsi" w:cstheme="majorHAnsi"/>
        </w:rPr>
        <w:t xml:space="preserve">roperty </w:t>
      </w:r>
      <w:r w:rsidRPr="00FD58C1">
        <w:rPr>
          <w:rStyle w:val="StyleUnderline"/>
          <w:rFonts w:asciiTheme="majorHAnsi" w:hAnsiTheme="majorHAnsi" w:cstheme="majorHAnsi"/>
          <w:highlight w:val="cyan"/>
        </w:rPr>
        <w:t>rights</w:t>
      </w:r>
      <w:r w:rsidRPr="00F85BEB">
        <w:rPr>
          <w:rStyle w:val="StyleUnderline"/>
          <w:rFonts w:asciiTheme="majorHAnsi" w:hAnsiTheme="majorHAnsi" w:cstheme="majorHAnsi"/>
        </w:rPr>
        <w:t xml:space="preserve"> policy regimes</w:t>
      </w:r>
      <w:r w:rsidRPr="00F85BEB">
        <w:rPr>
          <w:rFonts w:asciiTheme="majorHAnsi" w:hAnsiTheme="majorHAnsi" w:cstheme="majorHAns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F85BEB">
        <w:rPr>
          <w:rStyle w:val="StyleUnderline"/>
          <w:rFonts w:asciiTheme="majorHAnsi" w:hAnsiTheme="majorHAnsi" w:cstheme="majorHAnsi"/>
        </w:rPr>
        <w:t>and a 1990 study by UNCTC found that</w:t>
      </w:r>
      <w:r w:rsidRPr="00F85BEB">
        <w:rPr>
          <w:rFonts w:asciiTheme="majorHAnsi" w:hAnsiTheme="majorHAnsi" w:cstheme="majorHAnsi"/>
          <w:sz w:val="12"/>
        </w:rPr>
        <w:t xml:space="preserve"> </w:t>
      </w:r>
      <w:r w:rsidRPr="00FD58C1">
        <w:rPr>
          <w:rStyle w:val="Emphasis"/>
          <w:rFonts w:asciiTheme="majorHAnsi" w:hAnsiTheme="majorHAnsi" w:cstheme="majorHAnsi"/>
          <w:highlight w:val="cyan"/>
        </w:rPr>
        <w:t>weak IP rights reduce pharma</w:t>
      </w:r>
      <w:r w:rsidRPr="00F85BEB">
        <w:rPr>
          <w:rStyle w:val="Emphasis"/>
          <w:rFonts w:asciiTheme="majorHAnsi" w:hAnsiTheme="majorHAnsi" w:cstheme="majorHAnsi"/>
        </w:rPr>
        <w:t>ceutical i</w:t>
      </w:r>
      <w:r w:rsidRPr="00FD58C1">
        <w:rPr>
          <w:rStyle w:val="Emphasis"/>
          <w:rFonts w:asciiTheme="majorHAnsi" w:hAnsiTheme="majorHAnsi" w:cstheme="majorHAnsi"/>
          <w:highlight w:val="cyan"/>
        </w:rPr>
        <w:t>nvestment</w:t>
      </w:r>
      <w:r w:rsidRPr="00FD58C1">
        <w:rPr>
          <w:rFonts w:asciiTheme="majorHAnsi" w:hAnsiTheme="majorHAnsi" w:cstheme="majorHAnsi"/>
          <w:sz w:val="12"/>
          <w:highlight w:val="cyan"/>
        </w:rPr>
        <w:t>.</w:t>
      </w:r>
      <w:r w:rsidRPr="00F85BEB">
        <w:rPr>
          <w:rFonts w:asciiTheme="majorHAnsi" w:hAnsiTheme="majorHAnsi" w:cstheme="majorHAnsi"/>
          <w:sz w:val="12"/>
        </w:rPr>
        <w:t xml:space="preserve">39 Mansfield conducted firm-level surveys and found that </w:t>
      </w:r>
      <w:r w:rsidRPr="00FD58C1">
        <w:rPr>
          <w:rStyle w:val="StyleUnderline"/>
          <w:rFonts w:asciiTheme="majorHAnsi" w:hAnsiTheme="majorHAnsi" w:cstheme="majorHAnsi"/>
          <w:highlight w:val="cyan"/>
        </w:rPr>
        <w:t>perceptions of strong IP</w:t>
      </w:r>
      <w:r w:rsidRPr="00F85BEB">
        <w:rPr>
          <w:rStyle w:val="StyleUnderline"/>
          <w:rFonts w:asciiTheme="majorHAnsi" w:hAnsiTheme="majorHAnsi" w:cstheme="majorHAnsi"/>
        </w:rPr>
        <w:t xml:space="preserve"> rights abroad </w:t>
      </w:r>
      <w:r w:rsidRPr="00FD58C1">
        <w:rPr>
          <w:rStyle w:val="StyleUnderline"/>
          <w:rFonts w:asciiTheme="majorHAnsi" w:hAnsiTheme="majorHAnsi" w:cstheme="majorHAnsi"/>
          <w:highlight w:val="cyan"/>
        </w:rPr>
        <w:t>have a positive</w:t>
      </w:r>
      <w:r w:rsidRPr="00F85BEB">
        <w:rPr>
          <w:rStyle w:val="StyleUnderline"/>
          <w:rFonts w:asciiTheme="majorHAnsi" w:hAnsiTheme="majorHAnsi" w:cstheme="majorHAnsi"/>
        </w:rPr>
        <w:t xml:space="preserve"> effect on incentives to transfer technologies abroad</w:t>
      </w:r>
      <w:r w:rsidRPr="00F85BEB">
        <w:rPr>
          <w:rFonts w:asciiTheme="majorHAnsi" w:hAnsiTheme="majorHAnsi" w:cstheme="majorHAnsi"/>
          <w:sz w:val="12"/>
        </w:rPr>
        <w:t xml:space="preserve">. Likewise, survey research by the World Bank’s International Finance Corporation found that, with variations by sector, country, and technology, </w:t>
      </w:r>
      <w:r w:rsidRPr="00F85BEB">
        <w:rPr>
          <w:rStyle w:val="Emphasis"/>
          <w:rFonts w:asciiTheme="majorHAnsi" w:hAnsiTheme="majorHAnsi" w:cstheme="majorHAnsi"/>
        </w:rPr>
        <w:t>at least 25 percent of American and Japanese high-tech firms refuse to directly invest, or enter into a joint venture, in developing countries with weak intellectual property rights</w:t>
      </w:r>
      <w:r w:rsidRPr="00F85BEB">
        <w:rPr>
          <w:rFonts w:asciiTheme="majorHAnsi" w:hAnsiTheme="majorHAnsi" w:cstheme="majorHAnsi"/>
          <w:sz w:val="12"/>
        </w:rPr>
        <w:t xml:space="preserve">; and a later study confirmed those survey findings with actual foreign direct investment data.40 And an Institute for International Economics study of World Bank data concluded that </w:t>
      </w:r>
      <w:r w:rsidRPr="00FD58C1">
        <w:rPr>
          <w:rStyle w:val="StyleUnderline"/>
          <w:rFonts w:asciiTheme="majorHAnsi" w:hAnsiTheme="majorHAnsi" w:cstheme="majorHAnsi"/>
          <w:highlight w:val="cyan"/>
        </w:rPr>
        <w:t>weak i</w:t>
      </w:r>
      <w:r w:rsidRPr="00F85BEB">
        <w:rPr>
          <w:rStyle w:val="StyleUnderline"/>
          <w:rFonts w:asciiTheme="majorHAnsi" w:hAnsiTheme="majorHAnsi" w:cstheme="majorHAnsi"/>
        </w:rPr>
        <w:t xml:space="preserve">ntellectual </w:t>
      </w:r>
      <w:r w:rsidRPr="00FD58C1">
        <w:rPr>
          <w:rStyle w:val="StyleUnderline"/>
          <w:rFonts w:asciiTheme="majorHAnsi" w:hAnsiTheme="majorHAnsi" w:cstheme="majorHAnsi"/>
          <w:highlight w:val="cyan"/>
        </w:rPr>
        <w:t>p</w:t>
      </w:r>
      <w:r w:rsidRPr="00F85BEB">
        <w:rPr>
          <w:rStyle w:val="StyleUnderline"/>
          <w:rFonts w:asciiTheme="majorHAnsi" w:hAnsiTheme="majorHAnsi" w:cstheme="majorHAnsi"/>
        </w:rPr>
        <w:t xml:space="preserve">roperty rights </w:t>
      </w:r>
      <w:r w:rsidRPr="00FD58C1">
        <w:rPr>
          <w:rStyle w:val="StyleUnderline"/>
          <w:rFonts w:asciiTheme="majorHAnsi" w:hAnsiTheme="majorHAnsi" w:cstheme="majorHAnsi"/>
          <w:highlight w:val="cyan"/>
        </w:rPr>
        <w:t>reduce flows</w:t>
      </w:r>
      <w:r w:rsidRPr="00F85BEB">
        <w:rPr>
          <w:rStyle w:val="StyleUnderline"/>
          <w:rFonts w:asciiTheme="majorHAnsi" w:hAnsiTheme="majorHAnsi" w:cstheme="majorHAnsi"/>
        </w:rPr>
        <w:t xml:space="preserve"> of all these commercial activities, regardless of nations’ levels of economic development</w:t>
      </w:r>
      <w:r w:rsidRPr="00F85BEB">
        <w:rPr>
          <w:rFonts w:asciiTheme="majorHAnsi" w:hAnsiTheme="majorHAnsi" w:cstheme="majorHAnsi"/>
          <w:sz w:val="12"/>
        </w:rPr>
        <w:t>.41</w:t>
      </w:r>
    </w:p>
    <w:p w14:paraId="3A0CF01C" w14:textId="77777777" w:rsidR="000B20D2" w:rsidRPr="00F85BEB" w:rsidRDefault="000B20D2" w:rsidP="000B20D2">
      <w:pPr>
        <w:rPr>
          <w:rFonts w:asciiTheme="majorHAnsi" w:hAnsiTheme="majorHAnsi" w:cstheme="majorHAnsi"/>
          <w:sz w:val="12"/>
        </w:rPr>
      </w:pPr>
      <w:r w:rsidRPr="00F85BEB">
        <w:rPr>
          <w:rFonts w:asciiTheme="majorHAnsi" w:hAnsiTheme="majorHAnsi" w:cstheme="majorHAnsi"/>
          <w:sz w:val="12"/>
        </w:rPr>
        <w:t xml:space="preserve">Studies have also shown how </w:t>
      </w:r>
      <w:r w:rsidRPr="00F85BEB">
        <w:rPr>
          <w:rStyle w:val="StyleUnderline"/>
          <w:rFonts w:asciiTheme="majorHAnsi" w:hAnsiTheme="majorHAnsi" w:cstheme="majorHAnsi"/>
        </w:rPr>
        <w:t>the benefits of intellectual property extend to developing countries</w:t>
      </w:r>
      <w:r w:rsidRPr="00F85BEB">
        <w:rPr>
          <w:rFonts w:asciiTheme="majorHAnsi" w:hAnsiTheme="majorHAnsi" w:cstheme="majorHAnsi"/>
          <w:sz w:val="12"/>
        </w:rPr>
        <w:t xml:space="preserve">. Diwan and Rodrik demonstrated that </w:t>
      </w:r>
      <w:r w:rsidRPr="00FD58C1">
        <w:rPr>
          <w:rStyle w:val="StyleUnderline"/>
          <w:rFonts w:asciiTheme="majorHAnsi" w:hAnsiTheme="majorHAnsi" w:cstheme="majorHAnsi"/>
          <w:highlight w:val="cyan"/>
        </w:rPr>
        <w:t>stronger patent rights i</w:t>
      </w:r>
      <w:r w:rsidRPr="00F85BEB">
        <w:rPr>
          <w:rStyle w:val="StyleUnderline"/>
          <w:rFonts w:asciiTheme="majorHAnsi" w:hAnsiTheme="majorHAnsi" w:cstheme="majorHAnsi"/>
        </w:rPr>
        <w:t xml:space="preserve">n developing countries </w:t>
      </w:r>
      <w:r w:rsidRPr="00FD58C1">
        <w:rPr>
          <w:rStyle w:val="StyleUnderline"/>
          <w:rFonts w:asciiTheme="majorHAnsi" w:hAnsiTheme="majorHAnsi" w:cstheme="majorHAnsi"/>
          <w:highlight w:val="cyan"/>
        </w:rPr>
        <w:t>give enterprises</w:t>
      </w:r>
      <w:r w:rsidRPr="00F85BEB">
        <w:rPr>
          <w:rStyle w:val="StyleUnderline"/>
          <w:rFonts w:asciiTheme="majorHAnsi" w:hAnsiTheme="majorHAnsi" w:cstheme="majorHAnsi"/>
        </w:rPr>
        <w:t xml:space="preserve"> from developed countries </w:t>
      </w:r>
      <w:r w:rsidRPr="00FD58C1">
        <w:rPr>
          <w:rStyle w:val="StyleUnderline"/>
          <w:rFonts w:asciiTheme="majorHAnsi" w:hAnsiTheme="majorHAnsi" w:cstheme="majorHAnsi"/>
          <w:highlight w:val="cyan"/>
        </w:rPr>
        <w:t>a</w:t>
      </w:r>
      <w:r w:rsidRPr="00F85BEB">
        <w:rPr>
          <w:rStyle w:val="StyleUnderline"/>
          <w:rFonts w:asciiTheme="majorHAnsi" w:hAnsiTheme="majorHAnsi" w:cstheme="majorHAnsi"/>
        </w:rPr>
        <w:t xml:space="preserve"> greater </w:t>
      </w:r>
      <w:r w:rsidRPr="00FD58C1">
        <w:rPr>
          <w:rStyle w:val="StyleUnderline"/>
          <w:rFonts w:asciiTheme="majorHAnsi" w:hAnsiTheme="majorHAnsi" w:cstheme="majorHAnsi"/>
          <w:highlight w:val="cyan"/>
        </w:rPr>
        <w:t>incentive to research</w:t>
      </w:r>
      <w:r w:rsidRPr="00F85BEB">
        <w:rPr>
          <w:rStyle w:val="StyleUnderline"/>
          <w:rFonts w:asciiTheme="majorHAnsi" w:hAnsiTheme="majorHAnsi" w:cstheme="majorHAnsi"/>
        </w:rPr>
        <w:t xml:space="preserve"> and introduce technologies appropriate to developing countries</w:t>
      </w:r>
      <w:r w:rsidRPr="00F85BEB">
        <w:rPr>
          <w:rFonts w:asciiTheme="majorHAnsi" w:hAnsiTheme="majorHAnsi" w:cstheme="majorHAnsi"/>
          <w:sz w:val="12"/>
        </w:rPr>
        <w:t xml:space="preserve">.42 Similarly, Taylor showed that </w:t>
      </w:r>
      <w:r w:rsidRPr="00F85BEB">
        <w:rPr>
          <w:rStyle w:val="Emphasis"/>
          <w:rFonts w:asciiTheme="majorHAnsi" w:hAnsiTheme="majorHAnsi" w:cstheme="majorHAnsi"/>
        </w:rPr>
        <w:t xml:space="preserve">weak patent rights in developing countries lead enterprises from developed countries </w:t>
      </w:r>
      <w:r w:rsidRPr="00F85BEB">
        <w:rPr>
          <w:rStyle w:val="Emphasis"/>
          <w:rFonts w:asciiTheme="majorHAnsi" w:hAnsiTheme="majorHAnsi" w:cstheme="majorHAnsi"/>
        </w:rPr>
        <w:lastRenderedPageBreak/>
        <w:t>to introduce less-than-best-practice technologies to developing countries</w:t>
      </w:r>
      <w:r w:rsidRPr="00F85BEB">
        <w:rPr>
          <w:rFonts w:asciiTheme="majorHAnsi" w:hAnsiTheme="majorHAnsi" w:cstheme="majorHAnsi"/>
          <w:sz w:val="12"/>
        </w:rPr>
        <w:t xml:space="preserve">.43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w:t>
      </w:r>
      <w:r w:rsidRPr="00F85BEB">
        <w:rPr>
          <w:rStyle w:val="StyleUnderline"/>
          <w:rFonts w:asciiTheme="majorHAnsi" w:hAnsiTheme="majorHAnsi" w:cstheme="majorHAnsi"/>
        </w:rPr>
        <w:t>IPR reform in the “global South” (e.g., developing countries) may be associated with FDI increases in the “global North</w:t>
      </w:r>
      <w:r w:rsidRPr="00F85BEB">
        <w:rPr>
          <w:rFonts w:asciiTheme="majorHAnsi" w:hAnsiTheme="majorHAnsi" w:cstheme="majorHAnsi"/>
          <w:sz w:val="12"/>
          <w:szCs w:val="12"/>
        </w:rPr>
        <w:t>”</w:t>
      </w:r>
      <w:r w:rsidRPr="00F85BEB">
        <w:rPr>
          <w:rFonts w:asciiTheme="majorHAnsi" w:hAnsiTheme="majorHAnsi" w:cstheme="majorHAnsi"/>
          <w:sz w:val="12"/>
        </w:rPr>
        <w:t xml:space="preserve"> (e.g., developed countries). As northern firms shift their production to southern affiliates, </w:t>
      </w:r>
      <w:r w:rsidRPr="00F85BEB">
        <w:rPr>
          <w:rStyle w:val="StyleUnderline"/>
          <w:rFonts w:asciiTheme="majorHAnsi" w:hAnsiTheme="majorHAnsi" w:cstheme="majorHAnsi"/>
        </w:rPr>
        <w:t>this FDI accelerates southern industrial development, creating a cyclical feedback mechanism that also benefits the North</w:t>
      </w:r>
      <w:r w:rsidRPr="00F85BEB">
        <w:rPr>
          <w:rFonts w:asciiTheme="majorHAnsi" w:hAnsiTheme="majorHAnsi" w:cstheme="majorHAnsi"/>
          <w:sz w:val="12"/>
        </w:rPr>
        <w:t xml:space="preserve">. Another study by Liao and Wong, which focused on firm-level analysis, highlights the inter-relationship of IPR reform in developed and developing countries. Their study concluded that </w:t>
      </w:r>
      <w:r w:rsidRPr="00F85BEB">
        <w:rPr>
          <w:rStyle w:val="Emphasis"/>
          <w:rFonts w:asciiTheme="majorHAnsi" w:hAnsiTheme="majorHAnsi" w:cstheme="majorHAnsi"/>
        </w:rPr>
        <w:t>developing countries can entice technology transfer from the North by providing IPR protection for incoming products</w:t>
      </w:r>
      <w:r w:rsidRPr="00F85BEB">
        <w:rPr>
          <w:rFonts w:asciiTheme="majorHAnsi" w:hAnsiTheme="majorHAnsi" w:cstheme="majorHAnsi"/>
          <w:sz w:val="12"/>
        </w:rPr>
        <w:t xml:space="preserve"> (although they note there is a need for redoubled R&amp;D efforts in developed countries to spur needed innovations).45</w:t>
      </w:r>
    </w:p>
    <w:p w14:paraId="64BC670B" w14:textId="77777777" w:rsidR="00404514" w:rsidRPr="00FE51A3" w:rsidRDefault="00404514" w:rsidP="00404514">
      <w:pPr>
        <w:pStyle w:val="Heading4"/>
        <w:rPr>
          <w:rFonts w:asciiTheme="majorHAnsi" w:hAnsiTheme="majorHAnsi" w:cstheme="majorHAnsi"/>
        </w:rPr>
      </w:pPr>
      <w:r>
        <w:rPr>
          <w:b w:val="0"/>
        </w:rPr>
        <w:t xml:space="preserve">4] </w:t>
      </w:r>
      <w:r w:rsidRPr="00FE51A3">
        <w:rPr>
          <w:rFonts w:asciiTheme="majorHAnsi" w:hAnsiTheme="majorHAnsi" w:cstheme="majorHAnsi"/>
        </w:rPr>
        <w:t>No great power war over Africa – deterrence solves, and resource interests don’t cause escalation.</w:t>
      </w:r>
    </w:p>
    <w:p w14:paraId="2AC9F4BA" w14:textId="77777777" w:rsidR="00404514" w:rsidRPr="00FE51A3" w:rsidRDefault="00404514" w:rsidP="00404514">
      <w:pPr>
        <w:rPr>
          <w:rFonts w:asciiTheme="majorHAnsi" w:hAnsiTheme="majorHAnsi" w:cstheme="majorHAnsi"/>
        </w:rPr>
      </w:pPr>
      <w:r w:rsidRPr="00FE51A3">
        <w:rPr>
          <w:rStyle w:val="Style13ptBold"/>
          <w:rFonts w:cstheme="majorHAnsi"/>
        </w:rPr>
        <w:t>Thrall 15</w:t>
      </w:r>
      <w:r w:rsidRPr="00FE51A3">
        <w:rPr>
          <w:rFonts w:asciiTheme="majorHAnsi" w:hAnsiTheme="majorHAnsi" w:cstheme="majorHAnsi"/>
        </w:rPr>
        <w:t xml:space="preserve">. [(Lloyd Thrall is an Associate at the RAND corporation, M.A. in international studies and diplomacy, SOAS, University of London, PhD student in War Studies at King’s College London) "China’s Expanding African Relations Implications for U.S. National Security," 2015, </w:t>
      </w:r>
      <w:hyperlink r:id="rId67" w:history="1">
        <w:r w:rsidRPr="00FE51A3">
          <w:rPr>
            <w:rStyle w:val="Hyperlink"/>
            <w:rFonts w:asciiTheme="majorHAnsi" w:hAnsiTheme="majorHAnsi" w:cstheme="majorHAnsi"/>
          </w:rPr>
          <w:t>http://www.rand.org/content/dam/rand/pubs/research_reports/RR900/RR905/RAND_RR905.pdf</w:t>
        </w:r>
      </w:hyperlink>
      <w:r w:rsidRPr="00FE51A3">
        <w:rPr>
          <w:rFonts w:asciiTheme="majorHAnsi" w:hAnsiTheme="majorHAnsi" w:cstheme="majorHAnsi"/>
        </w:rPr>
        <w:t>]</w:t>
      </w:r>
    </w:p>
    <w:p w14:paraId="3DB68621" w14:textId="40B68677" w:rsidR="00960068" w:rsidRPr="00404514" w:rsidRDefault="00404514" w:rsidP="00960068">
      <w:pPr>
        <w:rPr>
          <w:rFonts w:asciiTheme="majorHAnsi" w:hAnsiTheme="majorHAnsi" w:cstheme="majorHAnsi"/>
          <w:sz w:val="12"/>
        </w:rPr>
      </w:pPr>
      <w:r w:rsidRPr="00DD4DD9">
        <w:rPr>
          <w:rStyle w:val="StyleUnderline"/>
          <w:rFonts w:asciiTheme="majorHAnsi" w:hAnsiTheme="majorHAnsi" w:cstheme="majorHAnsi"/>
          <w:highlight w:val="green"/>
        </w:rPr>
        <w:t xml:space="preserve">There is </w:t>
      </w:r>
      <w:r w:rsidRPr="00DD4DD9">
        <w:rPr>
          <w:rStyle w:val="Emphasis"/>
          <w:rFonts w:asciiTheme="majorHAnsi" w:hAnsiTheme="majorHAnsi" w:cstheme="majorHAnsi"/>
          <w:highlight w:val="green"/>
        </w:rPr>
        <w:t>little credible potential for</w:t>
      </w:r>
      <w:r w:rsidRPr="00FE51A3">
        <w:rPr>
          <w:rFonts w:asciiTheme="majorHAnsi" w:hAnsiTheme="majorHAnsi" w:cstheme="majorHAnsi"/>
          <w:sz w:val="12"/>
        </w:rPr>
        <w:t xml:space="preserve"> a Sino-American </w:t>
      </w:r>
      <w:r w:rsidRPr="00DD4DD9">
        <w:rPr>
          <w:rStyle w:val="Emphasis"/>
          <w:rFonts w:asciiTheme="majorHAnsi" w:hAnsiTheme="majorHAnsi" w:cstheme="majorHAnsi"/>
          <w:highlight w:val="green"/>
        </w:rPr>
        <w:t>conflict</w:t>
      </w:r>
      <w:r w:rsidRPr="00FE51A3">
        <w:rPr>
          <w:rStyle w:val="Emphasis"/>
          <w:rFonts w:asciiTheme="majorHAnsi" w:hAnsiTheme="majorHAnsi" w:cstheme="majorHAnsi"/>
        </w:rPr>
        <w:t xml:space="preserve"> </w:t>
      </w:r>
      <w:r w:rsidRPr="00FE51A3">
        <w:rPr>
          <w:rFonts w:asciiTheme="majorHAnsi" w:hAnsiTheme="majorHAnsi" w:cstheme="majorHAnsi"/>
          <w:sz w:val="12"/>
        </w:rPr>
        <w:t>over resources</w:t>
      </w:r>
      <w:r w:rsidRPr="00FE51A3">
        <w:rPr>
          <w:rStyle w:val="Emphasis"/>
          <w:rFonts w:asciiTheme="majorHAnsi" w:hAnsiTheme="majorHAnsi" w:cstheme="majorHAnsi"/>
        </w:rPr>
        <w:t xml:space="preserve"> </w:t>
      </w:r>
      <w:r w:rsidRPr="00DD4DD9">
        <w:rPr>
          <w:rStyle w:val="Emphasis"/>
          <w:rFonts w:asciiTheme="majorHAnsi" w:hAnsiTheme="majorHAnsi" w:cstheme="majorHAnsi"/>
          <w:highlight w:val="green"/>
        </w:rPr>
        <w:t>in Africa</w:t>
      </w:r>
      <w:r w:rsidRPr="00FE51A3">
        <w:rPr>
          <w:rStyle w:val="Emphasis"/>
          <w:rFonts w:asciiTheme="majorHAnsi" w:hAnsiTheme="majorHAnsi" w:cstheme="majorHAnsi"/>
        </w:rPr>
        <w:t>.</w:t>
      </w:r>
      <w:r w:rsidRPr="00FE51A3">
        <w:rPr>
          <w:rFonts w:asciiTheme="majorHAnsi" w:hAnsiTheme="majorHAnsi" w:cstheme="majorHAnsi"/>
          <w:sz w:val="12"/>
        </w:rPr>
        <w:t xml:space="preserve"> </w:t>
      </w:r>
      <w:r w:rsidRPr="00FE51A3">
        <w:rPr>
          <w:rStyle w:val="StyleUnderline"/>
          <w:rFonts w:asciiTheme="majorHAnsi" w:hAnsiTheme="majorHAnsi" w:cstheme="majorHAnsi"/>
        </w:rPr>
        <w:t>Contrary to popular</w:t>
      </w:r>
      <w:r w:rsidRPr="00FE51A3">
        <w:rPr>
          <w:rFonts w:asciiTheme="majorHAnsi" w:hAnsiTheme="majorHAnsi" w:cstheme="majorHAnsi"/>
          <w:sz w:val="12"/>
        </w:rPr>
        <w:t xml:space="preserve"> and perennial </w:t>
      </w:r>
      <w:r w:rsidRPr="00FE51A3">
        <w:rPr>
          <w:rStyle w:val="StyleUnderline"/>
          <w:rFonts w:asciiTheme="majorHAnsi" w:hAnsiTheme="majorHAnsi" w:cstheme="majorHAnsi"/>
        </w:rPr>
        <w:t>assumptions</w:t>
      </w:r>
      <w:r w:rsidRPr="00FE51A3">
        <w:rPr>
          <w:rFonts w:asciiTheme="majorHAnsi" w:hAnsiTheme="majorHAnsi" w:cstheme="majorHAnsi"/>
          <w:sz w:val="12"/>
        </w:rPr>
        <w:t xml:space="preserve"> about resource wars, </w:t>
      </w:r>
      <w:r w:rsidRPr="00FE51A3">
        <w:rPr>
          <w:rStyle w:val="StyleUnderline"/>
          <w:rFonts w:asciiTheme="majorHAnsi" w:hAnsiTheme="majorHAnsi" w:cstheme="majorHAnsi"/>
        </w:rPr>
        <w:t xml:space="preserve">industry and energy analysis </w:t>
      </w:r>
      <w:r w:rsidRPr="00DD4DD9">
        <w:rPr>
          <w:rStyle w:val="StyleUnderline"/>
          <w:rFonts w:asciiTheme="majorHAnsi" w:hAnsiTheme="majorHAnsi" w:cstheme="majorHAnsi"/>
        </w:rPr>
        <w:t>sources project</w:t>
      </w:r>
      <w:r w:rsidRPr="00FE51A3">
        <w:rPr>
          <w:rStyle w:val="StyleUnderline"/>
          <w:rFonts w:asciiTheme="majorHAnsi" w:hAnsiTheme="majorHAnsi" w:cstheme="majorHAnsi"/>
        </w:rPr>
        <w:t xml:space="preserve"> adequate supply of conventional </w:t>
      </w:r>
      <w:r w:rsidRPr="00DD4DD9">
        <w:rPr>
          <w:rStyle w:val="StyleUnderline"/>
          <w:rFonts w:asciiTheme="majorHAnsi" w:hAnsiTheme="majorHAnsi" w:cstheme="majorHAnsi"/>
        </w:rPr>
        <w:t xml:space="preserve">hydrocarbons </w:t>
      </w:r>
      <w:r w:rsidRPr="00DD4DD9">
        <w:rPr>
          <w:rStyle w:val="Emphasis"/>
          <w:rFonts w:asciiTheme="majorHAnsi" w:hAnsiTheme="majorHAnsi" w:cstheme="majorHAnsi"/>
        </w:rPr>
        <w:t>beyond 2035</w:t>
      </w:r>
      <w:r w:rsidRPr="00FE51A3">
        <w:rPr>
          <w:rFonts w:asciiTheme="majorHAnsi" w:hAnsiTheme="majorHAnsi" w:cstheme="majorHAnsi"/>
          <w:sz w:val="12"/>
        </w:rPr>
        <w:t xml:space="preserve">.6 Given reservoir depletion curves, any tightening of supply would be gradual. The adequacy of supply is further augmented when tertiary production and unconventional sources are considered (such as shale and tar sands). </w:t>
      </w:r>
      <w:r w:rsidRPr="00DD4DD9">
        <w:rPr>
          <w:rStyle w:val="StyleUnderline"/>
          <w:rFonts w:asciiTheme="majorHAnsi" w:hAnsiTheme="majorHAnsi" w:cstheme="majorHAnsi"/>
          <w:highlight w:val="green"/>
        </w:rPr>
        <w:t>U.S. strength in unconventional sources, and</w:t>
      </w:r>
      <w:r w:rsidRPr="00FE51A3">
        <w:rPr>
          <w:rStyle w:val="StyleUnderline"/>
          <w:rFonts w:asciiTheme="majorHAnsi" w:hAnsiTheme="majorHAnsi" w:cstheme="majorHAnsi"/>
        </w:rPr>
        <w:t xml:space="preserve"> potential </w:t>
      </w:r>
      <w:r w:rsidRPr="00DD4DD9">
        <w:rPr>
          <w:rStyle w:val="StyleUnderline"/>
          <w:rFonts w:asciiTheme="majorHAnsi" w:hAnsiTheme="majorHAnsi" w:cstheme="majorHAnsi"/>
          <w:highlight w:val="green"/>
        </w:rPr>
        <w:t>energy</w:t>
      </w:r>
      <w:r w:rsidRPr="00FE51A3">
        <w:rPr>
          <w:rStyle w:val="StyleUnderline"/>
          <w:rFonts w:asciiTheme="majorHAnsi" w:hAnsiTheme="majorHAnsi" w:cstheme="majorHAnsi"/>
        </w:rPr>
        <w:t xml:space="preserve"> independence, </w:t>
      </w:r>
      <w:r w:rsidRPr="00DD4DD9">
        <w:rPr>
          <w:rStyle w:val="Emphasis"/>
          <w:rFonts w:asciiTheme="majorHAnsi" w:hAnsiTheme="majorHAnsi" w:cstheme="majorHAnsi"/>
          <w:highlight w:val="green"/>
        </w:rPr>
        <w:t>further reduces the likelihood of a conflict</w:t>
      </w:r>
      <w:r w:rsidRPr="00FE51A3">
        <w:rPr>
          <w:rStyle w:val="Emphasis"/>
          <w:rFonts w:asciiTheme="majorHAnsi" w:hAnsiTheme="majorHAnsi" w:cstheme="majorHAnsi"/>
        </w:rPr>
        <w:t>.</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Even in a future with </w:t>
      </w:r>
      <w:r w:rsidRPr="00FE51A3">
        <w:rPr>
          <w:rStyle w:val="Emphasis"/>
          <w:rFonts w:asciiTheme="majorHAnsi" w:hAnsiTheme="majorHAnsi" w:cstheme="majorHAnsi"/>
        </w:rPr>
        <w:t>vastly</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inflated</w:t>
      </w:r>
      <w:r w:rsidRPr="00FE51A3">
        <w:rPr>
          <w:rStyle w:val="StyleUnderline"/>
          <w:rFonts w:asciiTheme="majorHAnsi" w:hAnsiTheme="majorHAnsi" w:cstheme="majorHAnsi"/>
        </w:rPr>
        <w:t xml:space="preserve"> hydrocarbon </w:t>
      </w:r>
      <w:r w:rsidRPr="00FE51A3">
        <w:rPr>
          <w:rStyle w:val="Emphasis"/>
          <w:rFonts w:asciiTheme="majorHAnsi" w:hAnsiTheme="majorHAnsi" w:cstheme="majorHAnsi"/>
        </w:rPr>
        <w:t>prices</w:t>
      </w:r>
      <w:r w:rsidRPr="00FE51A3">
        <w:rPr>
          <w:rStyle w:val="StyleUnderline"/>
          <w:rFonts w:asciiTheme="majorHAnsi" w:hAnsiTheme="majorHAnsi" w:cstheme="majorHAnsi"/>
        </w:rPr>
        <w:t xml:space="preserve">, these costs </w:t>
      </w:r>
      <w:r w:rsidRPr="00FE51A3">
        <w:rPr>
          <w:rStyle w:val="Emphasis"/>
          <w:rFonts w:asciiTheme="majorHAnsi" w:hAnsiTheme="majorHAnsi" w:cstheme="majorHAnsi"/>
        </w:rPr>
        <w:t>pale in comparison to</w:t>
      </w:r>
      <w:r w:rsidRPr="00FE51A3">
        <w:rPr>
          <w:rFonts w:asciiTheme="majorHAnsi" w:hAnsiTheme="majorHAnsi" w:cstheme="majorHAnsi"/>
          <w:sz w:val="12"/>
        </w:rPr>
        <w:t xml:space="preserve"> those associated with a Sino-American </w:t>
      </w:r>
      <w:r w:rsidRPr="00FE51A3">
        <w:rPr>
          <w:rStyle w:val="Emphasis"/>
          <w:rFonts w:asciiTheme="majorHAnsi" w:hAnsiTheme="majorHAnsi" w:cstheme="majorHAnsi"/>
        </w:rPr>
        <w:t>war,</w:t>
      </w:r>
      <w:r w:rsidRPr="00FE51A3">
        <w:rPr>
          <w:rFonts w:asciiTheme="majorHAnsi" w:hAnsiTheme="majorHAnsi" w:cstheme="majorHAnsi"/>
          <w:sz w:val="12"/>
        </w:rPr>
        <w:t xml:space="preserve"> the economic costs of which likely fall more heavily on China than the United States.7 Global hydrocarbon </w:t>
      </w:r>
      <w:r w:rsidRPr="00DD4DD9">
        <w:rPr>
          <w:rStyle w:val="StyleUnderline"/>
          <w:rFonts w:asciiTheme="majorHAnsi" w:hAnsiTheme="majorHAnsi" w:cstheme="majorHAnsi"/>
          <w:highlight w:val="green"/>
        </w:rPr>
        <w:t xml:space="preserve">resources are distributed via a </w:t>
      </w:r>
      <w:r w:rsidRPr="00DD4DD9">
        <w:rPr>
          <w:rStyle w:val="Emphasis"/>
          <w:rFonts w:asciiTheme="majorHAnsi" w:hAnsiTheme="majorHAnsi" w:cstheme="majorHAnsi"/>
          <w:highlight w:val="green"/>
        </w:rPr>
        <w:t>fungible global market,</w:t>
      </w:r>
      <w:r w:rsidRPr="00DD4DD9">
        <w:rPr>
          <w:rFonts w:asciiTheme="majorHAnsi" w:hAnsiTheme="majorHAnsi" w:cstheme="majorHAnsi"/>
          <w:sz w:val="12"/>
          <w:highlight w:val="green"/>
        </w:rPr>
        <w:t xml:space="preserve"> </w:t>
      </w:r>
      <w:r w:rsidRPr="00DD4DD9">
        <w:rPr>
          <w:rStyle w:val="StyleUnderline"/>
          <w:rFonts w:asciiTheme="majorHAnsi" w:hAnsiTheme="majorHAnsi" w:cstheme="majorHAnsi"/>
          <w:highlight w:val="green"/>
        </w:rPr>
        <w:t>with</w:t>
      </w:r>
      <w:r w:rsidRPr="00FE51A3">
        <w:rPr>
          <w:rFonts w:asciiTheme="majorHAnsi" w:hAnsiTheme="majorHAnsi" w:cstheme="majorHAnsi"/>
          <w:sz w:val="12"/>
        </w:rPr>
        <w:t xml:space="preserve"> many stakeholders and moderate </w:t>
      </w:r>
      <w:r w:rsidRPr="00DD4DD9">
        <w:rPr>
          <w:rStyle w:val="Emphasis"/>
          <w:rFonts w:asciiTheme="majorHAnsi" w:hAnsiTheme="majorHAnsi" w:cstheme="majorHAnsi"/>
          <w:highlight w:val="green"/>
        </w:rPr>
        <w:t>diversity of supply.</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This enables importing states to buy a predictable supply</w:t>
      </w:r>
      <w:r w:rsidRPr="00FE51A3">
        <w:rPr>
          <w:rFonts w:asciiTheme="majorHAnsi" w:hAnsiTheme="majorHAnsi" w:cstheme="majorHAnsi"/>
          <w:sz w:val="12"/>
        </w:rPr>
        <w:t xml:space="preserve"> of hydrocarbons </w:t>
      </w:r>
      <w:r w:rsidRPr="00FE51A3">
        <w:rPr>
          <w:rStyle w:val="StyleUnderline"/>
          <w:rFonts w:asciiTheme="majorHAnsi" w:hAnsiTheme="majorHAnsi" w:cstheme="majorHAnsi"/>
        </w:rPr>
        <w:t>at reasonable</w:t>
      </w:r>
      <w:r w:rsidRPr="00FE51A3">
        <w:rPr>
          <w:rFonts w:asciiTheme="majorHAnsi" w:hAnsiTheme="majorHAnsi" w:cstheme="majorHAnsi"/>
          <w:sz w:val="12"/>
        </w:rPr>
        <w:t xml:space="preserve"> and </w:t>
      </w:r>
      <w:r w:rsidRPr="00FE51A3">
        <w:rPr>
          <w:rStyle w:val="StyleUnderline"/>
          <w:rFonts w:asciiTheme="majorHAnsi" w:hAnsiTheme="majorHAnsi" w:cstheme="majorHAnsi"/>
        </w:rPr>
        <w:t>competing prices</w:t>
      </w:r>
      <w:r w:rsidRPr="00FE51A3">
        <w:rPr>
          <w:rFonts w:asciiTheme="majorHAnsi" w:hAnsiTheme="majorHAnsi" w:cstheme="majorHAnsi"/>
          <w:sz w:val="12"/>
        </w:rPr>
        <w:t xml:space="preserve"> over long contracts. </w:t>
      </w:r>
      <w:r w:rsidRPr="00FE51A3">
        <w:rPr>
          <w:rStyle w:val="StyleUnderline"/>
          <w:rFonts w:asciiTheme="majorHAnsi" w:hAnsiTheme="majorHAnsi" w:cstheme="majorHAnsi"/>
        </w:rPr>
        <w:t>African sources do not constitute a majority</w:t>
      </w:r>
      <w:r w:rsidRPr="00FE51A3">
        <w:rPr>
          <w:rFonts w:asciiTheme="majorHAnsi" w:hAnsiTheme="majorHAnsi" w:cstheme="majorHAnsi"/>
          <w:sz w:val="12"/>
        </w:rPr>
        <w:t xml:space="preserve"> of this supply chain, </w:t>
      </w:r>
      <w:r w:rsidRPr="00FE51A3">
        <w:rPr>
          <w:rStyle w:val="StyleUnderline"/>
          <w:rFonts w:asciiTheme="majorHAnsi" w:hAnsiTheme="majorHAnsi" w:cstheme="majorHAnsi"/>
        </w:rPr>
        <w:t>and</w:t>
      </w:r>
      <w:r w:rsidRPr="00FE51A3">
        <w:rPr>
          <w:rFonts w:asciiTheme="majorHAnsi" w:hAnsiTheme="majorHAnsi" w:cstheme="majorHAnsi"/>
          <w:sz w:val="12"/>
        </w:rPr>
        <w:t xml:space="preserve"> </w:t>
      </w:r>
      <w:r w:rsidRPr="00DD4DD9">
        <w:rPr>
          <w:rStyle w:val="Emphasis"/>
          <w:rFonts w:asciiTheme="majorHAnsi" w:hAnsiTheme="majorHAnsi" w:cstheme="majorHAnsi"/>
          <w:highlight w:val="green"/>
        </w:rPr>
        <w:t>supposed victory in</w:t>
      </w:r>
      <w:r w:rsidRPr="00FE51A3">
        <w:rPr>
          <w:rStyle w:val="Emphasis"/>
          <w:rFonts w:asciiTheme="majorHAnsi" w:hAnsiTheme="majorHAnsi" w:cstheme="majorHAnsi"/>
        </w:rPr>
        <w:t xml:space="preserve"> a theoretical </w:t>
      </w:r>
      <w:r w:rsidRPr="00DD4DD9">
        <w:rPr>
          <w:rStyle w:val="Emphasis"/>
          <w:rFonts w:asciiTheme="majorHAnsi" w:hAnsiTheme="majorHAnsi" w:cstheme="majorHAnsi"/>
          <w:highlight w:val="green"/>
        </w:rPr>
        <w:t>gr</w:t>
      </w:r>
      <w:r w:rsidRPr="00FE51A3">
        <w:rPr>
          <w:rStyle w:val="Emphasis"/>
          <w:rFonts w:asciiTheme="majorHAnsi" w:hAnsiTheme="majorHAnsi" w:cstheme="majorHAnsi"/>
        </w:rPr>
        <w:t>eat-</w:t>
      </w:r>
      <w:r w:rsidRPr="00DD4DD9">
        <w:rPr>
          <w:rStyle w:val="Emphasis"/>
          <w:rFonts w:asciiTheme="majorHAnsi" w:hAnsiTheme="majorHAnsi" w:cstheme="majorHAnsi"/>
          <w:highlight w:val="green"/>
        </w:rPr>
        <w:t>p</w:t>
      </w:r>
      <w:r w:rsidRPr="00FE51A3">
        <w:rPr>
          <w:rStyle w:val="Emphasis"/>
          <w:rFonts w:asciiTheme="majorHAnsi" w:hAnsiTheme="majorHAnsi" w:cstheme="majorHAnsi"/>
        </w:rPr>
        <w:t xml:space="preserve">ower resource </w:t>
      </w:r>
      <w:r w:rsidRPr="00DD4DD9">
        <w:rPr>
          <w:rStyle w:val="Emphasis"/>
          <w:rFonts w:asciiTheme="majorHAnsi" w:hAnsiTheme="majorHAnsi" w:cstheme="majorHAnsi"/>
          <w:highlight w:val="green"/>
        </w:rPr>
        <w:t>w</w:t>
      </w:r>
      <w:r w:rsidRPr="00FE51A3">
        <w:rPr>
          <w:rStyle w:val="Emphasis"/>
          <w:rFonts w:asciiTheme="majorHAnsi" w:hAnsiTheme="majorHAnsi" w:cstheme="majorHAnsi"/>
        </w:rPr>
        <w:t xml:space="preserve">ar </w:t>
      </w:r>
      <w:r w:rsidRPr="00DD4DD9">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w:t>
      </w:r>
      <w:r w:rsidRPr="00DD4DD9">
        <w:rPr>
          <w:rStyle w:val="Emphasis"/>
          <w:rFonts w:asciiTheme="majorHAnsi" w:hAnsiTheme="majorHAnsi" w:cstheme="majorHAnsi"/>
          <w:highlight w:val="green"/>
        </w:rPr>
        <w:t>guarantee security of resource</w:t>
      </w:r>
      <w:r w:rsidRPr="00FE51A3">
        <w:rPr>
          <w:rStyle w:val="Emphasis"/>
          <w:rFonts w:asciiTheme="majorHAnsi" w:hAnsiTheme="majorHAnsi" w:cstheme="majorHAnsi"/>
        </w:rPr>
        <w:t xml:space="preserve"> supply</w:t>
      </w:r>
      <w:r w:rsidRPr="00FE51A3">
        <w:rPr>
          <w:rFonts w:asciiTheme="majorHAnsi" w:hAnsiTheme="majorHAnsi" w:cstheme="majorHAnsi"/>
          <w:sz w:val="12"/>
        </w:rPr>
        <w:t xml:space="preserve">. In sum, </w:t>
      </w:r>
      <w:r w:rsidRPr="00FE51A3">
        <w:rPr>
          <w:rStyle w:val="StyleUnderline"/>
          <w:rFonts w:asciiTheme="majorHAnsi" w:hAnsiTheme="majorHAnsi" w:cstheme="majorHAnsi"/>
        </w:rPr>
        <w:t>the potential for</w:t>
      </w:r>
      <w:r w:rsidRPr="00FE51A3">
        <w:rPr>
          <w:rFonts w:asciiTheme="majorHAnsi" w:hAnsiTheme="majorHAnsi" w:cstheme="majorHAnsi"/>
          <w:sz w:val="12"/>
        </w:rPr>
        <w:t xml:space="preserve"> either </w:t>
      </w:r>
      <w:r w:rsidRPr="00DD4DD9">
        <w:rPr>
          <w:rStyle w:val="StyleUnderline"/>
          <w:rFonts w:asciiTheme="majorHAnsi" w:hAnsiTheme="majorHAnsi" w:cstheme="majorHAnsi"/>
          <w:highlight w:val="green"/>
        </w:rPr>
        <w:t>China or</w:t>
      </w:r>
      <w:r w:rsidRPr="00FE51A3">
        <w:rPr>
          <w:rStyle w:val="StyleUnderline"/>
          <w:rFonts w:asciiTheme="majorHAnsi" w:hAnsiTheme="majorHAnsi" w:cstheme="majorHAnsi"/>
        </w:rPr>
        <w:t xml:space="preserve"> </w:t>
      </w:r>
      <w:r w:rsidRPr="00DD4DD9">
        <w:rPr>
          <w:rStyle w:val="StyleUnderline"/>
          <w:rFonts w:asciiTheme="majorHAnsi" w:hAnsiTheme="majorHAnsi" w:cstheme="majorHAnsi"/>
        </w:rPr>
        <w:t xml:space="preserve">the </w:t>
      </w:r>
      <w:r w:rsidRPr="00DD4DD9">
        <w:rPr>
          <w:rStyle w:val="Emphasis"/>
          <w:rFonts w:asciiTheme="majorHAnsi" w:hAnsiTheme="majorHAnsi" w:cstheme="majorHAnsi"/>
          <w:highlight w:val="green"/>
        </w:rPr>
        <w:t>U</w:t>
      </w:r>
      <w:r w:rsidRPr="00FE51A3">
        <w:rPr>
          <w:rStyle w:val="StyleUnderline"/>
          <w:rFonts w:asciiTheme="majorHAnsi" w:hAnsiTheme="majorHAnsi" w:cstheme="majorHAnsi"/>
        </w:rPr>
        <w:t xml:space="preserve">nited </w:t>
      </w:r>
      <w:r w:rsidRPr="00DD4DD9">
        <w:rPr>
          <w:rStyle w:val="Emphasis"/>
          <w:rFonts w:asciiTheme="majorHAnsi" w:hAnsiTheme="majorHAnsi" w:cstheme="majorHAnsi"/>
          <w:highlight w:val="green"/>
        </w:rPr>
        <w:t>S</w:t>
      </w:r>
      <w:r w:rsidRPr="00FE51A3">
        <w:rPr>
          <w:rStyle w:val="StyleUnderline"/>
          <w:rFonts w:asciiTheme="majorHAnsi" w:hAnsiTheme="majorHAnsi" w:cstheme="majorHAnsi"/>
        </w:rPr>
        <w:t xml:space="preserve">tates </w:t>
      </w:r>
      <w:r w:rsidRPr="00DD4DD9">
        <w:rPr>
          <w:rStyle w:val="StyleUnderline"/>
          <w:rFonts w:asciiTheme="majorHAnsi" w:hAnsiTheme="majorHAnsi" w:cstheme="majorHAnsi"/>
          <w:highlight w:val="green"/>
        </w:rPr>
        <w:t>to</w:t>
      </w:r>
      <w:r w:rsidRPr="00FE51A3">
        <w:rPr>
          <w:rFonts w:asciiTheme="majorHAnsi" w:hAnsiTheme="majorHAnsi" w:cstheme="majorHAnsi"/>
          <w:sz w:val="12"/>
        </w:rPr>
        <w:t xml:space="preserve"> be willing to </w:t>
      </w:r>
      <w:r w:rsidRPr="00DD4DD9">
        <w:rPr>
          <w:rStyle w:val="Emphasis"/>
          <w:rFonts w:asciiTheme="majorHAnsi" w:hAnsiTheme="majorHAnsi" w:cstheme="majorHAnsi"/>
          <w:highlight w:val="green"/>
        </w:rPr>
        <w:t>enter war</w:t>
      </w:r>
      <w:r w:rsidRPr="00FE51A3">
        <w:rPr>
          <w:rStyle w:val="Emphasis"/>
          <w:rFonts w:asciiTheme="majorHAnsi" w:hAnsiTheme="majorHAnsi" w:cstheme="majorHAnsi"/>
        </w:rPr>
        <w:t xml:space="preserve"> with a nuclear adversary </w:t>
      </w:r>
      <w:r w:rsidRPr="00DD4DD9">
        <w:rPr>
          <w:rStyle w:val="Emphasis"/>
          <w:rFonts w:asciiTheme="majorHAnsi" w:hAnsiTheme="majorHAnsi" w:cstheme="majorHAnsi"/>
          <w:highlight w:val="green"/>
        </w:rPr>
        <w:t>over African oil</w:t>
      </w:r>
      <w:r w:rsidRPr="00FE51A3">
        <w:rPr>
          <w:rStyle w:val="Emphasis"/>
          <w:rFonts w:asciiTheme="majorHAnsi" w:hAnsiTheme="majorHAnsi" w:cstheme="majorHAnsi"/>
        </w:rPr>
        <w:t>,</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let alone </w:t>
      </w:r>
      <w:r w:rsidRPr="00FE51A3">
        <w:rPr>
          <w:rFonts w:asciiTheme="majorHAnsi" w:hAnsiTheme="majorHAnsi" w:cstheme="majorHAnsi"/>
          <w:sz w:val="12"/>
        </w:rPr>
        <w:t xml:space="preserve">other, </w:t>
      </w:r>
      <w:r w:rsidRPr="00FE51A3">
        <w:rPr>
          <w:rStyle w:val="Emphasis"/>
          <w:rFonts w:asciiTheme="majorHAnsi" w:hAnsiTheme="majorHAnsi" w:cstheme="majorHAnsi"/>
        </w:rPr>
        <w:t>less valuable resources,</w:t>
      </w:r>
      <w:r w:rsidRPr="00FE51A3">
        <w:rPr>
          <w:rFonts w:asciiTheme="majorHAnsi" w:hAnsiTheme="majorHAnsi" w:cstheme="majorHAnsi"/>
          <w:sz w:val="12"/>
        </w:rPr>
        <w:t xml:space="preserve"> </w:t>
      </w:r>
      <w:r w:rsidRPr="00DD4DD9">
        <w:rPr>
          <w:rStyle w:val="StyleUnderline"/>
          <w:rFonts w:asciiTheme="majorHAnsi" w:hAnsiTheme="majorHAnsi" w:cstheme="majorHAnsi"/>
          <w:highlight w:val="green"/>
        </w:rPr>
        <w:t xml:space="preserve">is </w:t>
      </w:r>
      <w:r w:rsidRPr="00DD4DD9">
        <w:rPr>
          <w:rStyle w:val="Emphasis"/>
          <w:rFonts w:asciiTheme="majorHAnsi" w:hAnsiTheme="majorHAnsi" w:cstheme="majorHAnsi"/>
          <w:highlight w:val="green"/>
        </w:rPr>
        <w:t>extraordinarily small</w:t>
      </w:r>
      <w:r w:rsidRPr="00DD4DD9">
        <w:rPr>
          <w:rFonts w:asciiTheme="majorHAnsi" w:hAnsiTheme="majorHAnsi" w:cstheme="majorHAnsi"/>
          <w:sz w:val="12"/>
          <w:highlight w:val="green"/>
        </w:rPr>
        <w:t>.8</w:t>
      </w:r>
    </w:p>
    <w:p w14:paraId="4439293B" w14:textId="1D48DF61" w:rsidR="00960068" w:rsidRPr="00960068" w:rsidRDefault="000B20D2" w:rsidP="000B20D2">
      <w:pPr>
        <w:pStyle w:val="Heading3"/>
      </w:pPr>
      <w:r>
        <w:lastRenderedPageBreak/>
        <w:t>FW</w:t>
      </w:r>
    </w:p>
    <w:p w14:paraId="292E4CB8" w14:textId="77777777" w:rsidR="000B20D2" w:rsidRPr="00A355C6" w:rsidRDefault="000B20D2" w:rsidP="000B20D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041F43A" w14:textId="77777777" w:rsidR="000B20D2" w:rsidRPr="00B43B5B" w:rsidRDefault="000B20D2" w:rsidP="000B20D2">
      <w:pPr>
        <w:pStyle w:val="ListParagraph"/>
        <w:keepNext/>
        <w:keepLines/>
        <w:numPr>
          <w:ilvl w:val="0"/>
          <w:numId w:val="12"/>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D43368E" w14:textId="77777777" w:rsidR="000B20D2" w:rsidRPr="00A355C6" w:rsidRDefault="000B20D2" w:rsidP="000B20D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690A534" w14:textId="77777777" w:rsidR="000B20D2" w:rsidRPr="00A355C6" w:rsidRDefault="000B20D2" w:rsidP="000B20D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5C1DE6A" w14:textId="77777777" w:rsidR="000B20D2" w:rsidRPr="00B43B5B" w:rsidRDefault="000B20D2" w:rsidP="000B20D2">
      <w:pPr>
        <w:pStyle w:val="ListParagraph"/>
        <w:keepNext/>
        <w:keepLines/>
        <w:numPr>
          <w:ilvl w:val="0"/>
          <w:numId w:val="12"/>
        </w:numPr>
        <w:spacing w:before="40"/>
        <w:outlineLvl w:val="3"/>
        <w:rPr>
          <w:rFonts w:eastAsia="Yu Gothic Light"/>
          <w:b/>
          <w:bCs/>
          <w:color w:val="000000" w:themeColor="text1"/>
          <w:sz w:val="24"/>
        </w:rPr>
      </w:pPr>
      <w:r w:rsidRPr="00B43B5B">
        <w:rPr>
          <w:rFonts w:eastAsia="Yu Gothic Light"/>
          <w:b/>
          <w:bCs/>
          <w:color w:val="000000" w:themeColor="text1"/>
          <w:sz w:val="26"/>
          <w:szCs w:val="26"/>
        </w:rPr>
        <w:lastRenderedPageBreak/>
        <w:t>Moral uncertainty means preventing extinction should be our highest priority.</w:t>
      </w:r>
      <w:r w:rsidRPr="00B43B5B">
        <w:rPr>
          <w:rFonts w:eastAsia="Yu Gothic Light"/>
          <w:b/>
          <w:bCs/>
          <w:color w:val="000000" w:themeColor="text1"/>
          <w:szCs w:val="26"/>
        </w:rPr>
        <w:br/>
      </w:r>
      <w:r w:rsidRPr="00B43B5B">
        <w:rPr>
          <w:rFonts w:eastAsia="Yu Mincho"/>
          <w:b/>
          <w:color w:val="000000" w:themeColor="text1"/>
          <w:sz w:val="26"/>
        </w:rPr>
        <w:t>Bostrom 12</w:t>
      </w:r>
      <w:r w:rsidRPr="00B43B5B">
        <w:rPr>
          <w:rFonts w:eastAsia="Yu Mincho"/>
          <w:color w:val="000000" w:themeColor="text1"/>
          <w:szCs w:val="22"/>
        </w:rPr>
        <w:t xml:space="preserve"> [Nick Bostrom. Faculty of Philosophy &amp; Oxford Martin School University of Oxford. “Existential Risk Prevention as Global Priority.” Global Policy (2012)]</w:t>
      </w:r>
      <w:r w:rsidRPr="00B43B5B">
        <w:rPr>
          <w:rFonts w:eastAsia="Yu Mincho"/>
          <w:color w:val="000000" w:themeColor="text1"/>
          <w:szCs w:val="22"/>
        </w:rPr>
        <w:br/>
      </w:r>
      <w:r w:rsidRPr="00B43B5B">
        <w:rPr>
          <w:rFonts w:eastAsia="Yu Mincho"/>
          <w:color w:val="000000" w:themeColor="text1"/>
        </w:rPr>
        <w:t>These reflections 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moral uncertainty suggest </w:t>
      </w:r>
      <w:r w:rsidRPr="00B43B5B">
        <w:rPr>
          <w:rFonts w:eastAsia="Yu Mincho"/>
          <w:color w:val="000000" w:themeColor="text1"/>
        </w:rPr>
        <w:t>an alternative, complementary way of looking at existential risk; they also suggest a new way of thinking about the ideal of sustainability. Let me elaborate.¶</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present</w:t>
      </w:r>
      <w:r w:rsidRPr="00B43B5B">
        <w:rPr>
          <w:rFonts w:eastAsia="Yu Mincho"/>
          <w:b/>
          <w:color w:val="000000" w:themeColor="text1"/>
          <w:sz w:val="24"/>
          <w:u w:val="single"/>
        </w:rPr>
        <w:t xml:space="preserve"> understanding of </w:t>
      </w:r>
      <w:r w:rsidRPr="00B43B5B">
        <w:rPr>
          <w:rFonts w:eastAsia="Yu Mincho"/>
          <w:b/>
          <w:color w:val="000000" w:themeColor="text1"/>
          <w:sz w:val="24"/>
          <w:highlight w:val="green"/>
          <w:u w:val="single"/>
        </w:rPr>
        <w:t xml:space="preserve">axiology might </w:t>
      </w:r>
      <w:r w:rsidRPr="00B43B5B">
        <w:rPr>
          <w:rFonts w:eastAsia="Yu Mincho"/>
          <w:color w:val="000000" w:themeColor="text1"/>
        </w:rPr>
        <w:t>well</w:t>
      </w:r>
      <w:r w:rsidRPr="00B43B5B">
        <w:rPr>
          <w:rFonts w:eastAsia="Yu Mincho"/>
          <w:b/>
          <w:color w:val="000000" w:themeColor="text1"/>
          <w:sz w:val="24"/>
          <w:highlight w:val="green"/>
          <w:u w:val="single"/>
        </w:rPr>
        <w:t xml:space="preserve"> be confused. </w:t>
      </w:r>
      <w:r w:rsidRPr="00B43B5B">
        <w:rPr>
          <w:rFonts w:eastAsia="Yu Mincho"/>
          <w:b/>
          <w:color w:val="000000" w:themeColor="text1"/>
          <w:sz w:val="24"/>
          <w:u w:val="single"/>
        </w:rPr>
        <w:t xml:space="preserve">We may not </w:t>
      </w:r>
      <w:r w:rsidRPr="00B43B5B">
        <w:rPr>
          <w:rFonts w:eastAsia="Yu Mincho"/>
          <w:color w:val="000000" w:themeColor="text1"/>
        </w:rPr>
        <w:t>now</w:t>
      </w:r>
      <w:r w:rsidRPr="00B43B5B">
        <w:rPr>
          <w:rFonts w:eastAsia="Yu Mincho"/>
          <w:b/>
          <w:color w:val="000000" w:themeColor="text1"/>
          <w:sz w:val="24"/>
          <w:u w:val="single"/>
        </w:rPr>
        <w:t xml:space="preserve"> </w:t>
      </w:r>
      <w:r w:rsidRPr="00B43B5B">
        <w:rPr>
          <w:rFonts w:eastAsia="Yu Mincho"/>
          <w:color w:val="000000" w:themeColor="text1"/>
        </w:rPr>
        <w:t>know — at least not in concrete detail — what outcomes would count as a big win for humanity; we might not even yet</w:t>
      </w:r>
      <w:r w:rsidRPr="00B43B5B">
        <w:rPr>
          <w:rFonts w:eastAsia="Yu Mincho"/>
          <w:b/>
          <w:color w:val="000000" w:themeColor="text1"/>
          <w:sz w:val="24"/>
          <w:u w:val="single"/>
        </w:rPr>
        <w:t xml:space="preserve"> be able to imagine the best ends </w:t>
      </w:r>
      <w:r w:rsidRPr="00B43B5B">
        <w:rPr>
          <w:rFonts w:eastAsia="Yu Mincho"/>
          <w:color w:val="000000" w:themeColor="text1"/>
        </w:rPr>
        <w:t>of our journey.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If we are </w:t>
      </w:r>
      <w:r w:rsidRPr="00B43B5B">
        <w:rPr>
          <w:rFonts w:eastAsia="Yu Mincho"/>
          <w:color w:val="000000" w:themeColor="text1"/>
        </w:rPr>
        <w:t>indeed</w:t>
      </w:r>
      <w:r w:rsidRPr="00B43B5B">
        <w:rPr>
          <w:rFonts w:eastAsia="Yu Mincho"/>
          <w:b/>
          <w:color w:val="000000" w:themeColor="text1"/>
          <w:sz w:val="24"/>
          <w:u w:val="single"/>
        </w:rPr>
        <w:t xml:space="preserve"> </w:t>
      </w:r>
      <w:r w:rsidRPr="00B43B5B">
        <w:rPr>
          <w:rFonts w:eastAsia="Yu Mincho"/>
          <w:color w:val="000000" w:themeColor="text1"/>
        </w:rPr>
        <w:t>profoundly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uncertain </w:t>
      </w:r>
      <w:r w:rsidRPr="00B43B5B">
        <w:rPr>
          <w:rFonts w:eastAsia="Yu Mincho"/>
          <w:color w:val="000000" w:themeColor="text1"/>
        </w:rPr>
        <w:t>about our ultimate aims,</w:t>
      </w:r>
      <w:r w:rsidRPr="00B43B5B">
        <w:rPr>
          <w:rFonts w:eastAsia="Yu Mincho"/>
          <w:b/>
          <w:color w:val="000000" w:themeColor="text1"/>
          <w:sz w:val="24"/>
          <w:u w:val="single"/>
        </w:rPr>
        <w:t xml:space="preserve"> </w:t>
      </w:r>
      <w:r w:rsidRPr="00B43B5B">
        <w:rPr>
          <w:rFonts w:eastAsia="Yu Mincho"/>
          <w:color w:val="000000" w:themeColor="text1"/>
        </w:rPr>
        <w:t>then we should recognize 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there is a great</w:t>
      </w:r>
      <w:r w:rsidRPr="00B43B5B">
        <w:rPr>
          <w:rFonts w:eastAsia="Yu Mincho"/>
          <w:b/>
          <w:color w:val="000000" w:themeColor="text1"/>
          <w:sz w:val="24"/>
          <w:u w:val="single"/>
        </w:rPr>
        <w:t xml:space="preserve"> </w:t>
      </w:r>
      <w:r w:rsidRPr="00B43B5B">
        <w:rPr>
          <w:rFonts w:eastAsia="Yu Mincho"/>
          <w:color w:val="000000" w:themeColor="text1"/>
        </w:rPr>
        <w:t>option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in preserving </w:t>
      </w:r>
      <w:r w:rsidRPr="00B43B5B">
        <w:rPr>
          <w:rFonts w:eastAsia="Yu Mincho"/>
          <w:color w:val="000000" w:themeColor="text1"/>
        </w:rPr>
        <w:t>— and ideally improving —</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ability to recognize value and</w:t>
      </w:r>
      <w:r w:rsidRPr="00B43B5B">
        <w:rPr>
          <w:rFonts w:eastAsia="Yu Mincho"/>
          <w:color w:val="000000" w:themeColor="text1"/>
          <w:highlight w:val="green"/>
        </w:rPr>
        <w:t xml:space="preserve"> </w:t>
      </w:r>
      <w:r w:rsidRPr="00B43B5B">
        <w:rPr>
          <w:rFonts w:eastAsia="Yu Mincho"/>
          <w:color w:val="000000" w:themeColor="text1"/>
        </w:rPr>
        <w:t xml:space="preserve">to </w:t>
      </w:r>
      <w:r w:rsidRPr="00B43B5B">
        <w:rPr>
          <w:rFonts w:eastAsia="Yu Mincho"/>
          <w:b/>
          <w:color w:val="000000" w:themeColor="text1"/>
          <w:sz w:val="24"/>
          <w:highlight w:val="green"/>
          <w:u w:val="single"/>
        </w:rPr>
        <w:t xml:space="preserve">steer the future accordingly. Ensuring </w:t>
      </w:r>
      <w:r w:rsidRPr="00B43B5B">
        <w:rPr>
          <w:rFonts w:eastAsia="Yu Mincho"/>
          <w:color w:val="000000" w:themeColor="text1"/>
        </w:rPr>
        <w:t>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there will be a future </w:t>
      </w:r>
      <w:r w:rsidRPr="00B43B5B">
        <w:rPr>
          <w:rFonts w:eastAsia="Yu Mincho"/>
          <w:color w:val="000000" w:themeColor="text1"/>
        </w:rPr>
        <w:t>version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humanity </w:t>
      </w:r>
      <w:r w:rsidRPr="00B43B5B">
        <w:rPr>
          <w:rFonts w:eastAsia="Yu Mincho"/>
          <w:color w:val="000000" w:themeColor="text1"/>
        </w:rPr>
        <w:t>with great powers and a propensity to use them wisely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is </w:t>
      </w:r>
      <w:r w:rsidRPr="00B43B5B">
        <w:rPr>
          <w:rFonts w:eastAsia="Yu Mincho"/>
          <w:color w:val="000000" w:themeColor="text1"/>
        </w:rPr>
        <w:t>plausibly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 best way </w:t>
      </w:r>
      <w:r w:rsidRPr="00B43B5B">
        <w:rPr>
          <w:rFonts w:eastAsia="Yu Mincho"/>
          <w:color w:val="000000" w:themeColor="text1"/>
        </w:rPr>
        <w:t>available to us</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to increase </w:t>
      </w:r>
      <w:r w:rsidRPr="00B43B5B">
        <w:rPr>
          <w:rFonts w:eastAsia="Yu Mincho"/>
          <w:b/>
          <w:color w:val="000000" w:themeColor="text1"/>
          <w:sz w:val="24"/>
          <w:u w:val="single"/>
        </w:rPr>
        <w:t xml:space="preserve">the probability that the </w:t>
      </w:r>
      <w:r w:rsidRPr="00B43B5B">
        <w:rPr>
          <w:rFonts w:eastAsia="Yu Mincho"/>
          <w:b/>
          <w:color w:val="000000" w:themeColor="text1"/>
          <w:sz w:val="24"/>
          <w:highlight w:val="green"/>
          <w:u w:val="single"/>
        </w:rPr>
        <w:t xml:space="preserve">future </w:t>
      </w:r>
      <w:r w:rsidRPr="00B43B5B">
        <w:rPr>
          <w:rFonts w:eastAsia="Yu Mincho"/>
          <w:b/>
          <w:color w:val="000000" w:themeColor="text1"/>
          <w:sz w:val="24"/>
          <w:u w:val="single"/>
        </w:rPr>
        <w:t xml:space="preserve">will contain </w:t>
      </w:r>
      <w:r w:rsidRPr="00B43B5B">
        <w:rPr>
          <w:rFonts w:eastAsia="Yu Mincho"/>
          <w:color w:val="000000" w:themeColor="text1"/>
        </w:rPr>
        <w:t>a lot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w:t>
      </w:r>
      <w:r w:rsidRPr="00B43B5B">
        <w:rPr>
          <w:rFonts w:eastAsia="Yu Mincho"/>
          <w:color w:val="000000" w:themeColor="text1"/>
        </w:rPr>
        <w:t>To do this, we must prevent any existential catastrophe</w:t>
      </w:r>
      <w:r w:rsidRPr="00B43B5B">
        <w:rPr>
          <w:rFonts w:eastAsia="Yu Mincho"/>
          <w:color w:val="000000" w:themeColor="text1"/>
          <w:sz w:val="24"/>
        </w:rPr>
        <w:t>.</w:t>
      </w:r>
    </w:p>
    <w:p w14:paraId="1E5C0839" w14:textId="4BB44714" w:rsidR="001A4B9A" w:rsidRPr="001A4B9A" w:rsidRDefault="001A4B9A" w:rsidP="001A4B9A">
      <w:pPr>
        <w:rPr>
          <w:b/>
          <w:sz w:val="26"/>
          <w:szCs w:val="26"/>
        </w:rPr>
      </w:pPr>
      <w:bookmarkStart w:id="0" w:name="_GoBack"/>
      <w:bookmarkEnd w:id="0"/>
    </w:p>
    <w:p w14:paraId="5E17A8F9" w14:textId="77777777" w:rsidR="001A4B9A" w:rsidRPr="001A4B9A" w:rsidRDefault="001A4B9A" w:rsidP="001A4B9A">
      <w:pPr>
        <w:rPr>
          <w:b/>
          <w:sz w:val="26"/>
          <w:szCs w:val="26"/>
        </w:rPr>
      </w:pPr>
    </w:p>
    <w:p w14:paraId="42B4C32C" w14:textId="179F6197" w:rsidR="007724DE" w:rsidRPr="001A4B9A" w:rsidRDefault="007724DE" w:rsidP="007724DE">
      <w:pPr>
        <w:rPr>
          <w:b/>
          <w:sz w:val="26"/>
          <w:szCs w:val="26"/>
        </w:rPr>
      </w:pPr>
    </w:p>
    <w:p w14:paraId="586FA736" w14:textId="4E6E95C9" w:rsidR="0063165F" w:rsidRPr="001A4B9A" w:rsidRDefault="0063165F" w:rsidP="007724DE">
      <w:pPr>
        <w:rPr>
          <w:b/>
          <w:sz w:val="26"/>
          <w:szCs w:val="26"/>
        </w:rPr>
      </w:pPr>
    </w:p>
    <w:p w14:paraId="4A57FFD9" w14:textId="77777777" w:rsidR="0063165F" w:rsidRPr="001A4B9A" w:rsidRDefault="0063165F" w:rsidP="0063165F">
      <w:pPr>
        <w:rPr>
          <w:b/>
          <w:sz w:val="26"/>
          <w:szCs w:val="26"/>
        </w:rPr>
      </w:pPr>
    </w:p>
    <w:p w14:paraId="2525D57B" w14:textId="377B9B23" w:rsidR="007724DE" w:rsidRPr="007724DE" w:rsidRDefault="007724DE" w:rsidP="007724DE">
      <w:pPr>
        <w:rPr>
          <w:b/>
          <w:sz w:val="26"/>
          <w:szCs w:val="26"/>
        </w:rPr>
      </w:pPr>
    </w:p>
    <w:p w14:paraId="1BFB642F" w14:textId="163F2A15" w:rsidR="007724DE" w:rsidRPr="007724DE" w:rsidRDefault="007724DE" w:rsidP="007724DE">
      <w:pPr>
        <w:rPr>
          <w:b/>
          <w:sz w:val="26"/>
          <w:szCs w:val="26"/>
        </w:rPr>
      </w:pPr>
    </w:p>
    <w:p w14:paraId="103E144A" w14:textId="389D1840" w:rsidR="007724DE" w:rsidRPr="007724DE" w:rsidRDefault="007724DE" w:rsidP="007724DE">
      <w:pPr>
        <w:rPr>
          <w:b/>
          <w:sz w:val="26"/>
          <w:szCs w:val="26"/>
        </w:rPr>
      </w:pPr>
    </w:p>
    <w:p w14:paraId="7DB82005" w14:textId="1BB158AE" w:rsidR="007724DE" w:rsidRPr="007724DE" w:rsidRDefault="007724DE" w:rsidP="007724DE">
      <w:pPr>
        <w:rPr>
          <w:b/>
          <w:sz w:val="26"/>
          <w:szCs w:val="26"/>
        </w:rPr>
      </w:pPr>
    </w:p>
    <w:p w14:paraId="7DA3BE3C" w14:textId="0DC5F864" w:rsidR="007724DE" w:rsidRPr="007724DE" w:rsidRDefault="007724DE" w:rsidP="007724DE">
      <w:pPr>
        <w:rPr>
          <w:b/>
          <w:sz w:val="26"/>
          <w:szCs w:val="26"/>
        </w:rPr>
      </w:pPr>
    </w:p>
    <w:p w14:paraId="7ED6B9B7" w14:textId="77777777" w:rsidR="007724DE" w:rsidRPr="007724DE" w:rsidRDefault="007724DE" w:rsidP="007724DE">
      <w:pPr>
        <w:rPr>
          <w:b/>
          <w:sz w:val="26"/>
          <w:szCs w:val="26"/>
        </w:rPr>
      </w:pPr>
    </w:p>
    <w:p w14:paraId="67506D55" w14:textId="77777777" w:rsidR="00960068" w:rsidRPr="007724DE" w:rsidRDefault="00960068" w:rsidP="00960068">
      <w:pPr>
        <w:rPr>
          <w:b/>
          <w:sz w:val="26"/>
          <w:szCs w:val="26"/>
        </w:rPr>
      </w:pPr>
    </w:p>
    <w:sectPr w:rsidR="00960068" w:rsidRPr="007724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0A2F29"/>
    <w:multiLevelType w:val="hybridMultilevel"/>
    <w:tmpl w:val="429E23DE"/>
    <w:lvl w:ilvl="0" w:tplc="E0941418">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62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B20D2"/>
    <w:rsid w:val="000D26A6"/>
    <w:rsid w:val="000D2B90"/>
    <w:rsid w:val="000D6ED8"/>
    <w:rsid w:val="000D717B"/>
    <w:rsid w:val="00100B28"/>
    <w:rsid w:val="00117316"/>
    <w:rsid w:val="001209B4"/>
    <w:rsid w:val="001317C3"/>
    <w:rsid w:val="001761FC"/>
    <w:rsid w:val="00177F42"/>
    <w:rsid w:val="00182655"/>
    <w:rsid w:val="001840F2"/>
    <w:rsid w:val="00185134"/>
    <w:rsid w:val="001856C6"/>
    <w:rsid w:val="00191B5F"/>
    <w:rsid w:val="00192487"/>
    <w:rsid w:val="0019316F"/>
    <w:rsid w:val="00193416"/>
    <w:rsid w:val="00195073"/>
    <w:rsid w:val="0019668D"/>
    <w:rsid w:val="001A25FD"/>
    <w:rsid w:val="001A4B9A"/>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55475"/>
    <w:rsid w:val="002579D4"/>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D7C44"/>
    <w:rsid w:val="002E0643"/>
    <w:rsid w:val="002E392E"/>
    <w:rsid w:val="002E6BBC"/>
    <w:rsid w:val="002F1BA9"/>
    <w:rsid w:val="002F6E7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73F"/>
    <w:rsid w:val="003C5F4C"/>
    <w:rsid w:val="003D5EA8"/>
    <w:rsid w:val="003D7B28"/>
    <w:rsid w:val="003E305E"/>
    <w:rsid w:val="003E34DB"/>
    <w:rsid w:val="003E41FF"/>
    <w:rsid w:val="003E5302"/>
    <w:rsid w:val="003E5BF1"/>
    <w:rsid w:val="003F2452"/>
    <w:rsid w:val="003F41EA"/>
    <w:rsid w:val="003F7DF0"/>
    <w:rsid w:val="004039AF"/>
    <w:rsid w:val="00404514"/>
    <w:rsid w:val="0040661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0287"/>
    <w:rsid w:val="005B21FA"/>
    <w:rsid w:val="005B3244"/>
    <w:rsid w:val="005B4E9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165F"/>
    <w:rsid w:val="006379E9"/>
    <w:rsid w:val="006438CB"/>
    <w:rsid w:val="006529B9"/>
    <w:rsid w:val="00654695"/>
    <w:rsid w:val="0065500A"/>
    <w:rsid w:val="00655217"/>
    <w:rsid w:val="0065620E"/>
    <w:rsid w:val="0065727C"/>
    <w:rsid w:val="00674A78"/>
    <w:rsid w:val="006842EB"/>
    <w:rsid w:val="00696A16"/>
    <w:rsid w:val="006A4840"/>
    <w:rsid w:val="006A52A0"/>
    <w:rsid w:val="006A7E1D"/>
    <w:rsid w:val="006C3A56"/>
    <w:rsid w:val="006D13F4"/>
    <w:rsid w:val="006D6AED"/>
    <w:rsid w:val="006E6D0B"/>
    <w:rsid w:val="006F126E"/>
    <w:rsid w:val="006F32C9"/>
    <w:rsid w:val="006F3834"/>
    <w:rsid w:val="006F3FC7"/>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24DE"/>
    <w:rsid w:val="00775694"/>
    <w:rsid w:val="00793C5E"/>
    <w:rsid w:val="00793F46"/>
    <w:rsid w:val="007A1325"/>
    <w:rsid w:val="007A1A18"/>
    <w:rsid w:val="007A3BAF"/>
    <w:rsid w:val="007B53D8"/>
    <w:rsid w:val="007C22C5"/>
    <w:rsid w:val="007C57E1"/>
    <w:rsid w:val="007C5811"/>
    <w:rsid w:val="007D2DF5"/>
    <w:rsid w:val="007D4347"/>
    <w:rsid w:val="007D451A"/>
    <w:rsid w:val="007D5E3E"/>
    <w:rsid w:val="007D7596"/>
    <w:rsid w:val="007E242C"/>
    <w:rsid w:val="007E2C64"/>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108B4"/>
    <w:rsid w:val="00920E6A"/>
    <w:rsid w:val="00930094"/>
    <w:rsid w:val="00931816"/>
    <w:rsid w:val="00932C71"/>
    <w:rsid w:val="009509D5"/>
    <w:rsid w:val="009538F5"/>
    <w:rsid w:val="00957187"/>
    <w:rsid w:val="00960068"/>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4C83"/>
    <w:rsid w:val="00A271BA"/>
    <w:rsid w:val="00A27F86"/>
    <w:rsid w:val="00A431C6"/>
    <w:rsid w:val="00A54315"/>
    <w:rsid w:val="00A60FBC"/>
    <w:rsid w:val="00A65C0B"/>
    <w:rsid w:val="00A776BA"/>
    <w:rsid w:val="00A77A2A"/>
    <w:rsid w:val="00A81FD2"/>
    <w:rsid w:val="00A8441A"/>
    <w:rsid w:val="00A8674A"/>
    <w:rsid w:val="00A96241"/>
    <w:rsid w:val="00A96E24"/>
    <w:rsid w:val="00AA6F6E"/>
    <w:rsid w:val="00AB122B"/>
    <w:rsid w:val="00AB21B0"/>
    <w:rsid w:val="00AB48D3"/>
    <w:rsid w:val="00AC10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480"/>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21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B4497"/>
    <w:rsid w:val="00CC58D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54D"/>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D6839"/>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55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8236A"/>
  <w14:defaultImageDpi w14:val="300"/>
  <w15:docId w15:val="{A0F77021-B975-0744-9A00-A3AAB4B17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96006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600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00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00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9600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00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0068"/>
  </w:style>
  <w:style w:type="character" w:customStyle="1" w:styleId="Heading1Char">
    <w:name w:val="Heading 1 Char"/>
    <w:aliases w:val="Pocket Char"/>
    <w:basedOn w:val="DefaultParagraphFont"/>
    <w:link w:val="Heading1"/>
    <w:uiPriority w:val="9"/>
    <w:rsid w:val="009600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00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6006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9600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006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960068"/>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6006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60068"/>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C"/>
    <w:basedOn w:val="DefaultParagraphFont"/>
    <w:link w:val="NoSpacing"/>
    <w:uiPriority w:val="99"/>
    <w:unhideWhenUsed/>
    <w:rsid w:val="00960068"/>
    <w:rPr>
      <w:color w:val="auto"/>
      <w:u w:val="none"/>
    </w:rPr>
  </w:style>
  <w:style w:type="paragraph" w:styleId="DocumentMap">
    <w:name w:val="Document Map"/>
    <w:basedOn w:val="Normal"/>
    <w:link w:val="DocumentMapChar"/>
    <w:uiPriority w:val="99"/>
    <w:semiHidden/>
    <w:unhideWhenUsed/>
    <w:rsid w:val="009600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0068"/>
    <w:rPr>
      <w:rFonts w:ascii="Lucida Grande" w:hAnsi="Lucida Grande" w:cs="Lucida Grande"/>
    </w:rPr>
  </w:style>
  <w:style w:type="paragraph" w:customStyle="1" w:styleId="textbold">
    <w:name w:val="text bold"/>
    <w:basedOn w:val="Normal"/>
    <w:link w:val="Emphasis"/>
    <w:uiPriority w:val="20"/>
    <w:qFormat/>
    <w:rsid w:val="00960068"/>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96006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0B20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bsnews.com/news/china-cuts-us-treasury-debt-holding-by-13/" TargetMode="External"/><Relationship Id="rId21" Type="http://schemas.openxmlformats.org/officeDocument/2006/relationships/hyperlink" Target="https://asiatimes.com/2019/12/yuan-globalization-remains-a-long-way-off/" TargetMode="External"/><Relationship Id="rId42" Type="http://schemas.openxmlformats.org/officeDocument/2006/relationships/hyperlink" Target="https://doi.org/10.1016/j.tibtech.2018.07.009" TargetMode="External"/><Relationship Id="rId47" Type="http://schemas.openxmlformats.org/officeDocument/2006/relationships/hyperlink" Target="https://www.basaglar.com/en/" TargetMode="External"/><Relationship Id="rId63" Type="http://schemas.openxmlformats.org/officeDocument/2006/relationships/hyperlink" Target="https://doi.org/10.1016/j.tibtech.2018.07.009"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forbes.com/sites/lorenzomontanari/2021/05/12/bidens-undermining-of-us-intellectual-property-rights-is-dangerous-and-will-hurt-pandemic-response/?sh=4a74c5004890" TargetMode="External"/><Relationship Id="rId29" Type="http://schemas.openxmlformats.org/officeDocument/2006/relationships/hyperlink" Target="https://asia.nikkei.com/Editor-s-Picks/China-up-close/Xi-fears-Japan-led-manufacturing-exodus-from-China" TargetMode="External"/><Relationship Id="rId11" Type="http://schemas.openxmlformats.org/officeDocument/2006/relationships/hyperlink" Target="https://www.bloomberg.com/news/articles/2021-03-01/xi-mobilizes-china-for-tech-revolution-to-cut-dependence-on-west" TargetMode="External"/><Relationship Id="rId24" Type="http://schemas.openxmlformats.org/officeDocument/2006/relationships/hyperlink" Target="https://www.economist.com/finance-and-economics/2020/04/16/the-dollars-dominance-masks-chinas-rise-in-finance" TargetMode="External"/><Relationship Id="rId32" Type="http://schemas.openxmlformats.org/officeDocument/2006/relationships/hyperlink" Target="https://democracyjournal.org/magazine/55/insulin-should-be-free-yes-free/" TargetMode="External"/><Relationship Id="rId37" Type="http://schemas.openxmlformats.org/officeDocument/2006/relationships/hyperlink" Target="https://www.scientificamerican.com/article/cost-to-develop-new-pharmaceutical-drug-now-exceeds-2-5b/" TargetMode="External"/><Relationship Id="rId40" Type="http://schemas.openxmlformats.org/officeDocument/2006/relationships/hyperlink" Target="http://www.apimages.com/metadata/Index/Insulin-Legislation/75bd28fc8ed840c3802727306873cce0/1/0" TargetMode="External"/><Relationship Id="rId45" Type="http://schemas.openxmlformats.org/officeDocument/2006/relationships/hyperlink" Target="https://doi.org/10.4161/mabs.3.2.15005" TargetMode="External"/><Relationship Id="rId53" Type="http://schemas.openxmlformats.org/officeDocument/2006/relationships/hyperlink" Target="https://doi.org/10.1016/j.tibtech.2018.07.009" TargetMode="External"/><Relationship Id="rId58" Type="http://schemas.openxmlformats.org/officeDocument/2006/relationships/hyperlink" Target="https://doi.org/10.1038/nbt.3888" TargetMode="External"/><Relationship Id="rId66" Type="http://schemas.openxmlformats.org/officeDocument/2006/relationships/hyperlink" Target="https://www-proquest-com.ezproxy.library.unlv.edu/docview/1994279823?accountid=3611&amp;pq-origsite=primo" TargetMode="External"/><Relationship Id="rId5" Type="http://schemas.openxmlformats.org/officeDocument/2006/relationships/numbering" Target="numbering.xml"/><Relationship Id="rId61" Type="http://schemas.openxmlformats.org/officeDocument/2006/relationships/hyperlink" Target="http://news.mit.edu/2016/portable-device-produces-biopharmaceuticals-on-demand-0729" TargetMode="External"/><Relationship Id="rId19" Type="http://schemas.openxmlformats.org/officeDocument/2006/relationships/hyperlink" Target="https://www.imf.org/en/Publications/WEO/Issues/2020/04/14/weo-april-2020" TargetMode="External"/><Relationship Id="rId14" Type="http://schemas.openxmlformats.org/officeDocument/2006/relationships/hyperlink" Target="https://www.nbcnews.com/politics/national-security/china-has-done-human-testing-create-biologically-enhanced-super-soldiers-n1249914" TargetMode="External"/><Relationship Id="rId22" Type="http://schemas.openxmlformats.org/officeDocument/2006/relationships/hyperlink" Target="https://asiatimes.com/2019/12/yuan-globalization-remains-a-long-way-off/" TargetMode="External"/><Relationship Id="rId27" Type="http://schemas.openxmlformats.org/officeDocument/2006/relationships/hyperlink" Target="https://www.economist.com/finance-and-economics/2020/04/16/the-dollars-dominance-masks-chinas-rise-in-finance" TargetMode="External"/><Relationship Id="rId30" Type="http://schemas.openxmlformats.org/officeDocument/2006/relationships/hyperlink" Target="https://www.ft.com/content/2e8c8f76-7cbd-11ea-8fdb-7ec06edeef84" TargetMode="External"/><Relationship Id="rId35" Type="http://schemas.openxmlformats.org/officeDocument/2006/relationships/hyperlink" Target="https://joppp.biomedcentral.com/articles/10.1186/s40545-016-0072-8" TargetMode="External"/><Relationship Id="rId43" Type="http://schemas.openxmlformats.org/officeDocument/2006/relationships/hyperlink" Target="https://theconversation.com/biologics-the-pricey-drugs-transforming-medicine-80258" TargetMode="External"/><Relationship Id="rId48" Type="http://schemas.openxmlformats.org/officeDocument/2006/relationships/hyperlink" Target="https://doi.org/10.1056/NEJMms1411398" TargetMode="External"/><Relationship Id="rId56" Type="http://schemas.openxmlformats.org/officeDocument/2006/relationships/hyperlink" Target="https://doi.org/10.1038/nbt.3888" TargetMode="External"/><Relationship Id="rId64" Type="http://schemas.openxmlformats.org/officeDocument/2006/relationships/hyperlink" Target="http://www.latimes.com/business/la-fi-generic-drugs-hospitals-20180906-story.html"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flickr.com/photos/sanofi-pasteur/5283263633" TargetMode="External"/><Relationship Id="rId3" Type="http://schemas.openxmlformats.org/officeDocument/2006/relationships/customXml" Target="../customXml/item3.xml"/><Relationship Id="rId12" Type="http://schemas.openxmlformats.org/officeDocument/2006/relationships/hyperlink" Target="https://www.bioworld.com/articles/506978-china-sees-five-year-highs-in-life-sciences-investments-and-partnering" TargetMode="External"/><Relationship Id="rId17" Type="http://schemas.openxmlformats.org/officeDocument/2006/relationships/hyperlink" Target="https://www.bloomberg.com/news/articles/2021-02-21/biden-s-economic-legacy-at-stake-with-next-package-taking-shape" TargetMode="External"/><Relationship Id="rId25" Type="http://schemas.openxmlformats.org/officeDocument/2006/relationships/hyperlink" Target="https://www.ft.com/content/41044876-6ab4-11ea-a3c9-1fe6fedcca75" TargetMode="External"/><Relationship Id="rId33" Type="http://schemas.openxmlformats.org/officeDocument/2006/relationships/hyperlink" Target="https://democracyjournal.org/magazine/55/insulin-should-be-free-yes-free/" TargetMode="External"/><Relationship Id="rId38" Type="http://schemas.openxmlformats.org/officeDocument/2006/relationships/hyperlink" Target="https://www.fda.gov/downloads/Drugs/ResourcesForYou/Consumers/BuyingUsingMedicineSafely/GenericDrugs/UCM609808.pdf" TargetMode="External"/><Relationship Id="rId46" Type="http://schemas.openxmlformats.org/officeDocument/2006/relationships/hyperlink" Target="https://www.businessinsider.com/insulin-cheaper-generic-2016-12" TargetMode="External"/><Relationship Id="rId59" Type="http://schemas.openxmlformats.org/officeDocument/2006/relationships/hyperlink" Target="https://doi.org/10.1208/s12248-016-9908-z" TargetMode="External"/><Relationship Id="rId67" Type="http://schemas.openxmlformats.org/officeDocument/2006/relationships/hyperlink" Target="http://www.rand.org/content/dam/rand/pubs/research_reports/RR900/RR905/RAND_RR905.pdf" TargetMode="External"/><Relationship Id="rId20" Type="http://schemas.openxmlformats.org/officeDocument/2006/relationships/hyperlink" Target="https://www2.deloitte.com/global/en/pages/about-deloitte/articles/covid-19/covid-19-scenarios-and-impacts-for-business-and-society-world-remade.html" TargetMode="External"/><Relationship Id="rId41" Type="http://schemas.openxmlformats.org/officeDocument/2006/relationships/hyperlink" Target="https://doi.org/10.2337/dc13-2915" TargetMode="External"/><Relationship Id="rId54" Type="http://schemas.openxmlformats.org/officeDocument/2006/relationships/hyperlink" Target="http://openinsulin.org/about-the-project/" TargetMode="External"/><Relationship Id="rId62" Type="http://schemas.openxmlformats.org/officeDocument/2006/relationships/hyperlink" Target="http://peccoud.org/insulin/"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bloomberg.com/news/articles/2021-09-02/manchin-tells-democrats-to-pause-on-biden-s-3-5-trillion-plan" TargetMode="External"/><Relationship Id="rId23" Type="http://schemas.openxmlformats.org/officeDocument/2006/relationships/hyperlink" Target="https://www.economist.com/finance-and-economics/2020/04/16/the-dollars-dominance-masks-chinas-rise-in-finance" TargetMode="External"/><Relationship Id="rId28" Type="http://schemas.openxmlformats.org/officeDocument/2006/relationships/hyperlink" Target="https://www.ft.com/content/5f296d54-d29e-4e87-ae7d-95ca6c0598d5" TargetMode="External"/><Relationship Id="rId36" Type="http://schemas.openxmlformats.org/officeDocument/2006/relationships/hyperlink" Target="https://theconversation.com/after-a-century-insulin-is-still-expensive-could-diyers-change-that-99822%20//" TargetMode="External"/><Relationship Id="rId49" Type="http://schemas.openxmlformats.org/officeDocument/2006/relationships/hyperlink" Target="https://doi.org/10.2337/dc12-0257" TargetMode="External"/><Relationship Id="rId57" Type="http://schemas.openxmlformats.org/officeDocument/2006/relationships/hyperlink" Target="https://www.shutterstock.com/image-photo/meat-grinder-industry-775823329" TargetMode="External"/><Relationship Id="rId10" Type="http://schemas.openxmlformats.org/officeDocument/2006/relationships/hyperlink" Target="https://www.cbo.gov/publication/57126" TargetMode="External"/><Relationship Id="rId31" Type="http://schemas.openxmlformats.org/officeDocument/2006/relationships/hyperlink" Target="http://www.hoover.org/research/post-american-world-order" TargetMode="External"/><Relationship Id="rId44" Type="http://schemas.openxmlformats.org/officeDocument/2006/relationships/hyperlink" Target="https://doi.org/10.1177/1932296813516958" TargetMode="External"/><Relationship Id="rId52" Type="http://schemas.openxmlformats.org/officeDocument/2006/relationships/hyperlink" Target="http://creativecommons.org/licenses/by-nc-nd/4.0/" TargetMode="External"/><Relationship Id="rId60" Type="http://schemas.openxmlformats.org/officeDocument/2006/relationships/hyperlink" Target="https://doi.org/10.1016/j.tibtech.2018.07.009" TargetMode="External"/><Relationship Id="rId65" Type="http://schemas.openxmlformats.org/officeDocument/2006/relationships/hyperlink" Target="https://doi.org/10.1016/j.tibtech.2018.07.009" TargetMode="External"/><Relationship Id="rId4" Type="http://schemas.openxmlformats.org/officeDocument/2006/relationships/customXml" Target="../customXml/item4.xml"/><Relationship Id="rId9" Type="http://schemas.openxmlformats.org/officeDocument/2006/relationships/hyperlink" Target="https://www.efpia.eu/media/554521/efpia_pharmafigures_2020_web.pdf" TargetMode="External"/><Relationship Id="rId13" Type="http://schemas.openxmlformats.org/officeDocument/2006/relationships/hyperlink" Target="https://www.sciencemag.org/news/2019/12/chinese-scientist-who-produced-genetically-altered-babies-sentenced-3-years-jail" TargetMode="External"/><Relationship Id="rId18" Type="http://schemas.openxmlformats.org/officeDocument/2006/relationships/hyperlink" Target="https://www.ft.com/content/3ea8d790-7fd1-11ea-8fdb-7ec06edeef84" TargetMode="External"/><Relationship Id="rId39" Type="http://schemas.openxmlformats.org/officeDocument/2006/relationships/hyperlink" Target="https://www.fda.gov/downloads/AboutFDA/WhatWeDo/History/ProductRegulation/UCM593496.pdf" TargetMode="External"/><Relationship Id="rId34" Type="http://schemas.openxmlformats.org/officeDocument/2006/relationships/hyperlink" Target="https://joppp.biomedcentral.com/articles/10.1186/s40545-016-0072-8%20//" TargetMode="External"/><Relationship Id="rId50" Type="http://schemas.openxmlformats.org/officeDocument/2006/relationships/hyperlink" Target="https://www.cbsnews.com/news/the-rising-cost-of-insulin-horror-stories-every-day/" TargetMode="External"/><Relationship Id="rId55" Type="http://schemas.openxmlformats.org/officeDocument/2006/relationships/hyperlink" Target="https://www.bloomberg.com/news/features/2018-08-08/the-250-biohack-that-s-revolutionizing-life-with-diabe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B59A5E-BF96-5548-A304-5A632F04A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33</Pages>
  <Words>15362</Words>
  <Characters>87570</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39</cp:revision>
  <dcterms:created xsi:type="dcterms:W3CDTF">2021-10-16T02:39:00Z</dcterms:created>
  <dcterms:modified xsi:type="dcterms:W3CDTF">2021-10-17T19:42:00Z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