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CF375" w14:textId="08FFCC47" w:rsidR="00E42E4C" w:rsidRDefault="006F478E" w:rsidP="006F478E">
      <w:pPr>
        <w:pStyle w:val="Heading1"/>
      </w:pPr>
      <w:r>
        <w:t>1NC</w:t>
      </w:r>
    </w:p>
    <w:p w14:paraId="584C7AD6" w14:textId="7FC37680" w:rsidR="00CC5DC1" w:rsidRPr="00CC5DC1" w:rsidRDefault="00CC5DC1" w:rsidP="00CC5DC1">
      <w:pPr>
        <w:pStyle w:val="Heading2"/>
      </w:pPr>
      <w:r>
        <w:lastRenderedPageBreak/>
        <w:t>1</w:t>
      </w:r>
    </w:p>
    <w:p w14:paraId="75F4A7C0" w14:textId="77777777" w:rsidR="00CC5DC1" w:rsidRPr="00010BC1" w:rsidRDefault="00CC5DC1" w:rsidP="00CC5DC1">
      <w:pPr>
        <w:pStyle w:val="Heading4"/>
        <w:rPr>
          <w:rFonts w:asciiTheme="majorHAnsi" w:hAnsiTheme="majorHAnsi" w:cstheme="majorHAnsi"/>
        </w:rPr>
      </w:pPr>
      <w:r w:rsidRPr="00010BC1">
        <w:rPr>
          <w:rFonts w:asciiTheme="majorHAnsi" w:hAnsiTheme="majorHAnsi" w:cstheme="majorHAnsi"/>
        </w:rPr>
        <w:t>NASA is preserving resources by leveraging private partnerships</w:t>
      </w:r>
    </w:p>
    <w:p w14:paraId="45D4633E" w14:textId="77777777" w:rsidR="00CC5DC1" w:rsidRPr="00010BC1" w:rsidRDefault="00CC5DC1" w:rsidP="00CC5DC1">
      <w:pPr>
        <w:rPr>
          <w:rFonts w:asciiTheme="majorHAnsi" w:hAnsiTheme="majorHAnsi" w:cstheme="majorHAnsi"/>
        </w:rPr>
      </w:pPr>
      <w:r w:rsidRPr="00010BC1">
        <w:rPr>
          <w:rFonts w:asciiTheme="majorHAnsi" w:hAnsiTheme="majorHAnsi" w:cstheme="majorHAnsi"/>
        </w:rPr>
        <w:t xml:space="preserve">Miriam </w:t>
      </w:r>
      <w:r w:rsidRPr="00010BC1">
        <w:rPr>
          <w:rStyle w:val="Style13ptBold"/>
          <w:rFonts w:asciiTheme="majorHAnsi" w:hAnsiTheme="majorHAnsi" w:cstheme="majorHAnsi"/>
        </w:rPr>
        <w:t>Kramer 21</w:t>
      </w:r>
      <w:r w:rsidRPr="00010BC1">
        <w:rPr>
          <w:rFonts w:asciiTheme="majorHAnsi" w:hAnsiTheme="majorHAnsi" w:cstheme="majorHAnsi"/>
        </w:rPr>
        <w:t>, author of Space, “NASA's plans for the future hinge on the success of private companies,” Axios, 12-7-2021, https://www.axios.com/nasa-private-spaceflight-plans-5a5710e6-5223-4da3-8c5d-5a712e1d862e.html</w:t>
      </w:r>
    </w:p>
    <w:p w14:paraId="7FF009FA" w14:textId="77777777" w:rsidR="00CC5DC1" w:rsidRPr="00010BC1" w:rsidRDefault="00CC5DC1" w:rsidP="00CC5DC1">
      <w:pPr>
        <w:rPr>
          <w:rFonts w:asciiTheme="majorHAnsi" w:hAnsiTheme="majorHAnsi" w:cstheme="majorHAnsi"/>
          <w:u w:val="single"/>
        </w:rPr>
      </w:pPr>
      <w:r w:rsidRPr="00010BC1">
        <w:rPr>
          <w:rStyle w:val="StyleUnderline"/>
          <w:rFonts w:asciiTheme="majorHAnsi" w:hAnsiTheme="majorHAnsi" w:cstheme="majorHAnsi"/>
        </w:rPr>
        <w:t xml:space="preserve">The private space players who will drive NASA's plans for the coming decade are declaring themselves and defining the stakes. Why it matters: </w:t>
      </w:r>
      <w:r w:rsidRPr="00D42E2C">
        <w:rPr>
          <w:rStyle w:val="StyleUnderline"/>
          <w:rFonts w:asciiTheme="majorHAnsi" w:hAnsiTheme="majorHAnsi" w:cstheme="majorHAnsi"/>
          <w:highlight w:val="green"/>
        </w:rPr>
        <w:t>NASA plans to focus on getting people to Mars</w:t>
      </w:r>
      <w:r w:rsidRPr="00010BC1">
        <w:rPr>
          <w:rStyle w:val="StyleUnderline"/>
          <w:rFonts w:asciiTheme="majorHAnsi" w:hAnsiTheme="majorHAnsi" w:cstheme="majorHAnsi"/>
        </w:rPr>
        <w:t xml:space="preserve"> and the Moon, </w:t>
      </w:r>
      <w:r w:rsidRPr="00D42E2C">
        <w:rPr>
          <w:rStyle w:val="StyleUnderline"/>
          <w:rFonts w:asciiTheme="majorHAnsi" w:hAnsiTheme="majorHAnsi" w:cstheme="majorHAnsi"/>
          <w:highlight w:val="green"/>
        </w:rPr>
        <w:t xml:space="preserve">and its deep space exploration </w:t>
      </w:r>
      <w:r w:rsidRPr="00D42E2C">
        <w:rPr>
          <w:rStyle w:val="Emphasis"/>
          <w:rFonts w:asciiTheme="majorHAnsi" w:hAnsiTheme="majorHAnsi" w:cstheme="majorHAnsi"/>
          <w:highlight w:val="green"/>
        </w:rPr>
        <w:t>ambitions hinge on</w:t>
      </w:r>
      <w:r w:rsidRPr="00010BC1">
        <w:rPr>
          <w:rStyle w:val="Emphasis"/>
          <w:rFonts w:asciiTheme="majorHAnsi" w:hAnsiTheme="majorHAnsi" w:cstheme="majorHAnsi"/>
        </w:rPr>
        <w:t xml:space="preserve"> the agency</w:t>
      </w:r>
      <w:r w:rsidRPr="00010BC1">
        <w:rPr>
          <w:rStyle w:val="StyleUnderline"/>
          <w:rFonts w:asciiTheme="majorHAnsi" w:hAnsiTheme="majorHAnsi" w:cstheme="majorHAnsi"/>
        </w:rPr>
        <w:t xml:space="preserve"> </w:t>
      </w:r>
      <w:r w:rsidRPr="00D42E2C">
        <w:rPr>
          <w:rStyle w:val="Emphasis"/>
          <w:rFonts w:asciiTheme="majorHAnsi" w:hAnsiTheme="majorHAnsi" w:cstheme="majorHAnsi"/>
          <w:highlight w:val="green"/>
        </w:rPr>
        <w:t>being able to successfully hand over major operations</w:t>
      </w:r>
      <w:r w:rsidRPr="00010BC1">
        <w:rPr>
          <w:rStyle w:val="Emphasis"/>
          <w:rFonts w:asciiTheme="majorHAnsi" w:hAnsiTheme="majorHAnsi" w:cstheme="majorHAnsi"/>
        </w:rPr>
        <w:t xml:space="preserve"> in low-Earth orbit </w:t>
      </w:r>
      <w:r w:rsidRPr="00D42E2C">
        <w:rPr>
          <w:rStyle w:val="Emphasis"/>
          <w:rFonts w:asciiTheme="majorHAnsi" w:hAnsiTheme="majorHAnsi" w:cstheme="majorHAnsi"/>
          <w:highlight w:val="green"/>
        </w:rPr>
        <w:t>to private companies</w:t>
      </w:r>
      <w:r w:rsidRPr="00010BC1">
        <w:rPr>
          <w:rStyle w:val="Emphasis"/>
          <w:rFonts w:asciiTheme="majorHAnsi" w:hAnsiTheme="majorHAnsi" w:cstheme="majorHAnsi"/>
        </w:rPr>
        <w:t xml:space="preserve">. </w:t>
      </w:r>
      <w:r w:rsidRPr="00010BC1">
        <w:rPr>
          <w:rStyle w:val="StyleUnderline"/>
          <w:rFonts w:asciiTheme="majorHAnsi" w:hAnsiTheme="majorHAnsi" w:cstheme="majorHAnsi"/>
        </w:rPr>
        <w:t>The space agency hopes companies will build private space stations that its astronauts can use and to continue to buy space on private rockets for launching its satellites and other payloads to orbit and beyond</w:t>
      </w:r>
      <w:r w:rsidRPr="00010BC1">
        <w:rPr>
          <w:rFonts w:asciiTheme="majorHAnsi" w:hAnsiTheme="majorHAnsi" w:cstheme="majorHAnsi"/>
          <w:sz w:val="12"/>
        </w:rPr>
        <w:t xml:space="preserve">. NASA's "big experiment" right now is to test where these commercial partnerships work, the Planetary Society's Casey Dreier told Axios. </w:t>
      </w:r>
      <w:r w:rsidRPr="00010BC1">
        <w:rPr>
          <w:rStyle w:val="StyleUnderline"/>
          <w:rFonts w:asciiTheme="majorHAnsi" w:hAnsiTheme="majorHAnsi" w:cstheme="majorHAnsi"/>
        </w:rPr>
        <w:t xml:space="preserve">What's happening: Last week, </w:t>
      </w:r>
      <w:r w:rsidRPr="00D42E2C">
        <w:rPr>
          <w:rStyle w:val="StyleUnderline"/>
          <w:rFonts w:asciiTheme="majorHAnsi" w:hAnsiTheme="majorHAnsi" w:cstheme="majorHAnsi"/>
          <w:highlight w:val="green"/>
        </w:rPr>
        <w:t>NASA announced it would award multimillion-dollar contracts to</w:t>
      </w:r>
      <w:r w:rsidRPr="00010BC1">
        <w:rPr>
          <w:rStyle w:val="StyleUnderline"/>
          <w:rFonts w:asciiTheme="majorHAnsi" w:hAnsiTheme="majorHAnsi" w:cstheme="majorHAnsi"/>
        </w:rPr>
        <w:t xml:space="preserve"> three teams of </w:t>
      </w:r>
      <w:r w:rsidRPr="00D42E2C">
        <w:rPr>
          <w:rStyle w:val="StyleUnderline"/>
          <w:rFonts w:asciiTheme="majorHAnsi" w:hAnsiTheme="majorHAnsi" w:cstheme="majorHAnsi"/>
          <w:highlight w:val="green"/>
        </w:rPr>
        <w:t>commercial space companies to start designing and building private</w:t>
      </w:r>
      <w:r w:rsidRPr="00010BC1">
        <w:rPr>
          <w:rStyle w:val="StyleUnderline"/>
          <w:rFonts w:asciiTheme="majorHAnsi" w:hAnsiTheme="majorHAnsi" w:cstheme="majorHAnsi"/>
        </w:rPr>
        <w:t xml:space="preserve">ly operated </w:t>
      </w:r>
      <w:r w:rsidRPr="00D42E2C">
        <w:rPr>
          <w:rStyle w:val="StyleUnderline"/>
          <w:rFonts w:asciiTheme="majorHAnsi" w:hAnsiTheme="majorHAnsi" w:cstheme="majorHAnsi"/>
          <w:highlight w:val="green"/>
        </w:rPr>
        <w:t>space stations</w:t>
      </w:r>
      <w:r w:rsidRPr="00010BC1">
        <w:rPr>
          <w:rStyle w:val="StyleUnderline"/>
          <w:rFonts w:asciiTheme="majorHAnsi" w:hAnsiTheme="majorHAnsi" w:cstheme="majorHAnsi"/>
        </w:rPr>
        <w:t>.</w:t>
      </w:r>
    </w:p>
    <w:p w14:paraId="36BBAE76" w14:textId="77777777" w:rsidR="00CC5DC1" w:rsidRPr="00010BC1" w:rsidRDefault="00CC5DC1" w:rsidP="00CC5DC1">
      <w:pPr>
        <w:pStyle w:val="Heading4"/>
        <w:rPr>
          <w:rFonts w:asciiTheme="majorHAnsi" w:hAnsiTheme="majorHAnsi" w:cstheme="majorHAnsi"/>
        </w:rPr>
      </w:pPr>
      <w:r w:rsidRPr="00010BC1">
        <w:rPr>
          <w:rFonts w:asciiTheme="majorHAnsi" w:hAnsiTheme="majorHAnsi" w:cstheme="majorHAnsi"/>
        </w:rPr>
        <w:t>Plan forces spending trade-offs that crush effective Earth sciences --- risks catastrophic climate change</w:t>
      </w:r>
    </w:p>
    <w:p w14:paraId="5920BB68" w14:textId="77777777" w:rsidR="00CC5DC1" w:rsidRPr="00010BC1" w:rsidRDefault="00CC5DC1" w:rsidP="00CC5DC1">
      <w:pPr>
        <w:rPr>
          <w:rFonts w:asciiTheme="majorHAnsi" w:hAnsiTheme="majorHAnsi" w:cstheme="majorHAnsi"/>
        </w:rPr>
      </w:pPr>
      <w:r w:rsidRPr="00010BC1">
        <w:rPr>
          <w:rStyle w:val="Style13ptBold"/>
          <w:rFonts w:asciiTheme="majorHAnsi" w:eastAsiaTheme="majorEastAsia" w:hAnsiTheme="majorHAnsi" w:cstheme="majorHAnsi"/>
        </w:rPr>
        <w:t>Haymet 7</w:t>
      </w:r>
      <w:r w:rsidRPr="00010BC1">
        <w:rPr>
          <w:rFonts w:asciiTheme="majorHAnsi" w:hAnsiTheme="majorHAnsi" w:cstheme="majorHAnsi"/>
        </w:rPr>
        <w:t xml:space="preserve"> (Tony, Director of the Scripps Institution of Oceanography – University of California, San Diego, Mark Abbott, Dean of the College of Oceanic and Atmospheric Science – Oregon State University, and Jim Luyten, Acting Director – Woods Hole Oceanographic Institution, “The Planet NASA Needs to Explore”, Washington Post, 5-10, </w:t>
      </w:r>
      <w:hyperlink r:id="rId9" w:history="1">
        <w:r w:rsidRPr="00010BC1">
          <w:rPr>
            <w:rFonts w:asciiTheme="majorHAnsi" w:hAnsiTheme="majorHAnsi" w:cstheme="majorHAnsi"/>
          </w:rPr>
          <w:t>http://www.washingtonpost.com/wp-dyn/content/article/2007/05/09/AR2007050902451.html</w:t>
        </w:r>
      </w:hyperlink>
      <w:r w:rsidRPr="00010BC1">
        <w:rPr>
          <w:rFonts w:asciiTheme="majorHAnsi" w:hAnsiTheme="majorHAnsi" w:cstheme="majorHAnsi"/>
        </w:rPr>
        <w:t>)</w:t>
      </w:r>
    </w:p>
    <w:p w14:paraId="57C27D1D" w14:textId="77777777" w:rsidR="00CC5DC1" w:rsidRPr="00010BC1" w:rsidRDefault="00CC5DC1" w:rsidP="00CC5DC1">
      <w:pPr>
        <w:rPr>
          <w:rFonts w:asciiTheme="majorHAnsi" w:hAnsiTheme="majorHAnsi" w:cstheme="majorHAnsi"/>
        </w:rPr>
      </w:pPr>
      <w:r w:rsidRPr="00010BC1">
        <w:rPr>
          <w:rFonts w:asciiTheme="majorHAnsi" w:hAnsiTheme="majorHAnsi" w:cstheme="majorHAnsi"/>
        </w:rPr>
        <w:t xml:space="preserve">Decades ago, a shift in NASA priorities sidelined progress in human </w:t>
      </w:r>
      <w:r w:rsidRPr="00010BC1">
        <w:rPr>
          <w:rStyle w:val="StyleUnderline"/>
          <w:rFonts w:asciiTheme="majorHAnsi" w:eastAsiaTheme="majorEastAsia" w:hAnsiTheme="majorHAnsi" w:cstheme="majorHAnsi"/>
        </w:rPr>
        <w:t>space exploration</w:t>
      </w:r>
      <w:r w:rsidRPr="00010BC1">
        <w:rPr>
          <w:rFonts w:asciiTheme="majorHAnsi" w:hAnsiTheme="majorHAnsi" w:cstheme="majorHAnsi"/>
        </w:rPr>
        <w:t xml:space="preserve">. As momentum gathers to reinvigorate human space missions to the moon and Mars, we </w:t>
      </w:r>
      <w:r w:rsidRPr="00010BC1">
        <w:rPr>
          <w:rStyle w:val="StyleUnderline"/>
          <w:rFonts w:asciiTheme="majorHAnsi" w:eastAsiaTheme="majorEastAsia" w:hAnsiTheme="majorHAnsi" w:cstheme="majorHAnsi"/>
        </w:rPr>
        <w:t>risk hurting</w:t>
      </w:r>
      <w:r w:rsidRPr="00010BC1">
        <w:rPr>
          <w:rFonts w:asciiTheme="majorHAnsi" w:hAnsiTheme="majorHAnsi" w:cstheme="majorHAnsi"/>
        </w:rPr>
        <w:t xml:space="preserve"> ourselves, and </w:t>
      </w:r>
      <w:r w:rsidRPr="00010BC1">
        <w:rPr>
          <w:rStyle w:val="StyleUnderline"/>
          <w:rFonts w:asciiTheme="majorHAnsi" w:eastAsiaTheme="majorEastAsia" w:hAnsiTheme="majorHAnsi" w:cstheme="majorHAnsi"/>
        </w:rPr>
        <w:t xml:space="preserve">Earth, in the long run. </w:t>
      </w:r>
      <w:r w:rsidRPr="00D42E2C">
        <w:rPr>
          <w:rStyle w:val="StyleUnderline"/>
          <w:rFonts w:asciiTheme="majorHAnsi" w:eastAsiaTheme="majorEastAsia" w:hAnsiTheme="majorHAnsi" w:cstheme="majorHAnsi"/>
          <w:highlight w:val="green"/>
        </w:rPr>
        <w:t>Our planet</w:t>
      </w:r>
      <w:r w:rsidRPr="00010BC1">
        <w:rPr>
          <w:rFonts w:asciiTheme="majorHAnsi" w:hAnsiTheme="majorHAnsi" w:cstheme="majorHAnsi"/>
        </w:rPr>
        <w:t xml:space="preserve"> -- not the moon or Mars -- </w:t>
      </w:r>
      <w:r w:rsidRPr="00D42E2C">
        <w:rPr>
          <w:rStyle w:val="StyleUnderline"/>
          <w:rFonts w:asciiTheme="majorHAnsi" w:eastAsiaTheme="majorEastAsia" w:hAnsiTheme="majorHAnsi" w:cstheme="majorHAnsi"/>
          <w:highlight w:val="green"/>
        </w:rPr>
        <w:t>is under significant threat from</w:t>
      </w:r>
      <w:r w:rsidRPr="00010BC1">
        <w:rPr>
          <w:rFonts w:asciiTheme="majorHAnsi" w:hAnsiTheme="majorHAnsi" w:cstheme="majorHAnsi"/>
        </w:rPr>
        <w:t xml:space="preserve"> the consequences of </w:t>
      </w:r>
      <w:r w:rsidRPr="00010BC1">
        <w:rPr>
          <w:rStyle w:val="StyleUnderline"/>
          <w:rFonts w:asciiTheme="majorHAnsi" w:eastAsiaTheme="majorEastAsia" w:hAnsiTheme="majorHAnsi" w:cstheme="majorHAnsi"/>
        </w:rPr>
        <w:t xml:space="preserve">rapid </w:t>
      </w:r>
      <w:r w:rsidRPr="00D42E2C">
        <w:rPr>
          <w:rStyle w:val="StyleUnderline"/>
          <w:rFonts w:asciiTheme="majorHAnsi" w:eastAsiaTheme="majorEastAsia" w:hAnsiTheme="majorHAnsi" w:cstheme="majorHAnsi"/>
          <w:highlight w:val="green"/>
        </w:rPr>
        <w:t>climate change</w:t>
      </w:r>
      <w:r w:rsidRPr="00010BC1">
        <w:rPr>
          <w:rFonts w:asciiTheme="majorHAnsi" w:hAnsiTheme="majorHAnsi" w:cstheme="majorHAnsi"/>
        </w:rPr>
        <w:t xml:space="preserve">. Yet the </w:t>
      </w:r>
      <w:r w:rsidRPr="00D42E2C">
        <w:rPr>
          <w:rStyle w:val="Emphasis"/>
          <w:rFonts w:asciiTheme="majorHAnsi" w:hAnsiTheme="majorHAnsi" w:cstheme="majorHAnsi"/>
          <w:highlight w:val="green"/>
        </w:rPr>
        <w:t>changing NASA priorities will threaten exploration</w:t>
      </w:r>
      <w:r w:rsidRPr="00010BC1">
        <w:rPr>
          <w:rFonts w:asciiTheme="majorHAnsi" w:hAnsiTheme="majorHAnsi" w:cstheme="majorHAnsi"/>
        </w:rPr>
        <w:t xml:space="preserve"> here </w:t>
      </w:r>
      <w:r w:rsidRPr="00D42E2C">
        <w:rPr>
          <w:rStyle w:val="Emphasis"/>
          <w:rFonts w:asciiTheme="majorHAnsi" w:hAnsiTheme="majorHAnsi" w:cstheme="majorHAnsi"/>
          <w:highlight w:val="green"/>
        </w:rPr>
        <w:t>at home</w:t>
      </w:r>
      <w:r w:rsidRPr="00010BC1">
        <w:rPr>
          <w:rFonts w:asciiTheme="majorHAnsi" w:hAnsiTheme="majorHAnsi" w:cstheme="majorHAnsi"/>
        </w:rPr>
        <w:t>.</w:t>
      </w:r>
    </w:p>
    <w:p w14:paraId="5B46B6CC" w14:textId="77777777" w:rsidR="00CC5DC1" w:rsidRPr="00010BC1" w:rsidRDefault="00CC5DC1" w:rsidP="00CC5DC1">
      <w:pPr>
        <w:rPr>
          <w:rFonts w:asciiTheme="majorHAnsi" w:hAnsiTheme="majorHAnsi" w:cstheme="majorHAnsi"/>
        </w:rPr>
      </w:pPr>
      <w:r w:rsidRPr="00D42E2C">
        <w:rPr>
          <w:rStyle w:val="StyleUnderline"/>
          <w:rFonts w:asciiTheme="majorHAnsi" w:eastAsiaTheme="majorEastAsia" w:hAnsiTheme="majorHAnsi" w:cstheme="majorHAnsi"/>
          <w:highlight w:val="green"/>
        </w:rPr>
        <w:t>NASA</w:t>
      </w:r>
      <w:r w:rsidRPr="00010BC1">
        <w:rPr>
          <w:rFonts w:asciiTheme="majorHAnsi" w:hAnsiTheme="majorHAnsi" w:cstheme="majorHAnsi"/>
        </w:rPr>
        <w:t xml:space="preserve"> not only launches shuttles and builds space stations, it also </w:t>
      </w:r>
      <w:r w:rsidRPr="00010BC1">
        <w:rPr>
          <w:rStyle w:val="StyleUnderline"/>
          <w:rFonts w:asciiTheme="majorHAnsi" w:eastAsiaTheme="majorEastAsia" w:hAnsiTheme="majorHAnsi" w:cstheme="majorHAnsi"/>
        </w:rPr>
        <w:t xml:space="preserve">builds and </w:t>
      </w:r>
      <w:r w:rsidRPr="00D42E2C">
        <w:rPr>
          <w:rStyle w:val="StyleUnderline"/>
          <w:rFonts w:asciiTheme="majorHAnsi" w:eastAsiaTheme="majorEastAsia" w:hAnsiTheme="majorHAnsi" w:cstheme="majorHAnsi"/>
          <w:highlight w:val="green"/>
        </w:rPr>
        <w:t>operates</w:t>
      </w:r>
      <w:r w:rsidRPr="00010BC1">
        <w:rPr>
          <w:rFonts w:asciiTheme="majorHAnsi" w:hAnsiTheme="majorHAnsi" w:cstheme="majorHAnsi"/>
        </w:rPr>
        <w:t xml:space="preserve"> our nation's </w:t>
      </w:r>
      <w:r w:rsidRPr="00D42E2C">
        <w:rPr>
          <w:rStyle w:val="StyleUnderline"/>
          <w:rFonts w:asciiTheme="majorHAnsi" w:eastAsiaTheme="majorEastAsia" w:hAnsiTheme="majorHAnsi" w:cstheme="majorHAnsi"/>
          <w:highlight w:val="green"/>
        </w:rPr>
        <w:t>sat</w:t>
      </w:r>
      <w:r w:rsidRPr="00010BC1">
        <w:rPr>
          <w:rStyle w:val="StyleUnderline"/>
          <w:rFonts w:asciiTheme="majorHAnsi" w:eastAsiaTheme="majorEastAsia" w:hAnsiTheme="majorHAnsi" w:cstheme="majorHAnsi"/>
        </w:rPr>
        <w:t>ellite</w:t>
      </w:r>
      <w:r w:rsidRPr="00D42E2C">
        <w:rPr>
          <w:rStyle w:val="StyleUnderline"/>
          <w:rFonts w:asciiTheme="majorHAnsi" w:eastAsiaTheme="majorEastAsia" w:hAnsiTheme="majorHAnsi" w:cstheme="majorHAnsi"/>
          <w:highlight w:val="green"/>
        </w:rPr>
        <w:t>s</w:t>
      </w:r>
      <w:r w:rsidRPr="00010BC1">
        <w:rPr>
          <w:rStyle w:val="StyleUnderline"/>
          <w:rFonts w:asciiTheme="majorHAnsi" w:eastAsiaTheme="majorEastAsia" w:hAnsiTheme="majorHAnsi" w:cstheme="majorHAnsi"/>
        </w:rPr>
        <w:t xml:space="preserve"> </w:t>
      </w:r>
      <w:r w:rsidRPr="00D42E2C">
        <w:rPr>
          <w:rStyle w:val="StyleUnderline"/>
          <w:rFonts w:asciiTheme="majorHAnsi" w:eastAsiaTheme="majorEastAsia" w:hAnsiTheme="majorHAnsi" w:cstheme="majorHAnsi"/>
          <w:highlight w:val="green"/>
        </w:rPr>
        <w:t>that</w:t>
      </w:r>
      <w:r w:rsidRPr="00010BC1">
        <w:rPr>
          <w:rFonts w:asciiTheme="majorHAnsi" w:hAnsiTheme="majorHAnsi" w:cstheme="majorHAnsi"/>
        </w:rPr>
        <w:t xml:space="preserve"> observe and monitor the Earth. These satellites </w:t>
      </w:r>
      <w:r w:rsidRPr="00D42E2C">
        <w:rPr>
          <w:rStyle w:val="StyleUnderline"/>
          <w:rFonts w:asciiTheme="majorHAnsi" w:eastAsiaTheme="majorEastAsia" w:hAnsiTheme="majorHAnsi" w:cstheme="majorHAnsi"/>
          <w:highlight w:val="green"/>
        </w:rPr>
        <w:t>collect crucial</w:t>
      </w:r>
      <w:r w:rsidRPr="00010BC1">
        <w:rPr>
          <w:rStyle w:val="StyleUnderline"/>
          <w:rFonts w:asciiTheme="majorHAnsi" w:eastAsiaTheme="majorEastAsia" w:hAnsiTheme="majorHAnsi" w:cstheme="majorHAnsi"/>
        </w:rPr>
        <w:t xml:space="preserve"> global </w:t>
      </w:r>
      <w:r w:rsidRPr="00D42E2C">
        <w:rPr>
          <w:rStyle w:val="StyleUnderline"/>
          <w:rFonts w:asciiTheme="majorHAnsi" w:eastAsiaTheme="majorEastAsia" w:hAnsiTheme="majorHAnsi" w:cstheme="majorHAnsi"/>
          <w:highlight w:val="green"/>
        </w:rPr>
        <w:t>data</w:t>
      </w:r>
      <w:r w:rsidRPr="00010BC1">
        <w:rPr>
          <w:rFonts w:asciiTheme="majorHAnsi" w:hAnsiTheme="majorHAnsi" w:cstheme="majorHAnsi"/>
        </w:rPr>
        <w:t xml:space="preserve"> on winds, ice and oceans. </w:t>
      </w:r>
      <w:r w:rsidRPr="00010BC1">
        <w:rPr>
          <w:rStyle w:val="StyleUnderline"/>
          <w:rFonts w:asciiTheme="majorHAnsi" w:eastAsiaTheme="majorEastAsia" w:hAnsiTheme="majorHAnsi" w:cstheme="majorHAnsi"/>
        </w:rPr>
        <w:t>They</w:t>
      </w:r>
      <w:r w:rsidRPr="00010BC1">
        <w:rPr>
          <w:rFonts w:asciiTheme="majorHAnsi" w:hAnsiTheme="majorHAnsi" w:cstheme="majorHAnsi"/>
        </w:rPr>
        <w:t xml:space="preserve"> help us forecast hurricanes, </w:t>
      </w:r>
      <w:r w:rsidRPr="00D42E2C">
        <w:rPr>
          <w:rStyle w:val="StyleUnderline"/>
          <w:rFonts w:asciiTheme="majorHAnsi" w:eastAsiaTheme="majorEastAsia" w:hAnsiTheme="majorHAnsi" w:cstheme="majorHAnsi"/>
          <w:highlight w:val="green"/>
        </w:rPr>
        <w:t>track</w:t>
      </w:r>
      <w:r w:rsidRPr="00010BC1">
        <w:rPr>
          <w:rFonts w:asciiTheme="majorHAnsi" w:hAnsiTheme="majorHAnsi" w:cstheme="majorHAnsi"/>
        </w:rPr>
        <w:t xml:space="preserve"> the </w:t>
      </w:r>
      <w:r w:rsidRPr="00010BC1">
        <w:rPr>
          <w:rStyle w:val="StyleUnderline"/>
          <w:rFonts w:asciiTheme="majorHAnsi" w:eastAsiaTheme="majorEastAsia" w:hAnsiTheme="majorHAnsi" w:cstheme="majorHAnsi"/>
        </w:rPr>
        <w:t>loss of</w:t>
      </w:r>
      <w:r w:rsidRPr="00010BC1">
        <w:rPr>
          <w:rFonts w:asciiTheme="majorHAnsi" w:hAnsiTheme="majorHAnsi" w:cstheme="majorHAnsi"/>
        </w:rPr>
        <w:t xml:space="preserve"> Arctic </w:t>
      </w:r>
      <w:r w:rsidRPr="00D42E2C">
        <w:rPr>
          <w:rStyle w:val="StyleUnderline"/>
          <w:rFonts w:asciiTheme="majorHAnsi" w:eastAsiaTheme="majorEastAsia" w:hAnsiTheme="majorHAnsi" w:cstheme="majorHAnsi"/>
          <w:highlight w:val="green"/>
        </w:rPr>
        <w:t>sea ice and</w:t>
      </w:r>
      <w:r w:rsidRPr="00010BC1">
        <w:rPr>
          <w:rFonts w:asciiTheme="majorHAnsi" w:hAnsiTheme="majorHAnsi" w:cstheme="majorHAnsi"/>
        </w:rPr>
        <w:t xml:space="preserve"> the </w:t>
      </w:r>
      <w:r w:rsidRPr="00010BC1">
        <w:rPr>
          <w:rStyle w:val="StyleUnderline"/>
          <w:rFonts w:asciiTheme="majorHAnsi" w:eastAsiaTheme="majorEastAsia" w:hAnsiTheme="majorHAnsi" w:cstheme="majorHAnsi"/>
        </w:rPr>
        <w:t xml:space="preserve">rise of </w:t>
      </w:r>
      <w:r w:rsidRPr="00D42E2C">
        <w:rPr>
          <w:rStyle w:val="StyleUnderline"/>
          <w:rFonts w:asciiTheme="majorHAnsi" w:eastAsiaTheme="majorEastAsia" w:hAnsiTheme="majorHAnsi" w:cstheme="majorHAnsi"/>
          <w:highlight w:val="green"/>
        </w:rPr>
        <w:t>sea levels, and</w:t>
      </w:r>
      <w:r w:rsidRPr="00010BC1">
        <w:rPr>
          <w:rStyle w:val="StyleUnderline"/>
          <w:rFonts w:asciiTheme="majorHAnsi" w:eastAsiaTheme="majorEastAsia" w:hAnsiTheme="majorHAnsi" w:cstheme="majorHAnsi"/>
        </w:rPr>
        <w:t xml:space="preserve"> understand and </w:t>
      </w:r>
      <w:r w:rsidRPr="00D42E2C">
        <w:rPr>
          <w:rStyle w:val="StyleUnderline"/>
          <w:rFonts w:asciiTheme="majorHAnsi" w:eastAsiaTheme="majorEastAsia" w:hAnsiTheme="majorHAnsi" w:cstheme="majorHAnsi"/>
          <w:highlight w:val="green"/>
        </w:rPr>
        <w:t>prepare for climate changes</w:t>
      </w:r>
      <w:r w:rsidRPr="00010BC1">
        <w:rPr>
          <w:rStyle w:val="StyleUnderline"/>
          <w:rFonts w:asciiTheme="majorHAnsi" w:hAnsiTheme="majorHAnsi" w:cstheme="majorHAnsi"/>
        </w:rPr>
        <w:t>.</w:t>
      </w:r>
    </w:p>
    <w:p w14:paraId="42DF9437" w14:textId="77777777" w:rsidR="00CC5DC1" w:rsidRPr="00010BC1" w:rsidRDefault="00CC5DC1" w:rsidP="00CC5DC1">
      <w:pPr>
        <w:rPr>
          <w:rFonts w:asciiTheme="majorHAnsi" w:hAnsiTheme="majorHAnsi" w:cstheme="majorHAnsi"/>
        </w:rPr>
      </w:pPr>
      <w:r w:rsidRPr="00010BC1">
        <w:rPr>
          <w:rFonts w:asciiTheme="majorHAnsi" w:hAnsiTheme="majorHAnsi" w:cstheme="majorHAnsi"/>
        </w:rPr>
        <w:t xml:space="preserve">NASA's budget for science missions has declined 30 percent in the past six years, and that trend is expected to continue. </w:t>
      </w:r>
      <w:r w:rsidRPr="00D42E2C">
        <w:rPr>
          <w:rStyle w:val="StyleUnderline"/>
          <w:rFonts w:asciiTheme="majorHAnsi" w:eastAsiaTheme="majorEastAsia" w:hAnsiTheme="majorHAnsi" w:cstheme="majorHAnsi"/>
          <w:highlight w:val="green"/>
        </w:rPr>
        <w:t>As</w:t>
      </w:r>
      <w:r w:rsidRPr="00010BC1">
        <w:rPr>
          <w:rFonts w:asciiTheme="majorHAnsi" w:hAnsiTheme="majorHAnsi" w:cstheme="majorHAnsi"/>
        </w:rPr>
        <w:t xml:space="preserve"> more </w:t>
      </w:r>
      <w:r w:rsidRPr="00D42E2C">
        <w:rPr>
          <w:rStyle w:val="StyleUnderline"/>
          <w:rFonts w:asciiTheme="majorHAnsi" w:eastAsiaTheme="majorEastAsia" w:hAnsiTheme="majorHAnsi" w:cstheme="majorHAnsi"/>
          <w:highlight w:val="green"/>
        </w:rPr>
        <w:t>dollars</w:t>
      </w:r>
      <w:r w:rsidRPr="00010BC1">
        <w:rPr>
          <w:rStyle w:val="StyleUnderline"/>
          <w:rFonts w:asciiTheme="majorHAnsi" w:hAnsiTheme="majorHAnsi" w:cstheme="majorHAnsi"/>
        </w:rPr>
        <w:t xml:space="preserve"> </w:t>
      </w:r>
      <w:r w:rsidRPr="00D42E2C">
        <w:rPr>
          <w:rStyle w:val="StyleUnderline"/>
          <w:rFonts w:asciiTheme="majorHAnsi" w:eastAsiaTheme="majorEastAsia" w:hAnsiTheme="majorHAnsi" w:cstheme="majorHAnsi"/>
          <w:highlight w:val="green"/>
        </w:rPr>
        <w:t>are</w:t>
      </w:r>
      <w:r w:rsidRPr="00D42E2C">
        <w:rPr>
          <w:rStyle w:val="Heading3Char"/>
          <w:rFonts w:asciiTheme="majorHAnsi" w:hAnsiTheme="majorHAnsi" w:cstheme="majorHAnsi"/>
          <w:highlight w:val="green"/>
        </w:rPr>
        <w:t xml:space="preserve"> </w:t>
      </w:r>
      <w:r w:rsidRPr="00D42E2C">
        <w:rPr>
          <w:rStyle w:val="Emphasis"/>
          <w:rFonts w:asciiTheme="majorHAnsi" w:hAnsiTheme="majorHAnsi" w:cstheme="majorHAnsi"/>
          <w:highlight w:val="green"/>
        </w:rPr>
        <w:t>reallocated</w:t>
      </w:r>
      <w:r w:rsidRPr="00010BC1">
        <w:rPr>
          <w:rStyle w:val="Heading3Char"/>
          <w:rFonts w:asciiTheme="majorHAnsi" w:hAnsiTheme="majorHAnsi" w:cstheme="majorHAnsi"/>
        </w:rPr>
        <w:t xml:space="preserve"> </w:t>
      </w:r>
      <w:r w:rsidRPr="00010BC1">
        <w:rPr>
          <w:rStyle w:val="StyleUnderline"/>
          <w:rFonts w:asciiTheme="majorHAnsi" w:eastAsiaTheme="majorEastAsia" w:hAnsiTheme="majorHAnsi" w:cstheme="majorHAnsi"/>
        </w:rPr>
        <w:t>to prepare for missions</w:t>
      </w:r>
      <w:r w:rsidRPr="00010BC1">
        <w:rPr>
          <w:rFonts w:asciiTheme="majorHAnsi" w:hAnsiTheme="majorHAnsi" w:cstheme="majorHAnsi"/>
        </w:rPr>
        <w:t xml:space="preserve"> back to the moon and Mars</w:t>
      </w:r>
      <w:r w:rsidRPr="00010BC1">
        <w:rPr>
          <w:rStyle w:val="StyleUnderline"/>
          <w:rFonts w:asciiTheme="majorHAnsi" w:hAnsiTheme="majorHAnsi" w:cstheme="majorHAnsi"/>
        </w:rPr>
        <w:t xml:space="preserve">, </w:t>
      </w:r>
      <w:r w:rsidRPr="00010BC1">
        <w:rPr>
          <w:rStyle w:val="StyleUnderline"/>
          <w:rFonts w:asciiTheme="majorHAnsi" w:eastAsiaTheme="majorEastAsia" w:hAnsiTheme="majorHAnsi" w:cstheme="majorHAnsi"/>
        </w:rPr>
        <w:t xml:space="preserve">sophisticated </w:t>
      </w:r>
      <w:r w:rsidRPr="00D42E2C">
        <w:rPr>
          <w:rStyle w:val="StyleUnderline"/>
          <w:rFonts w:asciiTheme="majorHAnsi" w:eastAsiaTheme="majorEastAsia" w:hAnsiTheme="majorHAnsi" w:cstheme="majorHAnsi"/>
          <w:highlight w:val="green"/>
        </w:rPr>
        <w:t>new satellites</w:t>
      </w:r>
      <w:r w:rsidRPr="00010BC1">
        <w:rPr>
          <w:rStyle w:val="StyleUnderline"/>
          <w:rFonts w:asciiTheme="majorHAnsi" w:eastAsiaTheme="majorEastAsia" w:hAnsiTheme="majorHAnsi" w:cstheme="majorHAnsi"/>
        </w:rPr>
        <w:t xml:space="preserve"> to observe the Earth </w:t>
      </w:r>
      <w:r w:rsidRPr="00D42E2C">
        <w:rPr>
          <w:rStyle w:val="StyleUnderline"/>
          <w:rFonts w:asciiTheme="majorHAnsi" w:eastAsiaTheme="majorEastAsia" w:hAnsiTheme="majorHAnsi" w:cstheme="majorHAnsi"/>
          <w:highlight w:val="green"/>
        </w:rPr>
        <w:t>will be</w:t>
      </w:r>
      <w:r w:rsidRPr="00D42E2C">
        <w:rPr>
          <w:rStyle w:val="Heading3Char"/>
          <w:rFonts w:asciiTheme="majorHAnsi" w:hAnsiTheme="majorHAnsi" w:cstheme="majorHAnsi"/>
          <w:highlight w:val="green"/>
        </w:rPr>
        <w:t xml:space="preserve"> </w:t>
      </w:r>
      <w:r w:rsidRPr="00D42E2C">
        <w:rPr>
          <w:rStyle w:val="Emphasis"/>
          <w:rFonts w:asciiTheme="majorHAnsi" w:hAnsiTheme="majorHAnsi" w:cstheme="majorHAnsi"/>
          <w:highlight w:val="green"/>
        </w:rPr>
        <w:t>delayed, harming Earth sciences</w:t>
      </w:r>
      <w:r w:rsidRPr="00010BC1">
        <w:rPr>
          <w:rStyle w:val="Emphasis"/>
          <w:rFonts w:asciiTheme="majorHAnsi" w:hAnsiTheme="majorHAnsi" w:cstheme="majorHAnsi"/>
        </w:rPr>
        <w:t>.</w:t>
      </w:r>
    </w:p>
    <w:p w14:paraId="1645CF3C" w14:textId="77777777" w:rsidR="00CC5DC1" w:rsidRPr="00010BC1" w:rsidRDefault="00CC5DC1" w:rsidP="00CC5DC1">
      <w:pPr>
        <w:rPr>
          <w:rFonts w:asciiTheme="majorHAnsi" w:hAnsiTheme="majorHAnsi" w:cstheme="majorHAnsi"/>
        </w:rPr>
      </w:pPr>
      <w:r w:rsidRPr="00010BC1">
        <w:rPr>
          <w:rFonts w:asciiTheme="majorHAnsi" w:hAnsiTheme="majorHAnsi" w:cstheme="majorHAnsi"/>
        </w:rPr>
        <w:t xml:space="preserve">The National Academy of Sciences has noted that </w:t>
      </w:r>
      <w:r w:rsidRPr="00010BC1">
        <w:rPr>
          <w:rStyle w:val="StyleUnderline"/>
          <w:rFonts w:asciiTheme="majorHAnsi" w:eastAsiaTheme="majorEastAsia" w:hAnsiTheme="majorHAnsi" w:cstheme="majorHAnsi"/>
        </w:rPr>
        <w:t>the Landsat</w:t>
      </w:r>
      <w:r w:rsidRPr="00010BC1">
        <w:rPr>
          <w:rFonts w:asciiTheme="majorHAnsi" w:hAnsiTheme="majorHAnsi" w:cstheme="majorHAnsi"/>
        </w:rPr>
        <w:t xml:space="preserve"> satellite </w:t>
      </w:r>
      <w:r w:rsidRPr="00010BC1">
        <w:rPr>
          <w:rStyle w:val="StyleUnderline"/>
          <w:rFonts w:asciiTheme="majorHAnsi" w:eastAsiaTheme="majorEastAsia" w:hAnsiTheme="majorHAnsi" w:cstheme="majorHAnsi"/>
        </w:rPr>
        <w:t>system, which takes important measurements of global vegetation</w:t>
      </w:r>
      <w:r w:rsidRPr="00010BC1">
        <w:rPr>
          <w:rFonts w:asciiTheme="majorHAnsi" w:hAnsiTheme="majorHAnsi" w:cstheme="majorHAnsi"/>
        </w:rPr>
        <w:t xml:space="preserve">, is in its fourth decade of operation and </w:t>
      </w:r>
      <w:r w:rsidRPr="00010BC1">
        <w:rPr>
          <w:rStyle w:val="StyleUnderline"/>
          <w:rFonts w:asciiTheme="majorHAnsi" w:eastAsiaTheme="majorEastAsia" w:hAnsiTheme="majorHAnsi" w:cstheme="majorHAnsi"/>
        </w:rPr>
        <w:t>could fail</w:t>
      </w:r>
      <w:r w:rsidRPr="00010BC1">
        <w:rPr>
          <w:rFonts w:asciiTheme="majorHAnsi" w:hAnsiTheme="majorHAnsi" w:cstheme="majorHAnsi"/>
        </w:rPr>
        <w:t xml:space="preserve"> without a clear </w:t>
      </w:r>
      <w:r w:rsidRPr="00010BC1">
        <w:rPr>
          <w:rFonts w:asciiTheme="majorHAnsi" w:hAnsiTheme="majorHAnsi" w:cstheme="majorHAnsi"/>
        </w:rPr>
        <w:lastRenderedPageBreak/>
        <w:t xml:space="preserve">plan for continuation. </w:t>
      </w:r>
      <w:r w:rsidRPr="00010BC1">
        <w:rPr>
          <w:rStyle w:val="StyleUnderline"/>
          <w:rFonts w:asciiTheme="majorHAnsi" w:eastAsiaTheme="majorEastAsia" w:hAnsiTheme="majorHAnsi" w:cstheme="majorHAnsi"/>
        </w:rPr>
        <w:t>The same is true for</w:t>
      </w:r>
      <w:r w:rsidRPr="00010BC1">
        <w:rPr>
          <w:rFonts w:asciiTheme="majorHAnsi" w:hAnsiTheme="majorHAnsi" w:cstheme="majorHAnsi"/>
        </w:rPr>
        <w:t xml:space="preserve"> the </w:t>
      </w:r>
      <w:r w:rsidRPr="00010BC1">
        <w:rPr>
          <w:rStyle w:val="StyleUnderline"/>
          <w:rFonts w:asciiTheme="majorHAnsi" w:eastAsiaTheme="majorEastAsia" w:hAnsiTheme="majorHAnsi" w:cstheme="majorHAnsi"/>
        </w:rPr>
        <w:t>QuikSCAT</w:t>
      </w:r>
      <w:r w:rsidRPr="00010BC1">
        <w:rPr>
          <w:rFonts w:asciiTheme="majorHAnsi" w:hAnsiTheme="majorHAnsi" w:cstheme="majorHAnsi"/>
        </w:rPr>
        <w:t xml:space="preserve"> satellite, </w:t>
      </w:r>
      <w:r w:rsidRPr="00010BC1">
        <w:rPr>
          <w:rStyle w:val="StyleUnderline"/>
          <w:rFonts w:asciiTheme="majorHAnsi" w:eastAsiaTheme="majorEastAsia" w:hAnsiTheme="majorHAnsi" w:cstheme="majorHAnsi"/>
        </w:rPr>
        <w:t>which provides critical wind data</w:t>
      </w:r>
      <w:r w:rsidRPr="00010BC1">
        <w:rPr>
          <w:rFonts w:asciiTheme="majorHAnsi" w:hAnsiTheme="majorHAnsi" w:cstheme="majorHAnsi"/>
        </w:rPr>
        <w:t xml:space="preserve"> used in forecasting hurricanes and El Niño effects.</w:t>
      </w:r>
    </w:p>
    <w:p w14:paraId="0F2BEEB1" w14:textId="77777777" w:rsidR="00CC5DC1" w:rsidRPr="00010BC1" w:rsidRDefault="00CC5DC1" w:rsidP="00CC5DC1">
      <w:pPr>
        <w:rPr>
          <w:rFonts w:asciiTheme="majorHAnsi" w:hAnsiTheme="majorHAnsi" w:cstheme="majorHAnsi"/>
        </w:rPr>
      </w:pPr>
      <w:r w:rsidRPr="00010BC1">
        <w:rPr>
          <w:rFonts w:asciiTheme="majorHAnsi" w:hAnsiTheme="majorHAnsi" w:cstheme="majorHAnsi"/>
        </w:rPr>
        <w:t>In January, a partnership of university and NASA scientists demonstrated that climate change and higher ocean temperatures were reducing the growth of microscopic plants and animals at the heart of the marine food web.</w:t>
      </w:r>
    </w:p>
    <w:p w14:paraId="2370B121" w14:textId="77777777" w:rsidR="00CC5DC1" w:rsidRPr="00010BC1" w:rsidRDefault="00CC5DC1" w:rsidP="00CC5DC1">
      <w:pPr>
        <w:rPr>
          <w:rFonts w:asciiTheme="majorHAnsi" w:hAnsiTheme="majorHAnsi" w:cstheme="majorHAnsi"/>
        </w:rPr>
      </w:pPr>
      <w:r w:rsidRPr="00010BC1">
        <w:rPr>
          <w:rFonts w:asciiTheme="majorHAnsi" w:hAnsiTheme="majorHAnsi" w:cstheme="majorHAnsi"/>
        </w:rPr>
        <w:t>Their analysis was based on nearly a decade of NASA satellite measurements of ocean color, which unfortunately are at risk of being interrupted for several years.</w:t>
      </w:r>
    </w:p>
    <w:p w14:paraId="3547F4A3" w14:textId="77777777" w:rsidR="00CC5DC1" w:rsidRPr="00010BC1" w:rsidRDefault="00CC5DC1" w:rsidP="00CC5DC1">
      <w:pPr>
        <w:rPr>
          <w:rStyle w:val="Emphasis"/>
          <w:rFonts w:asciiTheme="majorHAnsi" w:hAnsiTheme="majorHAnsi" w:cstheme="majorHAnsi"/>
        </w:rPr>
      </w:pPr>
      <w:r w:rsidRPr="00010BC1">
        <w:rPr>
          <w:rStyle w:val="StyleUnderline"/>
          <w:rFonts w:asciiTheme="majorHAnsi" w:eastAsiaTheme="majorEastAsia" w:hAnsiTheme="majorHAnsi" w:cstheme="majorHAnsi"/>
        </w:rPr>
        <w:t>Sea levels are rising</w:t>
      </w:r>
      <w:r w:rsidRPr="00010BC1">
        <w:rPr>
          <w:rFonts w:asciiTheme="majorHAnsi" w:hAnsiTheme="majorHAnsi" w:cstheme="majorHAnsi"/>
        </w:rPr>
        <w:t xml:space="preserve">, and the Arctic Ocean may be ice-free in summer. The </w:t>
      </w:r>
      <w:r w:rsidRPr="00010BC1">
        <w:rPr>
          <w:rStyle w:val="StyleUnderline"/>
          <w:rFonts w:asciiTheme="majorHAnsi" w:eastAsiaTheme="majorEastAsia" w:hAnsiTheme="majorHAnsi" w:cstheme="majorHAnsi"/>
        </w:rPr>
        <w:t>buildup of carbon dioxide in</w:t>
      </w:r>
      <w:r w:rsidRPr="00010BC1">
        <w:rPr>
          <w:rFonts w:asciiTheme="majorHAnsi" w:hAnsiTheme="majorHAnsi" w:cstheme="majorHAnsi"/>
        </w:rPr>
        <w:t xml:space="preserve"> the </w:t>
      </w:r>
      <w:r w:rsidRPr="00010BC1">
        <w:rPr>
          <w:rStyle w:val="StyleUnderline"/>
          <w:rFonts w:asciiTheme="majorHAnsi" w:eastAsiaTheme="majorEastAsia" w:hAnsiTheme="majorHAnsi" w:cstheme="majorHAnsi"/>
        </w:rPr>
        <w:t>oceans threatens to make them more acidic, which may</w:t>
      </w:r>
      <w:r w:rsidRPr="00010BC1">
        <w:rPr>
          <w:rFonts w:asciiTheme="majorHAnsi" w:hAnsiTheme="majorHAnsi" w:cstheme="majorHAnsi"/>
        </w:rPr>
        <w:t xml:space="preserve"> in turn </w:t>
      </w:r>
      <w:r w:rsidRPr="00010BC1">
        <w:rPr>
          <w:rStyle w:val="StyleUnderline"/>
          <w:rFonts w:asciiTheme="majorHAnsi" w:eastAsiaTheme="majorEastAsia" w:hAnsiTheme="majorHAnsi" w:cstheme="majorHAnsi"/>
        </w:rPr>
        <w:t>hinder the ability of</w:t>
      </w:r>
      <w:r w:rsidRPr="00010BC1">
        <w:rPr>
          <w:rFonts w:asciiTheme="majorHAnsi" w:hAnsiTheme="majorHAnsi" w:cstheme="majorHAnsi"/>
        </w:rPr>
        <w:t xml:space="preserve"> some types of </w:t>
      </w:r>
      <w:r w:rsidRPr="00010BC1">
        <w:rPr>
          <w:rStyle w:val="StyleUnderline"/>
          <w:rFonts w:asciiTheme="majorHAnsi" w:eastAsiaTheme="majorEastAsia" w:hAnsiTheme="majorHAnsi" w:cstheme="majorHAnsi"/>
        </w:rPr>
        <w:t>marine life</w:t>
      </w:r>
      <w:r w:rsidRPr="00010BC1">
        <w:rPr>
          <w:rFonts w:asciiTheme="majorHAnsi" w:hAnsiTheme="majorHAnsi" w:cstheme="majorHAnsi"/>
        </w:rPr>
        <w:t xml:space="preserve">, including corals, to build their shells and skeletons. </w:t>
      </w:r>
      <w:r w:rsidRPr="00010BC1">
        <w:rPr>
          <w:rStyle w:val="Emphasis"/>
          <w:rFonts w:asciiTheme="majorHAnsi" w:hAnsiTheme="majorHAnsi" w:cstheme="majorHAnsi"/>
        </w:rPr>
        <w:t>We must learn</w:t>
      </w:r>
      <w:r w:rsidRPr="00010BC1">
        <w:rPr>
          <w:rFonts w:asciiTheme="majorHAnsi" w:hAnsiTheme="majorHAnsi" w:cstheme="majorHAnsi"/>
        </w:rPr>
        <w:t xml:space="preserve"> as much as we can </w:t>
      </w:r>
      <w:r w:rsidRPr="00010BC1">
        <w:rPr>
          <w:rStyle w:val="Emphasis"/>
          <w:rFonts w:asciiTheme="majorHAnsi" w:hAnsiTheme="majorHAnsi" w:cstheme="majorHAnsi"/>
        </w:rPr>
        <w:t>to assess</w:t>
      </w:r>
      <w:r w:rsidRPr="00010BC1">
        <w:rPr>
          <w:rFonts w:asciiTheme="majorHAnsi" w:hAnsiTheme="majorHAnsi" w:cstheme="majorHAnsi"/>
        </w:rPr>
        <w:t xml:space="preserve"> these </w:t>
      </w:r>
      <w:r w:rsidRPr="00010BC1">
        <w:rPr>
          <w:rStyle w:val="Emphasis"/>
          <w:rFonts w:asciiTheme="majorHAnsi" w:hAnsiTheme="majorHAnsi" w:cstheme="majorHAnsi"/>
        </w:rPr>
        <w:t>threats and develop solutions.</w:t>
      </w:r>
    </w:p>
    <w:p w14:paraId="2480ED27" w14:textId="77777777" w:rsidR="00CC5DC1" w:rsidRPr="00010BC1" w:rsidRDefault="00CC5DC1" w:rsidP="00CC5DC1">
      <w:pPr>
        <w:rPr>
          <w:rFonts w:asciiTheme="majorHAnsi" w:hAnsiTheme="majorHAnsi" w:cstheme="majorHAnsi"/>
        </w:rPr>
      </w:pPr>
      <w:r w:rsidRPr="00010BC1">
        <w:rPr>
          <w:rStyle w:val="StyleUnderline"/>
          <w:rFonts w:asciiTheme="majorHAnsi" w:eastAsiaTheme="majorEastAsia" w:hAnsiTheme="majorHAnsi" w:cstheme="majorHAnsi"/>
        </w:rPr>
        <w:t>Satellites provide coverage of vast, remote regions</w:t>
      </w:r>
      <w:r w:rsidRPr="00010BC1">
        <w:rPr>
          <w:rFonts w:asciiTheme="majorHAnsi" w:hAnsiTheme="majorHAnsi" w:cstheme="majorHAnsi"/>
        </w:rPr>
        <w:t xml:space="preserve"> of our planet </w:t>
      </w:r>
      <w:r w:rsidRPr="00010BC1">
        <w:rPr>
          <w:rStyle w:val="StyleUnderline"/>
          <w:rFonts w:asciiTheme="majorHAnsi" w:eastAsiaTheme="majorEastAsia" w:hAnsiTheme="majorHAnsi" w:cstheme="majorHAnsi"/>
        </w:rPr>
        <w:t>that would otherwise remain unseen, especially the oceans, which play an important role in climate change. Without accurate data</w:t>
      </w:r>
      <w:r w:rsidRPr="00010BC1">
        <w:rPr>
          <w:rFonts w:asciiTheme="majorHAnsi" w:hAnsiTheme="majorHAnsi" w:cstheme="majorHAnsi"/>
        </w:rPr>
        <w:t xml:space="preserve"> on such fundamentals as sea surface height, temperatures and biomass, as well as glacier heights and snowpack thickness, </w:t>
      </w:r>
      <w:r w:rsidRPr="00010BC1">
        <w:rPr>
          <w:rStyle w:val="StyleUnderline"/>
          <w:rFonts w:asciiTheme="majorHAnsi" w:eastAsiaTheme="majorEastAsia" w:hAnsiTheme="majorHAnsi" w:cstheme="majorHAnsi"/>
        </w:rPr>
        <w:t>we will not</w:t>
      </w:r>
      <w:r w:rsidRPr="00010BC1">
        <w:rPr>
          <w:rFonts w:asciiTheme="majorHAnsi" w:hAnsiTheme="majorHAnsi" w:cstheme="majorHAnsi"/>
        </w:rPr>
        <w:t xml:space="preserve"> be able to </w:t>
      </w:r>
      <w:r w:rsidRPr="00010BC1">
        <w:rPr>
          <w:rStyle w:val="StyleUnderline"/>
          <w:rFonts w:asciiTheme="majorHAnsi" w:eastAsiaTheme="majorEastAsia" w:hAnsiTheme="majorHAnsi" w:cstheme="majorHAnsi"/>
        </w:rPr>
        <w:t>understand</w:t>
      </w:r>
      <w:r w:rsidRPr="00010BC1">
        <w:rPr>
          <w:rFonts w:asciiTheme="majorHAnsi" w:hAnsiTheme="majorHAnsi" w:cstheme="majorHAnsi"/>
        </w:rPr>
        <w:t xml:space="preserve"> the likelihood of </w:t>
      </w:r>
      <w:r w:rsidRPr="00010BC1">
        <w:rPr>
          <w:rStyle w:val="StyleUnderline"/>
          <w:rFonts w:asciiTheme="majorHAnsi" w:eastAsiaTheme="majorEastAsia" w:hAnsiTheme="majorHAnsi" w:cstheme="majorHAnsi"/>
        </w:rPr>
        <w:t>dangers</w:t>
      </w:r>
      <w:r w:rsidRPr="00010BC1">
        <w:rPr>
          <w:rFonts w:asciiTheme="majorHAnsi" w:hAnsiTheme="majorHAnsi" w:cstheme="majorHAnsi"/>
        </w:rPr>
        <w:t xml:space="preserve"> such as more severe hurricanes along the Gulf Coast or more frequent forest fires in the Pacific Northwest.</w:t>
      </w:r>
    </w:p>
    <w:p w14:paraId="0116C624" w14:textId="77777777" w:rsidR="00CC5DC1" w:rsidRPr="00010BC1" w:rsidRDefault="00CC5DC1" w:rsidP="00CC5DC1">
      <w:pPr>
        <w:rPr>
          <w:rFonts w:asciiTheme="majorHAnsi" w:hAnsiTheme="majorHAnsi" w:cstheme="majorHAnsi"/>
        </w:rPr>
      </w:pPr>
      <w:r w:rsidRPr="00D42E2C">
        <w:rPr>
          <w:rStyle w:val="StyleUnderline"/>
          <w:rFonts w:asciiTheme="majorHAnsi" w:hAnsiTheme="majorHAnsi" w:cstheme="majorHAnsi"/>
          <w:highlight w:val="green"/>
        </w:rPr>
        <w:t>Climate change is the</w:t>
      </w:r>
      <w:r w:rsidRPr="00D42E2C">
        <w:rPr>
          <w:rFonts w:asciiTheme="majorHAnsi" w:hAnsiTheme="majorHAnsi" w:cstheme="majorHAnsi"/>
          <w:highlight w:val="green"/>
        </w:rPr>
        <w:t xml:space="preserve"> </w:t>
      </w:r>
      <w:r w:rsidRPr="00D42E2C">
        <w:rPr>
          <w:rStyle w:val="Emphasis"/>
          <w:rFonts w:asciiTheme="majorHAnsi" w:hAnsiTheme="majorHAnsi" w:cstheme="majorHAnsi"/>
          <w:highlight w:val="green"/>
        </w:rPr>
        <w:t>most critical problem</w:t>
      </w:r>
      <w:r w:rsidRPr="00010BC1">
        <w:rPr>
          <w:rFonts w:asciiTheme="majorHAnsi" w:hAnsiTheme="majorHAnsi" w:cstheme="majorHAnsi"/>
        </w:rPr>
        <w:t xml:space="preserve"> </w:t>
      </w:r>
      <w:r w:rsidRPr="00010BC1">
        <w:rPr>
          <w:rStyle w:val="StyleUnderline"/>
          <w:rFonts w:asciiTheme="majorHAnsi" w:hAnsiTheme="majorHAnsi" w:cstheme="majorHAnsi"/>
        </w:rPr>
        <w:t>the Earth has ever faced</w:t>
      </w:r>
      <w:r w:rsidRPr="00010BC1">
        <w:rPr>
          <w:rFonts w:asciiTheme="majorHAnsi" w:hAnsiTheme="majorHAnsi" w:cstheme="majorHAnsi"/>
        </w:rPr>
        <w:t>.</w:t>
      </w:r>
    </w:p>
    <w:p w14:paraId="61BC05CE" w14:textId="77777777" w:rsidR="00CC5DC1" w:rsidRPr="00010BC1" w:rsidRDefault="00CC5DC1" w:rsidP="00CC5DC1">
      <w:pPr>
        <w:rPr>
          <w:rFonts w:asciiTheme="majorHAnsi" w:hAnsiTheme="majorHAnsi" w:cstheme="majorHAnsi"/>
        </w:rPr>
      </w:pPr>
      <w:r w:rsidRPr="00010BC1">
        <w:rPr>
          <w:rFonts w:asciiTheme="majorHAnsi" w:hAnsiTheme="majorHAnsi" w:cstheme="majorHAnsi"/>
        </w:rPr>
        <w:t xml:space="preserve">Government agencies and the private sector, as well as individual citizens, need to better grasp the risks and potential paths of global climate change. </w:t>
      </w:r>
      <w:r w:rsidRPr="00D42E2C">
        <w:rPr>
          <w:rStyle w:val="StyleUnderline"/>
          <w:rFonts w:asciiTheme="majorHAnsi" w:eastAsiaTheme="majorEastAsia" w:hAnsiTheme="majorHAnsi" w:cstheme="majorHAnsi"/>
          <w:highlight w:val="green"/>
        </w:rPr>
        <w:t>Mitigating</w:t>
      </w:r>
      <w:r w:rsidRPr="00010BC1">
        <w:rPr>
          <w:rFonts w:asciiTheme="majorHAnsi" w:hAnsiTheme="majorHAnsi" w:cstheme="majorHAnsi"/>
        </w:rPr>
        <w:t xml:space="preserve"> these </w:t>
      </w:r>
      <w:r w:rsidRPr="00D42E2C">
        <w:rPr>
          <w:rStyle w:val="StyleUnderline"/>
          <w:rFonts w:asciiTheme="majorHAnsi" w:eastAsiaTheme="majorEastAsia" w:hAnsiTheme="majorHAnsi" w:cstheme="majorHAnsi"/>
          <w:highlight w:val="green"/>
        </w:rPr>
        <w:t>risks</w:t>
      </w:r>
      <w:r w:rsidRPr="00010BC1">
        <w:rPr>
          <w:rStyle w:val="StyleUnderline"/>
          <w:rFonts w:asciiTheme="majorHAnsi" w:eastAsiaTheme="majorEastAsia" w:hAnsiTheme="majorHAnsi" w:cstheme="majorHAnsi"/>
        </w:rPr>
        <w:t xml:space="preserve"> and preparing for</w:t>
      </w:r>
      <w:r w:rsidRPr="00010BC1">
        <w:rPr>
          <w:rFonts w:asciiTheme="majorHAnsi" w:hAnsiTheme="majorHAnsi" w:cstheme="majorHAnsi"/>
        </w:rPr>
        <w:t xml:space="preserve"> the </w:t>
      </w:r>
      <w:r w:rsidRPr="00010BC1">
        <w:rPr>
          <w:rStyle w:val="StyleUnderline"/>
          <w:rFonts w:asciiTheme="majorHAnsi" w:eastAsiaTheme="majorEastAsia" w:hAnsiTheme="majorHAnsi" w:cstheme="majorHAnsi"/>
        </w:rPr>
        <w:t>effects</w:t>
      </w:r>
      <w:r w:rsidRPr="00010BC1">
        <w:rPr>
          <w:rFonts w:asciiTheme="majorHAnsi" w:hAnsiTheme="majorHAnsi" w:cstheme="majorHAnsi"/>
        </w:rPr>
        <w:t xml:space="preserve"> of warming </w:t>
      </w:r>
      <w:r w:rsidRPr="00D42E2C">
        <w:rPr>
          <w:rStyle w:val="StyleUnderline"/>
          <w:rFonts w:asciiTheme="majorHAnsi" w:eastAsiaTheme="majorEastAsia" w:hAnsiTheme="majorHAnsi" w:cstheme="majorHAnsi"/>
          <w:highlight w:val="green"/>
        </w:rPr>
        <w:t>will require scientific understanding</w:t>
      </w:r>
      <w:r w:rsidRPr="00010BC1">
        <w:rPr>
          <w:rFonts w:asciiTheme="majorHAnsi" w:hAnsiTheme="majorHAnsi" w:cstheme="majorHAnsi"/>
        </w:rPr>
        <w:t xml:space="preserve"> of how our complex planet operates, how it is changing, and how that change will affect the environment and human society.</w:t>
      </w:r>
    </w:p>
    <w:p w14:paraId="0537888E" w14:textId="31E9AA64" w:rsidR="00CC5DC1" w:rsidRDefault="00CC5DC1" w:rsidP="00CC5DC1">
      <w:pPr>
        <w:rPr>
          <w:rStyle w:val="StyleUnderline"/>
          <w:rFonts w:asciiTheme="majorHAnsi" w:hAnsiTheme="majorHAnsi" w:cstheme="majorHAnsi"/>
        </w:rPr>
      </w:pPr>
      <w:r w:rsidRPr="00010BC1">
        <w:rPr>
          <w:rFonts w:asciiTheme="majorHAnsi" w:hAnsiTheme="majorHAnsi" w:cstheme="majorHAnsi"/>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010BC1">
        <w:rPr>
          <w:rStyle w:val="StyleUnderline"/>
          <w:rFonts w:asciiTheme="majorHAnsi" w:eastAsiaTheme="majorEastAsia" w:hAnsiTheme="majorHAnsi" w:cstheme="majorHAnsi"/>
        </w:rPr>
        <w:t>we can't afford to be so starry-eyed that we overlook our own planet</w:t>
      </w:r>
      <w:r w:rsidRPr="00010BC1">
        <w:rPr>
          <w:rStyle w:val="StyleUnderline"/>
          <w:rFonts w:asciiTheme="majorHAnsi" w:hAnsiTheme="majorHAnsi" w:cstheme="majorHAnsi"/>
        </w:rPr>
        <w:t>.</w:t>
      </w:r>
    </w:p>
    <w:p w14:paraId="6C3A838F" w14:textId="77777777" w:rsidR="0093397A" w:rsidRPr="00010BC1" w:rsidRDefault="0093397A" w:rsidP="00CC5DC1">
      <w:pPr>
        <w:rPr>
          <w:rStyle w:val="StyleUnderline"/>
          <w:rFonts w:asciiTheme="majorHAnsi" w:hAnsiTheme="majorHAnsi" w:cstheme="majorHAnsi"/>
        </w:rPr>
      </w:pPr>
    </w:p>
    <w:p w14:paraId="3E7E70ED" w14:textId="77777777" w:rsidR="00CC5DC1" w:rsidRPr="00010BC1" w:rsidRDefault="00CC5DC1" w:rsidP="00CC5DC1">
      <w:pPr>
        <w:pStyle w:val="Heading4"/>
        <w:rPr>
          <w:rFonts w:asciiTheme="majorHAnsi" w:hAnsiTheme="majorHAnsi" w:cstheme="majorHAnsi"/>
        </w:rPr>
      </w:pPr>
      <w:r w:rsidRPr="00010BC1">
        <w:rPr>
          <w:rFonts w:asciiTheme="majorHAnsi" w:hAnsiTheme="majorHAnsi" w:cstheme="majorHAnsi"/>
        </w:rPr>
        <w:t xml:space="preserve">Warming is </w:t>
      </w:r>
      <w:r w:rsidRPr="00010BC1">
        <w:rPr>
          <w:rFonts w:asciiTheme="majorHAnsi" w:hAnsiTheme="majorHAnsi" w:cstheme="majorHAnsi"/>
          <w:u w:val="single"/>
        </w:rPr>
        <w:t>inevitable</w:t>
      </w:r>
      <w:r w:rsidRPr="00010BC1">
        <w:rPr>
          <w:rFonts w:asciiTheme="majorHAnsi" w:hAnsiTheme="majorHAnsi" w:cstheme="majorHAnsi"/>
        </w:rPr>
        <w:t xml:space="preserve"> but adjusting government policy can address the worst effects – specifically, for </w:t>
      </w:r>
      <w:r w:rsidRPr="00010BC1">
        <w:rPr>
          <w:rFonts w:asciiTheme="majorHAnsi" w:hAnsiTheme="majorHAnsi" w:cstheme="majorHAnsi"/>
          <w:u w:val="single"/>
        </w:rPr>
        <w:t>sea level rise</w:t>
      </w:r>
      <w:r w:rsidRPr="00010BC1">
        <w:rPr>
          <w:rFonts w:asciiTheme="majorHAnsi" w:hAnsiTheme="majorHAnsi" w:cstheme="majorHAnsi"/>
        </w:rPr>
        <w:t xml:space="preserve">. US responses are </w:t>
      </w:r>
      <w:r w:rsidRPr="00010BC1">
        <w:rPr>
          <w:rFonts w:asciiTheme="majorHAnsi" w:hAnsiTheme="majorHAnsi" w:cstheme="majorHAnsi"/>
          <w:u w:val="single"/>
        </w:rPr>
        <w:t>modeled globally</w:t>
      </w:r>
      <w:r w:rsidRPr="00010BC1">
        <w:rPr>
          <w:rFonts w:asciiTheme="majorHAnsi" w:hAnsiTheme="majorHAnsi" w:cstheme="majorHAnsi"/>
        </w:rPr>
        <w:t xml:space="preserve">. </w:t>
      </w:r>
    </w:p>
    <w:p w14:paraId="13BEF690" w14:textId="77777777" w:rsidR="00CC5DC1" w:rsidRPr="00010BC1" w:rsidRDefault="00CC5DC1" w:rsidP="00CC5DC1">
      <w:pPr>
        <w:rPr>
          <w:rFonts w:asciiTheme="majorHAnsi" w:hAnsiTheme="majorHAnsi" w:cstheme="majorHAnsi"/>
        </w:rPr>
      </w:pPr>
      <w:r w:rsidRPr="00010BC1">
        <w:rPr>
          <w:rFonts w:asciiTheme="majorHAnsi" w:hAnsiTheme="majorHAnsi" w:cstheme="majorHAnsi"/>
          <w:b/>
        </w:rPr>
        <w:t>Economist 17</w:t>
      </w:r>
      <w:r w:rsidRPr="00010BC1">
        <w:rPr>
          <w:rFonts w:asciiTheme="majorHAnsi" w:hAnsiTheme="majorHAnsi" w:cstheme="majorHAnsi"/>
        </w:rPr>
        <w:t>, "How government policy exacerbates hurricanes like Harvey," Economist, https://www.economist.com/news/leaders/21727898-if-global-warming-were-not-enough-threat-poor-planning-and-unwise-subsidies-make-floods</w:t>
      </w:r>
    </w:p>
    <w:p w14:paraId="2005AA36" w14:textId="1BD5FEDC" w:rsidR="00CC5DC1" w:rsidRDefault="00CC5DC1" w:rsidP="00CC5DC1">
      <w:pPr>
        <w:rPr>
          <w:rFonts w:asciiTheme="majorHAnsi" w:hAnsiTheme="majorHAnsi" w:cstheme="majorHAnsi"/>
          <w:sz w:val="14"/>
        </w:rPr>
      </w:pPr>
      <w:r w:rsidRPr="00010BC1">
        <w:rPr>
          <w:rFonts w:asciiTheme="majorHAnsi" w:hAnsiTheme="majorHAnsi" w:cstheme="majorHAnsi"/>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10BC1">
        <w:rPr>
          <w:rStyle w:val="StyleUnderline"/>
          <w:rFonts w:asciiTheme="majorHAnsi" w:hAnsiTheme="majorHAnsi" w:cstheme="majorHAnsi"/>
        </w:rPr>
        <w:t>Harvey</w:t>
      </w:r>
      <w:r w:rsidRPr="00010BC1">
        <w:rPr>
          <w:rFonts w:asciiTheme="majorHAnsi" w:hAnsiTheme="majorHAnsi" w:cstheme="majorHAnsi"/>
          <w:sz w:val="14"/>
        </w:rPr>
        <w:t xml:space="preserve"> had already </w:t>
      </w:r>
      <w:r w:rsidRPr="00010BC1">
        <w:rPr>
          <w:rStyle w:val="StyleUnderline"/>
          <w:rFonts w:asciiTheme="majorHAnsi" w:hAnsiTheme="majorHAnsi" w:cstheme="majorHAnsi"/>
        </w:rPr>
        <w:t xml:space="preserve">set records as America’s </w:t>
      </w:r>
      <w:r w:rsidRPr="00010BC1">
        <w:rPr>
          <w:rStyle w:val="Emphasis"/>
          <w:rFonts w:asciiTheme="majorHAnsi" w:hAnsiTheme="majorHAnsi" w:cstheme="majorHAnsi"/>
        </w:rPr>
        <w:t>most severe deluge</w:t>
      </w:r>
      <w:r w:rsidRPr="00010BC1">
        <w:rPr>
          <w:rFonts w:asciiTheme="majorHAnsi" w:hAnsiTheme="majorHAnsi" w:cstheme="majorHAnsi"/>
          <w:sz w:val="14"/>
        </w:rPr>
        <w:t xml:space="preserve"> (see Briefing). In Houston it drenched Harris County in over 4.5trn litres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RPr="00010BC1">
        <w:rPr>
          <w:rStyle w:val="StyleUnderline"/>
          <w:rFonts w:asciiTheme="majorHAnsi" w:hAnsiTheme="majorHAnsi" w:cstheme="majorHAnsi"/>
        </w:rPr>
        <w:t xml:space="preserve">Around the world, </w:t>
      </w:r>
      <w:r w:rsidRPr="00D42E2C">
        <w:rPr>
          <w:rStyle w:val="StyleUnderline"/>
          <w:rFonts w:asciiTheme="majorHAnsi" w:hAnsiTheme="majorHAnsi" w:cstheme="majorHAnsi"/>
          <w:highlight w:val="green"/>
        </w:rPr>
        <w:t>governments are grappling with the threat from floods</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 xml:space="preserve">This will </w:t>
      </w:r>
      <w:r w:rsidRPr="00D42E2C">
        <w:rPr>
          <w:rStyle w:val="Emphasis"/>
          <w:rFonts w:asciiTheme="majorHAnsi" w:hAnsiTheme="majorHAnsi" w:cstheme="majorHAnsi"/>
          <w:highlight w:val="green"/>
        </w:rPr>
        <w:t>ultimately</w:t>
      </w:r>
      <w:r w:rsidRPr="00D42E2C">
        <w:rPr>
          <w:rStyle w:val="StyleUnderline"/>
          <w:rFonts w:asciiTheme="majorHAnsi" w:hAnsiTheme="majorHAnsi" w:cstheme="majorHAnsi"/>
          <w:highlight w:val="green"/>
        </w:rPr>
        <w:t xml:space="preserve"> be about</w:t>
      </w:r>
      <w:r w:rsidRPr="00010BC1">
        <w:rPr>
          <w:rFonts w:asciiTheme="majorHAnsi" w:hAnsiTheme="majorHAnsi" w:cstheme="majorHAnsi"/>
          <w:sz w:val="14"/>
        </w:rPr>
        <w:t xml:space="preserve"> </w:t>
      </w:r>
      <w:r w:rsidRPr="00010BC1">
        <w:rPr>
          <w:rStyle w:val="Emphasis"/>
          <w:rFonts w:asciiTheme="majorHAnsi" w:hAnsiTheme="majorHAnsi" w:cstheme="majorHAnsi"/>
        </w:rPr>
        <w:t xml:space="preserve">dealing with </w:t>
      </w:r>
      <w:r w:rsidRPr="00D42E2C">
        <w:rPr>
          <w:rStyle w:val="Emphasis"/>
          <w:rFonts w:asciiTheme="majorHAnsi" w:hAnsiTheme="majorHAnsi" w:cstheme="majorHAnsi"/>
          <w:highlight w:val="green"/>
        </w:rPr>
        <w:t>climate change</w:t>
      </w:r>
      <w:r w:rsidRPr="00010BC1">
        <w:rPr>
          <w:rFonts w:asciiTheme="majorHAnsi" w:hAnsiTheme="majorHAnsi" w:cstheme="majorHAnsi"/>
          <w:sz w:val="14"/>
        </w:rPr>
        <w:t xml:space="preserve">. </w:t>
      </w:r>
      <w:r w:rsidRPr="00D42E2C">
        <w:rPr>
          <w:rStyle w:val="StyleUnderline"/>
          <w:rFonts w:asciiTheme="majorHAnsi" w:hAnsiTheme="majorHAnsi" w:cstheme="majorHAnsi"/>
          <w:highlight w:val="green"/>
        </w:rPr>
        <w:t xml:space="preserve">Just as important, is </w:t>
      </w:r>
      <w:r w:rsidRPr="00D42E2C">
        <w:rPr>
          <w:rStyle w:val="Emphasis"/>
          <w:rFonts w:asciiTheme="majorHAnsi" w:hAnsiTheme="majorHAnsi" w:cstheme="majorHAnsi"/>
          <w:highlight w:val="green"/>
        </w:rPr>
        <w:t>correcting</w:t>
      </w:r>
      <w:r w:rsidRPr="00010BC1">
        <w:rPr>
          <w:rStyle w:val="Emphasis"/>
          <w:rFonts w:asciiTheme="majorHAnsi" w:hAnsiTheme="majorHAnsi" w:cstheme="majorHAnsi"/>
        </w:rPr>
        <w:t xml:space="preserve"> </w:t>
      </w:r>
      <w:r w:rsidRPr="00010BC1">
        <w:rPr>
          <w:rStyle w:val="Emphasis"/>
          <w:rFonts w:asciiTheme="majorHAnsi" w:hAnsiTheme="majorHAnsi" w:cstheme="majorHAnsi"/>
        </w:rPr>
        <w:lastRenderedPageBreak/>
        <w:t xml:space="preserve">short-sighted </w:t>
      </w:r>
      <w:r w:rsidRPr="00D42E2C">
        <w:rPr>
          <w:rStyle w:val="Emphasis"/>
          <w:rFonts w:asciiTheme="majorHAnsi" w:hAnsiTheme="majorHAnsi" w:cstheme="majorHAnsi"/>
          <w:highlight w:val="green"/>
        </w:rPr>
        <w:t>government policy</w:t>
      </w:r>
      <w:r w:rsidRPr="00010BC1">
        <w:rPr>
          <w:rFonts w:asciiTheme="majorHAnsi" w:hAnsiTheme="majorHAnsi" w:cstheme="majorHAnsi"/>
          <w:sz w:val="14"/>
        </w:rPr>
        <w:t xml:space="preserve"> and the perverse incentives that make flooding worse. Judgment day The overwhelming good news is that </w:t>
      </w:r>
      <w:r w:rsidRPr="00010BC1">
        <w:rPr>
          <w:rStyle w:val="StyleUnderline"/>
          <w:rFonts w:asciiTheme="majorHAnsi" w:hAnsiTheme="majorHAnsi" w:cstheme="majorHAnsi"/>
        </w:rPr>
        <w:t>storms and flooding have caused far fewer deaths in recent decades, thanks to better</w:t>
      </w:r>
      <w:r w:rsidRPr="00010BC1">
        <w:rPr>
          <w:rFonts w:asciiTheme="majorHAnsi" w:hAnsiTheme="majorHAnsi" w:cstheme="majorHAnsi"/>
          <w:sz w:val="14"/>
        </w:rPr>
        <w:t xml:space="preserve"> </w:t>
      </w:r>
      <w:r w:rsidRPr="00010BC1">
        <w:rPr>
          <w:rStyle w:val="Emphasis"/>
          <w:rFonts w:asciiTheme="majorHAnsi" w:hAnsiTheme="majorHAnsi" w:cstheme="majorHAnsi"/>
        </w:rPr>
        <w:t>warning systems</w:t>
      </w:r>
      <w:r w:rsidRPr="00010BC1">
        <w:rPr>
          <w:rFonts w:asciiTheme="majorHAnsi" w:hAnsiTheme="majorHAnsi" w:cstheme="majorHAnsi"/>
          <w:sz w:val="14"/>
        </w:rPr>
        <w:t xml:space="preserve"> </w:t>
      </w:r>
      <w:r w:rsidRPr="00010BC1">
        <w:rPr>
          <w:rStyle w:val="StyleUnderline"/>
          <w:rFonts w:asciiTheme="majorHAnsi" w:hAnsiTheme="majorHAnsi" w:cstheme="majorHAnsi"/>
        </w:rPr>
        <w:t>and the construction of</w:t>
      </w:r>
      <w:r w:rsidRPr="00010BC1">
        <w:rPr>
          <w:rFonts w:asciiTheme="majorHAnsi" w:hAnsiTheme="majorHAnsi" w:cstheme="majorHAnsi"/>
          <w:sz w:val="14"/>
        </w:rPr>
        <w:t xml:space="preserve"> </w:t>
      </w:r>
      <w:r w:rsidRPr="00010BC1">
        <w:rPr>
          <w:rStyle w:val="Emphasis"/>
          <w:rFonts w:asciiTheme="majorHAnsi" w:hAnsiTheme="majorHAnsi" w:cstheme="majorHAnsi"/>
        </w:rPr>
        <w:t>levees, ditches and shelters</w:t>
      </w:r>
      <w:r w:rsidRPr="00010BC1">
        <w:rPr>
          <w:rFonts w:asciiTheme="majorHAnsi" w:hAnsiTheme="majorHAnsi" w:cstheme="majorHAnsi"/>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010BC1">
        <w:rPr>
          <w:rStyle w:val="StyleUnderline"/>
          <w:rFonts w:asciiTheme="majorHAnsi" w:hAnsiTheme="majorHAnsi" w:cstheme="majorHAnsi"/>
        </w:rPr>
        <w:t>At the same time, floods and storms are also becoming more</w:t>
      </w:r>
      <w:r w:rsidRPr="00010BC1">
        <w:rPr>
          <w:rFonts w:asciiTheme="majorHAnsi" w:hAnsiTheme="majorHAnsi" w:cstheme="majorHAnsi"/>
          <w:sz w:val="14"/>
        </w:rPr>
        <w:t xml:space="preserve"> </w:t>
      </w:r>
      <w:r w:rsidRPr="00010BC1">
        <w:rPr>
          <w:rStyle w:val="Emphasis"/>
          <w:rFonts w:asciiTheme="majorHAnsi" w:hAnsiTheme="majorHAnsi" w:cstheme="majorHAnsi"/>
        </w:rPr>
        <w:t>costly</w:t>
      </w:r>
      <w:r w:rsidRPr="00010BC1">
        <w:rPr>
          <w:rFonts w:asciiTheme="majorHAnsi" w:hAnsiTheme="majorHAnsi" w:cstheme="majorHAnsi"/>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Organisation estimates that, in real terms, the global cost of hurricane damage is rising by 6% a year. Flood losses in Europe are predicted to increase fivefold by 2050. </w:t>
      </w:r>
      <w:r w:rsidRPr="00010BC1">
        <w:rPr>
          <w:rStyle w:val="StyleUnderline"/>
          <w:rFonts w:asciiTheme="majorHAnsi" w:hAnsiTheme="majorHAnsi" w:cstheme="majorHAnsi"/>
        </w:rPr>
        <w:t xml:space="preserve">One cause is </w:t>
      </w:r>
      <w:r w:rsidRPr="00010BC1">
        <w:rPr>
          <w:rStyle w:val="Emphasis"/>
          <w:rFonts w:asciiTheme="majorHAnsi" w:hAnsiTheme="majorHAnsi" w:cstheme="majorHAnsi"/>
        </w:rPr>
        <w:t>global warming</w:t>
      </w:r>
      <w:r w:rsidRPr="00010BC1">
        <w:rPr>
          <w:rStyle w:val="StyleUnderline"/>
          <w:rFonts w:asciiTheme="majorHAnsi" w:hAnsiTheme="majorHAnsi" w:cstheme="majorHAnsi"/>
        </w:rPr>
        <w:t xml:space="preserve">. The frequency and severity of hurricanes vary naturally—America has seen unusually few in the past decade. Yet the </w:t>
      </w:r>
      <w:r w:rsidRPr="00010BC1">
        <w:rPr>
          <w:rStyle w:val="Emphasis"/>
          <w:rFonts w:asciiTheme="majorHAnsi" w:hAnsiTheme="majorHAnsi" w:cstheme="majorHAnsi"/>
        </w:rPr>
        <w:t>underlying global trend</w:t>
      </w:r>
      <w:r w:rsidRPr="00010BC1">
        <w:rPr>
          <w:rFonts w:asciiTheme="majorHAnsi" w:hAnsiTheme="majorHAnsi" w:cstheme="majorHAnsi"/>
          <w:sz w:val="14"/>
        </w:rPr>
        <w:t xml:space="preserve"> </w:t>
      </w:r>
      <w:r w:rsidRPr="00010BC1">
        <w:rPr>
          <w:rStyle w:val="StyleUnderline"/>
          <w:rFonts w:asciiTheme="majorHAnsi" w:hAnsiTheme="majorHAnsi" w:cstheme="majorHAnsi"/>
        </w:rPr>
        <w:t xml:space="preserve">is what you would expect from climate change. </w:t>
      </w:r>
      <w:r w:rsidRPr="00D42E2C">
        <w:rPr>
          <w:rStyle w:val="StyleUnderline"/>
          <w:rFonts w:asciiTheme="majorHAnsi" w:hAnsiTheme="majorHAnsi" w:cstheme="majorHAnsi"/>
          <w:highlight w:val="green"/>
        </w:rPr>
        <w:t xml:space="preserve">Warmer seas </w:t>
      </w:r>
      <w:r w:rsidRPr="00D42E2C">
        <w:rPr>
          <w:rStyle w:val="Emphasis"/>
          <w:rFonts w:asciiTheme="majorHAnsi" w:hAnsiTheme="majorHAnsi" w:cstheme="majorHAnsi"/>
          <w:highlight w:val="green"/>
        </w:rPr>
        <w:t>evaporate faster</w:t>
      </w:r>
      <w:r w:rsidRPr="00010BC1">
        <w:rPr>
          <w:rFonts w:asciiTheme="majorHAnsi" w:hAnsiTheme="majorHAnsi" w:cstheme="majorHAnsi"/>
          <w:sz w:val="14"/>
        </w:rPr>
        <w:t xml:space="preserve"> </w:t>
      </w:r>
      <w:r w:rsidRPr="00010BC1">
        <w:rPr>
          <w:rStyle w:val="StyleUnderline"/>
          <w:rFonts w:asciiTheme="majorHAnsi" w:hAnsiTheme="majorHAnsi" w:cstheme="majorHAnsi"/>
        </w:rPr>
        <w:t xml:space="preserve">and </w:t>
      </w:r>
      <w:r w:rsidRPr="00D42E2C">
        <w:rPr>
          <w:rStyle w:val="StyleUnderline"/>
          <w:rFonts w:asciiTheme="majorHAnsi" w:hAnsiTheme="majorHAnsi" w:cstheme="majorHAnsi"/>
          <w:highlight w:val="green"/>
        </w:rPr>
        <w:t xml:space="preserve">warmer air can hold more </w:t>
      </w:r>
      <w:r w:rsidRPr="00D42E2C">
        <w:rPr>
          <w:rStyle w:val="Emphasis"/>
          <w:rFonts w:asciiTheme="majorHAnsi" w:hAnsiTheme="majorHAnsi" w:cstheme="majorHAnsi"/>
          <w:highlight w:val="green"/>
        </w:rPr>
        <w:t>water vapour</w:t>
      </w:r>
      <w:r w:rsidRPr="00010BC1">
        <w:rPr>
          <w:rStyle w:val="StyleUnderline"/>
          <w:rFonts w:asciiTheme="majorHAnsi" w:hAnsiTheme="majorHAnsi" w:cstheme="majorHAnsi"/>
        </w:rPr>
        <w:t xml:space="preserve">, which releases energy when it condenses inside a weather system, </w:t>
      </w:r>
      <w:r w:rsidRPr="00D42E2C">
        <w:rPr>
          <w:rStyle w:val="StyleUnderline"/>
          <w:rFonts w:asciiTheme="majorHAnsi" w:hAnsiTheme="majorHAnsi" w:cstheme="majorHAnsi"/>
          <w:highlight w:val="green"/>
        </w:rPr>
        <w:t xml:space="preserve">feeding the </w:t>
      </w:r>
      <w:r w:rsidRPr="00D42E2C">
        <w:rPr>
          <w:rStyle w:val="Emphasis"/>
          <w:rFonts w:asciiTheme="majorHAnsi" w:hAnsiTheme="majorHAnsi" w:cstheme="majorHAnsi"/>
          <w:highlight w:val="green"/>
        </w:rPr>
        <w:t>violence of storms</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and the</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intensity of deluges</w:t>
      </w:r>
      <w:r w:rsidRPr="00010BC1">
        <w:rPr>
          <w:rFonts w:asciiTheme="majorHAnsi" w:hAnsiTheme="majorHAnsi" w:cstheme="majorHAnsi"/>
          <w:sz w:val="14"/>
        </w:rPr>
        <w:t xml:space="preserve">. </w:t>
      </w:r>
      <w:r w:rsidRPr="00D42E2C">
        <w:rPr>
          <w:rStyle w:val="StyleUnderline"/>
          <w:rFonts w:asciiTheme="majorHAnsi" w:hAnsiTheme="majorHAnsi" w:cstheme="majorHAnsi"/>
          <w:highlight w:val="green"/>
        </w:rPr>
        <w:t>Rising</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sea levels</w:t>
      </w:r>
      <w:r w:rsidRPr="00D42E2C">
        <w:rPr>
          <w:rFonts w:asciiTheme="majorHAnsi" w:hAnsiTheme="majorHAnsi" w:cstheme="majorHAnsi"/>
          <w:sz w:val="14"/>
          <w:highlight w:val="green"/>
        </w:rPr>
        <w:t xml:space="preserve">, </w:t>
      </w:r>
      <w:r w:rsidRPr="00010BC1">
        <w:rPr>
          <w:rStyle w:val="StyleUnderline"/>
          <w:rFonts w:asciiTheme="majorHAnsi" w:hAnsiTheme="majorHAnsi" w:cstheme="majorHAnsi"/>
        </w:rPr>
        <w:t xml:space="preserve">predicted to be especially marked in the Gulf of Mexico, </w:t>
      </w:r>
      <w:r w:rsidRPr="00D42E2C">
        <w:rPr>
          <w:rStyle w:val="Emphasis"/>
          <w:rFonts w:asciiTheme="majorHAnsi" w:hAnsiTheme="majorHAnsi" w:cstheme="majorHAnsi"/>
          <w:highlight w:val="green"/>
        </w:rPr>
        <w:t>exacerbate storm surges</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 xml:space="preserve">adding to the </w:t>
      </w:r>
      <w:r w:rsidRPr="00D42E2C">
        <w:rPr>
          <w:rStyle w:val="Emphasis"/>
          <w:rFonts w:asciiTheme="majorHAnsi" w:hAnsiTheme="majorHAnsi" w:cstheme="majorHAnsi"/>
          <w:highlight w:val="green"/>
        </w:rPr>
        <w:t>flooding</w:t>
      </w:r>
      <w:r w:rsidRPr="00010BC1">
        <w:rPr>
          <w:rFonts w:asciiTheme="majorHAnsi" w:hAnsiTheme="majorHAnsi" w:cstheme="majorHAnsi"/>
          <w:sz w:val="14"/>
        </w:rPr>
        <w:t xml:space="preserve">. </w:t>
      </w:r>
      <w:r w:rsidRPr="00010BC1">
        <w:rPr>
          <w:rStyle w:val="Emphasis"/>
          <w:rFonts w:asciiTheme="majorHAnsi" w:hAnsiTheme="majorHAnsi" w:cstheme="majorHAnsi"/>
        </w:rPr>
        <w:t>Harvey</w:t>
      </w:r>
      <w:r w:rsidRPr="00010BC1">
        <w:rPr>
          <w:rFonts w:asciiTheme="majorHAnsi" w:hAnsiTheme="majorHAnsi" w:cstheme="majorHAnsi"/>
          <w:sz w:val="14"/>
        </w:rPr>
        <w:t xml:space="preserve"> </w:t>
      </w:r>
      <w:r w:rsidRPr="00010BC1">
        <w:rPr>
          <w:rStyle w:val="StyleUnderline"/>
          <w:rFonts w:asciiTheme="majorHAnsi" w:hAnsiTheme="majorHAnsi" w:cstheme="majorHAnsi"/>
        </w:rPr>
        <w:t>was unusually devastating because it suddenly gained strength before it made landfall</w:t>
      </w:r>
      <w:r w:rsidRPr="00010BC1">
        <w:rPr>
          <w:rFonts w:asciiTheme="majorHAnsi" w:hAnsiTheme="majorHAnsi" w:cstheme="majorHAnsi"/>
          <w:sz w:val="14"/>
        </w:rPr>
        <w:t xml:space="preserve"> on Friday; </w:t>
      </w:r>
      <w:r w:rsidRPr="00010BC1">
        <w:rPr>
          <w:rStyle w:val="StyleUnderline"/>
          <w:rFonts w:asciiTheme="majorHAnsi" w:hAnsiTheme="majorHAnsi" w:cstheme="majorHAnsi"/>
        </w:rPr>
        <w:t>it then</w:t>
      </w:r>
      <w:r w:rsidRPr="00010BC1">
        <w:rPr>
          <w:rFonts w:asciiTheme="majorHAnsi" w:hAnsiTheme="majorHAnsi" w:cstheme="majorHAnsi"/>
          <w:sz w:val="14"/>
        </w:rPr>
        <w:t xml:space="preserve"> </w:t>
      </w:r>
      <w:r w:rsidRPr="00010BC1">
        <w:rPr>
          <w:rStyle w:val="Emphasis"/>
          <w:rFonts w:asciiTheme="majorHAnsi" w:hAnsiTheme="majorHAnsi" w:cstheme="majorHAnsi"/>
        </w:rPr>
        <w:t>stayed put</w:t>
      </w:r>
      <w:r w:rsidRPr="00010BC1">
        <w:rPr>
          <w:rFonts w:asciiTheme="majorHAnsi" w:hAnsiTheme="majorHAnsi" w:cstheme="majorHAnsi"/>
          <w:sz w:val="14"/>
        </w:rPr>
        <w:t xml:space="preserve">, </w:t>
      </w:r>
      <w:r w:rsidRPr="00010BC1">
        <w:rPr>
          <w:rStyle w:val="StyleUnderline"/>
          <w:rFonts w:asciiTheme="majorHAnsi" w:hAnsiTheme="majorHAnsi" w:cstheme="majorHAnsi"/>
        </w:rPr>
        <w:t xml:space="preserve">dumping its rain on Houston before returning to the Gulf. Again, that is consistent with models of a </w:t>
      </w:r>
      <w:r w:rsidRPr="00010BC1">
        <w:rPr>
          <w:rStyle w:val="Emphasis"/>
          <w:rFonts w:asciiTheme="majorHAnsi" w:hAnsiTheme="majorHAnsi" w:cstheme="majorHAnsi"/>
        </w:rPr>
        <w:t>warmer world</w:t>
      </w:r>
      <w:r w:rsidRPr="00010BC1">
        <w:rPr>
          <w:rFonts w:asciiTheme="majorHAnsi" w:hAnsiTheme="majorHAnsi" w:cstheme="majorHAnsi"/>
          <w:sz w:val="14"/>
        </w:rPr>
        <w:t xml:space="preserve">. </w:t>
      </w:r>
      <w:r w:rsidRPr="00D42E2C">
        <w:rPr>
          <w:rStyle w:val="Emphasis"/>
          <w:rFonts w:asciiTheme="majorHAnsi" w:hAnsiTheme="majorHAnsi" w:cstheme="majorHAnsi"/>
          <w:highlight w:val="green"/>
        </w:rPr>
        <w:t>Poor planning</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bears</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even more blame</w:t>
      </w:r>
      <w:r w:rsidRPr="00010BC1">
        <w:rPr>
          <w:rFonts w:asciiTheme="majorHAnsi" w:hAnsiTheme="majorHAnsi" w:cstheme="majorHAnsi"/>
          <w:sz w:val="14"/>
        </w:rPr>
        <w:t xml:space="preserve">. </w:t>
      </w:r>
      <w:r w:rsidRPr="00010BC1">
        <w:rPr>
          <w:rStyle w:val="StyleUnderline"/>
          <w:rFonts w:asciiTheme="majorHAnsi" w:hAnsiTheme="majorHAnsi" w:cstheme="majorHAnsi"/>
        </w:rPr>
        <w:t>Houston</w:t>
      </w:r>
      <w:r w:rsidRPr="00010BC1">
        <w:rPr>
          <w:rFonts w:asciiTheme="majorHAnsi" w:hAnsiTheme="majorHAnsi" w:cstheme="majorHAnsi"/>
          <w:sz w:val="14"/>
        </w:rPr>
        <w:t xml:space="preserve">, which </w:t>
      </w:r>
      <w:r w:rsidRPr="00010BC1">
        <w:rPr>
          <w:rStyle w:val="StyleUnderline"/>
          <w:rFonts w:asciiTheme="majorHAnsi" w:hAnsiTheme="majorHAnsi" w:cstheme="majorHAnsi"/>
        </w:rPr>
        <w:t>has almost no restrictions on</w:t>
      </w:r>
      <w:r w:rsidRPr="00010BC1">
        <w:rPr>
          <w:rFonts w:asciiTheme="majorHAnsi" w:hAnsiTheme="majorHAnsi" w:cstheme="majorHAnsi"/>
          <w:sz w:val="14"/>
        </w:rPr>
        <w:t xml:space="preserve"> </w:t>
      </w:r>
      <w:r w:rsidRPr="00010BC1">
        <w:rPr>
          <w:rStyle w:val="Emphasis"/>
          <w:rFonts w:asciiTheme="majorHAnsi" w:hAnsiTheme="majorHAnsi" w:cstheme="majorHAnsi"/>
        </w:rPr>
        <w:t>land-use</w:t>
      </w:r>
      <w:r w:rsidRPr="00010BC1">
        <w:rPr>
          <w:rFonts w:asciiTheme="majorHAnsi" w:hAnsiTheme="majorHAnsi" w:cstheme="majorHAnsi"/>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D42E2C">
        <w:rPr>
          <w:rStyle w:val="StyleUnderline"/>
          <w:rFonts w:asciiTheme="majorHAnsi" w:hAnsiTheme="majorHAnsi" w:cstheme="majorHAnsi"/>
          <w:highlight w:val="green"/>
        </w:rPr>
        <w:t>properties</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supposedly outside the</w:t>
      </w:r>
      <w:r w:rsidRPr="00010BC1">
        <w:rPr>
          <w:rStyle w:val="StyleUnderline"/>
          <w:rFonts w:asciiTheme="majorHAnsi" w:hAnsiTheme="majorHAnsi" w:cstheme="majorHAnsi"/>
        </w:rPr>
        <w:t xml:space="preserve"> 100-year </w:t>
      </w:r>
      <w:r w:rsidRPr="00D42E2C">
        <w:rPr>
          <w:rStyle w:val="StyleUnderline"/>
          <w:rFonts w:asciiTheme="majorHAnsi" w:hAnsiTheme="majorHAnsi" w:cstheme="majorHAnsi"/>
          <w:highlight w:val="green"/>
        </w:rPr>
        <w:t>floodplain</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are being</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flooded repeatedly</w:t>
      </w:r>
      <w:r w:rsidRPr="00010BC1">
        <w:rPr>
          <w:rFonts w:asciiTheme="majorHAnsi" w:hAnsiTheme="majorHAnsi" w:cstheme="majorHAnsi"/>
          <w:sz w:val="14"/>
        </w:rPr>
        <w:t xml:space="preserve">. </w:t>
      </w:r>
      <w:r w:rsidRPr="00010BC1">
        <w:rPr>
          <w:rStyle w:val="Emphasis"/>
          <w:rFonts w:asciiTheme="majorHAnsi" w:hAnsiTheme="majorHAnsi" w:cstheme="majorHAnsi"/>
        </w:rPr>
        <w:t>Government failure adds to the harm</w:t>
      </w:r>
      <w:r w:rsidRPr="00010BC1">
        <w:rPr>
          <w:rFonts w:asciiTheme="majorHAnsi" w:hAnsiTheme="majorHAnsi" w:cstheme="majorHAnsi"/>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subsidises the insurance premiums of vulnerable houses. The National Flood Insurance Programme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D42E2C">
        <w:rPr>
          <w:rStyle w:val="StyleUnderline"/>
          <w:rFonts w:asciiTheme="majorHAnsi" w:hAnsiTheme="majorHAnsi" w:cstheme="majorHAnsi"/>
          <w:highlight w:val="green"/>
        </w:rPr>
        <w:t xml:space="preserve">Flooding strengthens the case for </w:t>
      </w:r>
      <w:r w:rsidRPr="00D42E2C">
        <w:rPr>
          <w:rStyle w:val="Emphasis"/>
          <w:rFonts w:asciiTheme="majorHAnsi" w:hAnsiTheme="majorHAnsi" w:cstheme="majorHAnsi"/>
          <w:highlight w:val="green"/>
        </w:rPr>
        <w:t>minimising climate change</w:t>
      </w:r>
      <w:r w:rsidRPr="00010BC1">
        <w:rPr>
          <w:rFonts w:asciiTheme="majorHAnsi" w:hAnsiTheme="majorHAnsi" w:cstheme="majorHAnsi"/>
          <w:sz w:val="14"/>
        </w:rPr>
        <w:t xml:space="preserve">, </w:t>
      </w:r>
      <w:r w:rsidRPr="00010BC1">
        <w:rPr>
          <w:rStyle w:val="StyleUnderline"/>
          <w:rFonts w:asciiTheme="majorHAnsi" w:hAnsiTheme="majorHAnsi" w:cstheme="majorHAnsi"/>
        </w:rPr>
        <w:t>which threatens to make wet places wetter and storms stormier. Even those who doubt the science would do well to see action</w:t>
      </w:r>
      <w:r w:rsidRPr="00010BC1">
        <w:rPr>
          <w:rFonts w:asciiTheme="majorHAnsi" w:hAnsiTheme="majorHAnsi" w:cstheme="majorHAnsi"/>
          <w:sz w:val="14"/>
        </w:rPr>
        <w:t xml:space="preserve"> </w:t>
      </w:r>
      <w:r w:rsidRPr="00010BC1">
        <w:rPr>
          <w:rStyle w:val="StyleUnderline"/>
          <w:rFonts w:asciiTheme="majorHAnsi" w:hAnsiTheme="majorHAnsi" w:cstheme="majorHAnsi"/>
        </w:rPr>
        <w:t>as an</w:t>
      </w:r>
      <w:r w:rsidRPr="00010BC1">
        <w:rPr>
          <w:rFonts w:asciiTheme="majorHAnsi" w:hAnsiTheme="majorHAnsi" w:cstheme="majorHAnsi"/>
          <w:sz w:val="14"/>
        </w:rPr>
        <w:t xml:space="preserve"> </w:t>
      </w:r>
      <w:r w:rsidRPr="00010BC1">
        <w:rPr>
          <w:rStyle w:val="Emphasis"/>
          <w:rFonts w:asciiTheme="majorHAnsi" w:hAnsiTheme="majorHAnsi" w:cstheme="majorHAnsi"/>
        </w:rPr>
        <w:t>insurance policy</w:t>
      </w:r>
      <w:r w:rsidRPr="00010BC1">
        <w:rPr>
          <w:rFonts w:asciiTheme="majorHAnsi" w:hAnsiTheme="majorHAnsi" w:cstheme="majorHAnsi"/>
          <w:sz w:val="14"/>
        </w:rPr>
        <w:t xml:space="preserve"> </w:t>
      </w:r>
      <w:r w:rsidRPr="00010BC1">
        <w:rPr>
          <w:rStyle w:val="StyleUnderline"/>
          <w:rFonts w:asciiTheme="majorHAnsi" w:hAnsiTheme="majorHAnsi" w:cstheme="majorHAnsi"/>
        </w:rPr>
        <w:t>that pays out if the case is proven</w:t>
      </w:r>
      <w:r w:rsidRPr="00010BC1">
        <w:rPr>
          <w:rFonts w:asciiTheme="majorHAnsi" w:hAnsiTheme="majorHAnsi" w:cstheme="majorHAnsi"/>
          <w:sz w:val="14"/>
        </w:rPr>
        <w:t xml:space="preserve">. </w:t>
      </w:r>
      <w:r w:rsidRPr="00010BC1">
        <w:rPr>
          <w:rStyle w:val="StyleUnderline"/>
          <w:rFonts w:asciiTheme="majorHAnsi" w:hAnsiTheme="majorHAnsi" w:cstheme="majorHAnsi"/>
        </w:rPr>
        <w:t xml:space="preserve">However, </w:t>
      </w:r>
      <w:r w:rsidRPr="00D42E2C">
        <w:rPr>
          <w:rStyle w:val="StyleUnderline"/>
          <w:rFonts w:asciiTheme="majorHAnsi" w:hAnsiTheme="majorHAnsi" w:cstheme="majorHAnsi"/>
          <w:highlight w:val="green"/>
        </w:rPr>
        <w:t xml:space="preserve">that </w:t>
      </w:r>
      <w:r w:rsidRPr="00D42E2C">
        <w:rPr>
          <w:rStyle w:val="Emphasis"/>
          <w:rFonts w:asciiTheme="majorHAnsi" w:hAnsiTheme="majorHAnsi" w:cstheme="majorHAnsi"/>
          <w:highlight w:val="green"/>
        </w:rPr>
        <w:t>will not happen fast</w:t>
      </w:r>
      <w:r w:rsidRPr="00D42E2C">
        <w:rPr>
          <w:rStyle w:val="StyleUnderline"/>
          <w:rFonts w:asciiTheme="majorHAnsi" w:hAnsiTheme="majorHAnsi" w:cstheme="majorHAnsi"/>
          <w:highlight w:val="green"/>
        </w:rPr>
        <w:t>,</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even if all countries</w:t>
      </w:r>
      <w:r w:rsidRPr="00D42E2C">
        <w:rPr>
          <w:rFonts w:asciiTheme="majorHAnsi" w:hAnsiTheme="majorHAnsi" w:cstheme="majorHAnsi"/>
          <w:sz w:val="14"/>
          <w:highlight w:val="green"/>
        </w:rPr>
        <w:t xml:space="preserve">, </w:t>
      </w:r>
      <w:r w:rsidRPr="00010BC1">
        <w:rPr>
          <w:rStyle w:val="Emphasis"/>
          <w:rFonts w:asciiTheme="majorHAnsi" w:hAnsiTheme="majorHAnsi" w:cstheme="majorHAnsi"/>
        </w:rPr>
        <w:t>including America</w:t>
      </w:r>
      <w:r w:rsidRPr="00010BC1">
        <w:rPr>
          <w:rFonts w:asciiTheme="majorHAnsi" w:hAnsiTheme="majorHAnsi" w:cstheme="majorHAnsi"/>
          <w:sz w:val="14"/>
        </w:rPr>
        <w:t xml:space="preserve">, </w:t>
      </w:r>
      <w:r w:rsidRPr="00D42E2C">
        <w:rPr>
          <w:rStyle w:val="Emphasis"/>
          <w:rFonts w:asciiTheme="majorHAnsi" w:hAnsiTheme="majorHAnsi" w:cstheme="majorHAnsi"/>
          <w:highlight w:val="green"/>
        </w:rPr>
        <w:t>sign up to international agreements.</w:t>
      </w:r>
      <w:r w:rsidRPr="00010BC1">
        <w:rPr>
          <w:rFonts w:asciiTheme="majorHAnsi" w:hAnsiTheme="majorHAnsi" w:cstheme="majorHAnsi"/>
          <w:sz w:val="14"/>
        </w:rPr>
        <w:t xml:space="preserve"> More immediately, </w:t>
      </w:r>
      <w:r w:rsidRPr="00010BC1">
        <w:rPr>
          <w:rStyle w:val="StyleUnderline"/>
          <w:rFonts w:asciiTheme="majorHAnsi" w:hAnsiTheme="majorHAnsi" w:cstheme="majorHAnsi"/>
        </w:rPr>
        <w:t xml:space="preserve">therefore, </w:t>
      </w:r>
      <w:r w:rsidRPr="00D42E2C">
        <w:rPr>
          <w:rStyle w:val="StyleUnderline"/>
          <w:rFonts w:asciiTheme="majorHAnsi" w:hAnsiTheme="majorHAnsi" w:cstheme="majorHAnsi"/>
          <w:highlight w:val="green"/>
        </w:rPr>
        <w:t xml:space="preserve">politicians can </w:t>
      </w:r>
      <w:r w:rsidRPr="00D42E2C">
        <w:rPr>
          <w:rStyle w:val="Emphasis"/>
          <w:rFonts w:asciiTheme="majorHAnsi" w:hAnsiTheme="majorHAnsi" w:cstheme="majorHAnsi"/>
          <w:highlight w:val="green"/>
        </w:rPr>
        <w:t>learn from Houston</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 xml:space="preserve">Cities need to protect </w:t>
      </w:r>
      <w:r w:rsidRPr="00D42E2C">
        <w:rPr>
          <w:rStyle w:val="Emphasis"/>
          <w:rFonts w:asciiTheme="majorHAnsi" w:hAnsiTheme="majorHAnsi" w:cstheme="majorHAnsi"/>
          <w:highlight w:val="green"/>
        </w:rPr>
        <w:t>flood defences</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and</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catchment areas</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such as</w:t>
      </w:r>
      <w:r w:rsidRPr="00010BC1">
        <w:rPr>
          <w:rStyle w:val="StyleUnderline"/>
          <w:rFonts w:asciiTheme="majorHAnsi" w:hAnsiTheme="majorHAnsi" w:cstheme="majorHAnsi"/>
        </w:rPr>
        <w:t xml:space="preserve"> the </w:t>
      </w:r>
      <w:r w:rsidRPr="00D42E2C">
        <w:rPr>
          <w:rStyle w:val="Emphasis"/>
          <w:rFonts w:asciiTheme="majorHAnsi" w:hAnsiTheme="majorHAnsi" w:cstheme="majorHAnsi"/>
          <w:highlight w:val="green"/>
        </w:rPr>
        <w:t>wetlands around Kolkata</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and</w:t>
      </w:r>
      <w:r w:rsidRPr="00010BC1">
        <w:rPr>
          <w:rStyle w:val="StyleUnderline"/>
          <w:rFonts w:asciiTheme="majorHAnsi" w:hAnsiTheme="majorHAnsi" w:cstheme="majorHAnsi"/>
        </w:rPr>
        <w:t xml:space="preserve"> the </w:t>
      </w:r>
      <w:r w:rsidRPr="00D42E2C">
        <w:rPr>
          <w:rStyle w:val="Emphasis"/>
          <w:rFonts w:asciiTheme="majorHAnsi" w:hAnsiTheme="majorHAnsi" w:cstheme="majorHAnsi"/>
          <w:highlight w:val="green"/>
        </w:rPr>
        <w:t>lakes in and around Pokhara in Nepal</w:t>
      </w:r>
      <w:r w:rsidRPr="00010BC1">
        <w:rPr>
          <w:rStyle w:val="StyleUnderline"/>
          <w:rFonts w:asciiTheme="majorHAnsi" w:hAnsiTheme="majorHAnsi" w:cstheme="majorHAnsi"/>
        </w:rPr>
        <w:t xml:space="preserve">, whose </w:t>
      </w:r>
      <w:r w:rsidRPr="00010BC1">
        <w:rPr>
          <w:rStyle w:val="Emphasis"/>
          <w:rFonts w:asciiTheme="majorHAnsi" w:hAnsiTheme="majorHAnsi" w:cstheme="majorHAnsi"/>
        </w:rPr>
        <w:t>value is becoming clear</w:t>
      </w:r>
      <w:r w:rsidRPr="00010BC1">
        <w:rPr>
          <w:rStyle w:val="StyleUnderline"/>
          <w:rFonts w:asciiTheme="majorHAnsi" w:hAnsiTheme="majorHAnsi" w:cstheme="majorHAnsi"/>
        </w:rPr>
        <w:t>.</w:t>
      </w:r>
      <w:r w:rsidRPr="00010BC1">
        <w:rPr>
          <w:rFonts w:asciiTheme="majorHAnsi" w:hAnsiTheme="majorHAnsi" w:cstheme="majorHAnsi"/>
          <w:sz w:val="14"/>
        </w:rPr>
        <w:t xml:space="preserve"> </w:t>
      </w:r>
      <w:r w:rsidRPr="00010BC1">
        <w:rPr>
          <w:rStyle w:val="StyleUnderline"/>
          <w:rFonts w:asciiTheme="majorHAnsi" w:hAnsiTheme="majorHAnsi" w:cstheme="majorHAnsi"/>
        </w:rPr>
        <w:t xml:space="preserve">Flood maps need to be up to date. </w:t>
      </w:r>
      <w:r w:rsidRPr="00D42E2C">
        <w:rPr>
          <w:rStyle w:val="StyleUnderline"/>
          <w:rFonts w:asciiTheme="majorHAnsi" w:hAnsiTheme="majorHAnsi" w:cstheme="majorHAnsi"/>
          <w:highlight w:val="green"/>
        </w:rPr>
        <w:t xml:space="preserve">Civil </w:t>
      </w:r>
      <w:r w:rsidRPr="00D42E2C">
        <w:rPr>
          <w:rStyle w:val="StyleUnderline"/>
          <w:rFonts w:asciiTheme="majorHAnsi" w:hAnsiTheme="majorHAnsi" w:cstheme="majorHAnsi"/>
          <w:highlight w:val="green"/>
        </w:rPr>
        <w:lastRenderedPageBreak/>
        <w:t>engineers,</w:t>
      </w:r>
      <w:r w:rsidRPr="00010BC1">
        <w:rPr>
          <w:rStyle w:val="StyleUnderline"/>
          <w:rFonts w:asciiTheme="majorHAnsi" w:hAnsiTheme="majorHAnsi" w:cstheme="majorHAnsi"/>
        </w:rPr>
        <w:t xml:space="preserve"> often starved of funds and strangled by bureaucracy, </w:t>
      </w:r>
      <w:r w:rsidRPr="00D42E2C">
        <w:rPr>
          <w:rStyle w:val="StyleUnderline"/>
          <w:rFonts w:asciiTheme="majorHAnsi" w:hAnsiTheme="majorHAnsi" w:cstheme="majorHAnsi"/>
          <w:highlight w:val="green"/>
        </w:rPr>
        <w:t xml:space="preserve">should be </w:t>
      </w:r>
      <w:r w:rsidRPr="00D42E2C">
        <w:rPr>
          <w:rStyle w:val="Emphasis"/>
          <w:rFonts w:asciiTheme="majorHAnsi" w:hAnsiTheme="majorHAnsi" w:cstheme="majorHAnsi"/>
          <w:highlight w:val="green"/>
        </w:rPr>
        <w:t>building and reinforcing levees and reservoirs</w:t>
      </w:r>
      <w:r w:rsidRPr="00010BC1">
        <w:rPr>
          <w:rStyle w:val="Emphasis"/>
          <w:rFonts w:asciiTheme="majorHAnsi" w:hAnsiTheme="majorHAnsi" w:cstheme="majorHAnsi"/>
        </w:rPr>
        <w:t xml:space="preserve"> now</w:t>
      </w:r>
      <w:r w:rsidRPr="00010BC1">
        <w:rPr>
          <w:rFonts w:asciiTheme="majorHAnsi" w:hAnsiTheme="majorHAnsi" w:cstheme="majorHAnsi"/>
          <w:sz w:val="14"/>
        </w:rPr>
        <w:t xml:space="preserve">, before it is too late. The NFIP should start to charge market premiums and developing countries should sell catastrophe bonds. </w:t>
      </w:r>
      <w:r w:rsidRPr="00010BC1">
        <w:rPr>
          <w:rStyle w:val="StyleUnderline"/>
          <w:rFonts w:asciiTheme="majorHAnsi" w:hAnsiTheme="majorHAnsi" w:cstheme="majorHAnsi"/>
        </w:rPr>
        <w:t>All this is a</w:t>
      </w:r>
      <w:r w:rsidRPr="00010BC1">
        <w:rPr>
          <w:rFonts w:asciiTheme="majorHAnsi" w:hAnsiTheme="majorHAnsi" w:cstheme="majorHAnsi"/>
          <w:sz w:val="14"/>
        </w:rPr>
        <w:t xml:space="preserve"> </w:t>
      </w:r>
      <w:r w:rsidRPr="00010BC1">
        <w:rPr>
          <w:rStyle w:val="Emphasis"/>
          <w:rFonts w:asciiTheme="majorHAnsi" w:hAnsiTheme="majorHAnsi" w:cstheme="majorHAnsi"/>
        </w:rPr>
        <w:t>test of government</w:t>
      </w:r>
      <w:r w:rsidRPr="00010BC1">
        <w:rPr>
          <w:rFonts w:asciiTheme="majorHAnsi" w:hAnsiTheme="majorHAnsi" w:cstheme="majorHAnsi"/>
          <w:sz w:val="14"/>
        </w:rPr>
        <w:t xml:space="preserve">, </w:t>
      </w:r>
      <w:r w:rsidRPr="00010BC1">
        <w:rPr>
          <w:rStyle w:val="StyleUnderline"/>
          <w:rFonts w:asciiTheme="majorHAnsi" w:hAnsiTheme="majorHAnsi" w:cstheme="majorHAnsi"/>
        </w:rPr>
        <w:t>of</w:t>
      </w:r>
      <w:r w:rsidRPr="00010BC1">
        <w:rPr>
          <w:rFonts w:asciiTheme="majorHAnsi" w:hAnsiTheme="majorHAnsi" w:cstheme="majorHAnsi"/>
          <w:sz w:val="14"/>
        </w:rPr>
        <w:t xml:space="preserve"> </w:t>
      </w:r>
      <w:r w:rsidRPr="00010BC1">
        <w:rPr>
          <w:rStyle w:val="Emphasis"/>
          <w:rFonts w:asciiTheme="majorHAnsi" w:hAnsiTheme="majorHAnsi" w:cstheme="majorHAnsi"/>
        </w:rPr>
        <w:t>foresight</w:t>
      </w:r>
      <w:r w:rsidRPr="00010BC1">
        <w:rPr>
          <w:rFonts w:asciiTheme="majorHAnsi" w:hAnsiTheme="majorHAnsi" w:cstheme="majorHAnsi"/>
          <w:sz w:val="14"/>
        </w:rPr>
        <w:t xml:space="preserve"> and the ability to withstand the lobbying of homeowners and developers. But </w:t>
      </w:r>
      <w:r w:rsidRPr="00010BC1">
        <w:rPr>
          <w:rStyle w:val="StyleUnderline"/>
          <w:rFonts w:asciiTheme="majorHAnsi" w:hAnsiTheme="majorHAnsi" w:cstheme="majorHAnsi"/>
        </w:rPr>
        <w:t xml:space="preserve">politicians and officials who </w:t>
      </w:r>
      <w:r w:rsidRPr="00010BC1">
        <w:rPr>
          <w:rStyle w:val="Emphasis"/>
          <w:rFonts w:asciiTheme="majorHAnsi" w:hAnsiTheme="majorHAnsi" w:cstheme="majorHAnsi"/>
        </w:rPr>
        <w:t>fail the test</w:t>
      </w:r>
      <w:r w:rsidRPr="00010BC1">
        <w:rPr>
          <w:rFonts w:asciiTheme="majorHAnsi" w:hAnsiTheme="majorHAnsi" w:cstheme="majorHAnsi"/>
          <w:sz w:val="14"/>
        </w:rPr>
        <w:t xml:space="preserve"> need to realise that, </w:t>
      </w:r>
      <w:r w:rsidRPr="00010BC1">
        <w:rPr>
          <w:rStyle w:val="StyleUnderline"/>
          <w:rFonts w:asciiTheme="majorHAnsi" w:hAnsiTheme="majorHAnsi" w:cstheme="majorHAnsi"/>
        </w:rPr>
        <w:t>sooner or later</w:t>
      </w:r>
      <w:r w:rsidRPr="00010BC1">
        <w:rPr>
          <w:rFonts w:asciiTheme="majorHAnsi" w:hAnsiTheme="majorHAnsi" w:cstheme="majorHAnsi"/>
          <w:sz w:val="14"/>
        </w:rPr>
        <w:t xml:space="preserve">, they </w:t>
      </w:r>
      <w:r w:rsidRPr="00010BC1">
        <w:rPr>
          <w:rStyle w:val="StyleUnderline"/>
          <w:rFonts w:asciiTheme="majorHAnsi" w:hAnsiTheme="majorHAnsi" w:cstheme="majorHAnsi"/>
        </w:rPr>
        <w:t>will</w:t>
      </w:r>
      <w:r w:rsidRPr="00010BC1">
        <w:rPr>
          <w:rFonts w:asciiTheme="majorHAnsi" w:hAnsiTheme="majorHAnsi" w:cstheme="majorHAnsi"/>
          <w:sz w:val="14"/>
        </w:rPr>
        <w:t xml:space="preserve"> </w:t>
      </w:r>
      <w:r w:rsidRPr="00010BC1">
        <w:rPr>
          <w:rStyle w:val="Emphasis"/>
          <w:rFonts w:asciiTheme="majorHAnsi" w:hAnsiTheme="majorHAnsi" w:cstheme="majorHAnsi"/>
        </w:rPr>
        <w:t>wake up to a Hurricane</w:t>
      </w:r>
      <w:r w:rsidRPr="00010BC1">
        <w:rPr>
          <w:rFonts w:asciiTheme="majorHAnsi" w:hAnsiTheme="majorHAnsi" w:cstheme="majorHAnsi"/>
          <w:sz w:val="14"/>
        </w:rPr>
        <w:t xml:space="preserve"> Harvey </w:t>
      </w:r>
      <w:r w:rsidRPr="00010BC1">
        <w:rPr>
          <w:rStyle w:val="Emphasis"/>
          <w:rFonts w:asciiTheme="majorHAnsi" w:hAnsiTheme="majorHAnsi" w:cstheme="majorHAnsi"/>
        </w:rPr>
        <w:t>of their own</w:t>
      </w:r>
      <w:r w:rsidRPr="00010BC1">
        <w:rPr>
          <w:rFonts w:asciiTheme="majorHAnsi" w:hAnsiTheme="majorHAnsi" w:cstheme="majorHAnsi"/>
          <w:sz w:val="14"/>
        </w:rPr>
        <w:t>.</w:t>
      </w:r>
    </w:p>
    <w:p w14:paraId="7B9F05C6" w14:textId="77777777" w:rsidR="0093397A" w:rsidRPr="00010BC1" w:rsidRDefault="0093397A" w:rsidP="00CC5DC1">
      <w:pPr>
        <w:rPr>
          <w:rFonts w:asciiTheme="majorHAnsi" w:hAnsiTheme="majorHAnsi" w:cstheme="majorHAnsi"/>
          <w:sz w:val="14"/>
        </w:rPr>
      </w:pPr>
    </w:p>
    <w:p w14:paraId="145FA06D" w14:textId="77777777" w:rsidR="00CC5DC1" w:rsidRPr="00010BC1" w:rsidRDefault="00CC5DC1" w:rsidP="00CC5DC1">
      <w:pPr>
        <w:pStyle w:val="Heading4"/>
        <w:rPr>
          <w:rFonts w:asciiTheme="majorHAnsi" w:hAnsiTheme="majorHAnsi" w:cstheme="majorHAnsi"/>
        </w:rPr>
      </w:pPr>
      <w:r w:rsidRPr="00010BC1">
        <w:rPr>
          <w:rFonts w:asciiTheme="majorHAnsi" w:hAnsiTheme="majorHAnsi" w:cstheme="majorHAnsi"/>
        </w:rPr>
        <w:t xml:space="preserve">The impact’s </w:t>
      </w:r>
      <w:r w:rsidRPr="00010BC1">
        <w:rPr>
          <w:rFonts w:asciiTheme="majorHAnsi" w:hAnsiTheme="majorHAnsi" w:cstheme="majorHAnsi"/>
          <w:u w:val="single"/>
        </w:rPr>
        <w:t>global war</w:t>
      </w:r>
      <w:r w:rsidRPr="00010BC1">
        <w:rPr>
          <w:rFonts w:asciiTheme="majorHAnsi" w:hAnsiTheme="majorHAnsi" w:cstheme="majorHAnsi"/>
        </w:rPr>
        <w:t xml:space="preserve"> and extinction</w:t>
      </w:r>
    </w:p>
    <w:p w14:paraId="339A4207" w14:textId="77777777" w:rsidR="00CC5DC1" w:rsidRPr="00010BC1" w:rsidRDefault="00CC5DC1" w:rsidP="00CC5DC1">
      <w:pPr>
        <w:rPr>
          <w:rFonts w:asciiTheme="majorHAnsi" w:hAnsiTheme="majorHAnsi" w:cstheme="majorHAnsi"/>
        </w:rPr>
      </w:pPr>
      <w:r w:rsidRPr="00010BC1">
        <w:rPr>
          <w:rFonts w:asciiTheme="majorHAnsi" w:hAnsiTheme="majorHAnsi" w:cstheme="majorHAnsi"/>
        </w:rPr>
        <w:t xml:space="preserve">Eric </w:t>
      </w:r>
      <w:r w:rsidRPr="00010BC1">
        <w:rPr>
          <w:rFonts w:asciiTheme="majorHAnsi" w:hAnsiTheme="majorHAnsi" w:cstheme="majorHAnsi"/>
          <w:b/>
        </w:rPr>
        <w:t>Holthaus 15</w:t>
      </w:r>
      <w:r w:rsidRPr="00010BC1">
        <w:rPr>
          <w:rFonts w:asciiTheme="majorHAnsi" w:hAnsiTheme="majorHAnsi" w:cstheme="majorHAnsi"/>
        </w:rPr>
        <w:t>, editor at rollingstone magazine citing James Hansen, former NASA climatologist, "The Point of No Return: Climate Change Nightmares Are Here," Rolling Stone, accessed 10-23-2016, http://www.rollingstone.com/politics/news/the-point-of-no-return-climate-change-nightmares-are-already-here-20150805</w:t>
      </w:r>
    </w:p>
    <w:p w14:paraId="3FE3C482" w14:textId="77777777" w:rsidR="00CC5DC1" w:rsidRPr="00010BC1" w:rsidRDefault="00CC5DC1" w:rsidP="00CC5DC1">
      <w:pPr>
        <w:rPr>
          <w:rFonts w:asciiTheme="majorHAnsi" w:hAnsiTheme="majorHAnsi" w:cstheme="majorHAnsi"/>
          <w:b/>
          <w:iCs/>
          <w:sz w:val="26"/>
          <w:u w:val="single"/>
        </w:rPr>
      </w:pPr>
      <w:r w:rsidRPr="00010BC1">
        <w:rPr>
          <w:rFonts w:asciiTheme="majorHAnsi" w:hAnsiTheme="majorHAnsi" w:cstheme="majorHAnsi"/>
          <w:sz w:val="14"/>
        </w:rPr>
        <w:t xml:space="preserve">On July 20th, </w:t>
      </w:r>
      <w:r w:rsidRPr="00010BC1">
        <w:rPr>
          <w:rStyle w:val="StyleUnderline"/>
          <w:rFonts w:asciiTheme="majorHAnsi" w:hAnsiTheme="majorHAnsi" w:cstheme="majorHAnsi"/>
        </w:rPr>
        <w:t>James Hansen</w:t>
      </w:r>
      <w:r w:rsidRPr="00010BC1">
        <w:rPr>
          <w:rFonts w:asciiTheme="majorHAnsi" w:hAnsiTheme="majorHAnsi" w:cstheme="majorHAnsi"/>
          <w:sz w:val="14"/>
        </w:rPr>
        <w:t xml:space="preserve">, the former NASA climatologist who brought climate change to the public's attention in the summer of 1988, </w:t>
      </w:r>
      <w:r w:rsidRPr="00010BC1">
        <w:rPr>
          <w:rStyle w:val="StyleUnderline"/>
          <w:rFonts w:asciiTheme="majorHAnsi" w:hAnsiTheme="majorHAnsi" w:cstheme="majorHAnsi"/>
        </w:rPr>
        <w:t>issued a bombshell</w:t>
      </w:r>
      <w:r w:rsidRPr="00010BC1">
        <w:rPr>
          <w:rFonts w:asciiTheme="majorHAnsi" w:hAnsiTheme="majorHAnsi" w:cstheme="majorHAnsi"/>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If emissions aren't cut,</w:t>
      </w:r>
      <w:r w:rsidRPr="00010BC1">
        <w:rPr>
          <w:rStyle w:val="StyleUnderline"/>
          <w:rFonts w:asciiTheme="majorHAnsi" w:hAnsiTheme="majorHAnsi" w:cstheme="majorHAnsi"/>
        </w:rPr>
        <w:t xml:space="preserve"> </w:t>
      </w:r>
      <w:r w:rsidRPr="00010BC1">
        <w:rPr>
          <w:rFonts w:asciiTheme="majorHAnsi" w:hAnsiTheme="majorHAnsi" w:cstheme="majorHAnsi"/>
          <w:sz w:val="14"/>
        </w:rPr>
        <w:t xml:space="preserve">"We conclude that </w:t>
      </w:r>
      <w:r w:rsidRPr="00D42E2C">
        <w:rPr>
          <w:rStyle w:val="StyleUnderline"/>
          <w:rFonts w:asciiTheme="majorHAnsi" w:hAnsiTheme="majorHAnsi" w:cstheme="majorHAnsi"/>
          <w:highlight w:val="green"/>
        </w:rPr>
        <w:t xml:space="preserve">multi-meter </w:t>
      </w:r>
      <w:r w:rsidRPr="00D42E2C">
        <w:rPr>
          <w:rStyle w:val="Emphasis"/>
          <w:rFonts w:asciiTheme="majorHAnsi" w:hAnsiTheme="majorHAnsi" w:cstheme="majorHAnsi"/>
          <w:highlight w:val="green"/>
        </w:rPr>
        <w:t>sea-level rise</w:t>
      </w:r>
      <w:r w:rsidRPr="00D42E2C">
        <w:rPr>
          <w:rStyle w:val="StyleUnderline"/>
          <w:rFonts w:asciiTheme="majorHAnsi" w:hAnsiTheme="majorHAnsi" w:cstheme="majorHAnsi"/>
          <w:highlight w:val="green"/>
        </w:rPr>
        <w:t xml:space="preserve"> would become</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practically </w:t>
      </w:r>
      <w:r w:rsidRPr="00D42E2C">
        <w:rPr>
          <w:rStyle w:val="Emphasis"/>
          <w:rFonts w:asciiTheme="majorHAnsi" w:hAnsiTheme="majorHAnsi" w:cstheme="majorHAnsi"/>
          <w:highlight w:val="green"/>
        </w:rPr>
        <w:t>unavoidable</w:t>
      </w:r>
      <w:r w:rsidRPr="00010BC1">
        <w:rPr>
          <w:rFonts w:asciiTheme="majorHAnsi" w:hAnsiTheme="majorHAnsi" w:cstheme="majorHAnsi"/>
          <w:sz w:val="14"/>
        </w:rPr>
        <w:t xml:space="preserve">. </w:t>
      </w:r>
      <w:r w:rsidRPr="00D42E2C">
        <w:rPr>
          <w:rStyle w:val="Emphasis"/>
          <w:rFonts w:asciiTheme="majorHAnsi" w:hAnsiTheme="majorHAnsi" w:cstheme="majorHAnsi"/>
          <w:highlight w:val="green"/>
        </w:rPr>
        <w:t>Social disruption</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and</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economic consequences</w:t>
      </w:r>
      <w:r w:rsidRPr="00010BC1">
        <w:rPr>
          <w:rFonts w:asciiTheme="majorHAnsi" w:hAnsiTheme="majorHAnsi" w:cstheme="majorHAnsi"/>
          <w:sz w:val="14"/>
        </w:rPr>
        <w:t xml:space="preserve"> </w:t>
      </w:r>
      <w:r w:rsidRPr="00010BC1">
        <w:rPr>
          <w:rStyle w:val="StyleUnderline"/>
          <w:rFonts w:asciiTheme="majorHAnsi" w:hAnsiTheme="majorHAnsi" w:cstheme="majorHAnsi"/>
        </w:rPr>
        <w:t xml:space="preserve">of such large sea-level rise </w:t>
      </w:r>
      <w:r w:rsidRPr="00D42E2C">
        <w:rPr>
          <w:rStyle w:val="StyleUnderline"/>
          <w:rFonts w:asciiTheme="majorHAnsi" w:hAnsiTheme="majorHAnsi" w:cstheme="majorHAnsi"/>
          <w:highlight w:val="green"/>
        </w:rPr>
        <w:t xml:space="preserve">could be </w:t>
      </w:r>
      <w:r w:rsidRPr="00D42E2C">
        <w:rPr>
          <w:rStyle w:val="Emphasis"/>
          <w:rFonts w:asciiTheme="majorHAnsi" w:hAnsiTheme="majorHAnsi" w:cstheme="majorHAnsi"/>
          <w:highlight w:val="green"/>
        </w:rPr>
        <w:t>devastating</w:t>
      </w:r>
      <w:r w:rsidRPr="00010BC1">
        <w:rPr>
          <w:rFonts w:asciiTheme="majorHAnsi" w:hAnsiTheme="majorHAnsi" w:cstheme="majorHAnsi"/>
          <w:sz w:val="14"/>
        </w:rPr>
        <w:t xml:space="preserve">. It is not difficult to imagine that </w:t>
      </w:r>
      <w:r w:rsidRPr="00D42E2C">
        <w:rPr>
          <w:rStyle w:val="StyleUnderline"/>
          <w:rFonts w:asciiTheme="majorHAnsi" w:hAnsiTheme="majorHAnsi" w:cstheme="majorHAnsi"/>
          <w:highlight w:val="green"/>
        </w:rPr>
        <w:t xml:space="preserve">conflicts arising from </w:t>
      </w:r>
      <w:r w:rsidRPr="00D42E2C">
        <w:rPr>
          <w:rStyle w:val="Emphasis"/>
          <w:rFonts w:asciiTheme="majorHAnsi" w:hAnsiTheme="majorHAnsi" w:cstheme="majorHAnsi"/>
          <w:highlight w:val="green"/>
        </w:rPr>
        <w:t>forced migrations</w:t>
      </w:r>
      <w:r w:rsidRPr="00D42E2C">
        <w:rPr>
          <w:rStyle w:val="StyleUnderline"/>
          <w:rFonts w:asciiTheme="majorHAnsi" w:hAnsiTheme="majorHAnsi" w:cstheme="majorHAnsi"/>
          <w:highlight w:val="green"/>
        </w:rPr>
        <w:t xml:space="preserve"> and </w:t>
      </w:r>
      <w:r w:rsidRPr="00D42E2C">
        <w:rPr>
          <w:rStyle w:val="Emphasis"/>
          <w:rFonts w:asciiTheme="majorHAnsi" w:hAnsiTheme="majorHAnsi" w:cstheme="majorHAnsi"/>
          <w:highlight w:val="green"/>
        </w:rPr>
        <w:t>economic collapse</w:t>
      </w:r>
      <w:r w:rsidRPr="00D42E2C">
        <w:rPr>
          <w:rStyle w:val="StyleUnderline"/>
          <w:rFonts w:asciiTheme="majorHAnsi" w:hAnsiTheme="majorHAnsi" w:cstheme="majorHAnsi"/>
          <w:highlight w:val="green"/>
        </w:rPr>
        <w:t xml:space="preserve"> might make the planet </w:t>
      </w:r>
      <w:r w:rsidRPr="00D42E2C">
        <w:rPr>
          <w:rStyle w:val="Emphasis"/>
          <w:rFonts w:asciiTheme="majorHAnsi" w:hAnsiTheme="majorHAnsi" w:cstheme="majorHAnsi"/>
          <w:highlight w:val="green"/>
        </w:rPr>
        <w:t>ungovernable</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threatening the fabric of civilization."</w:t>
      </w:r>
    </w:p>
    <w:p w14:paraId="7637C601" w14:textId="54B4086D" w:rsidR="00CC5DC1" w:rsidRPr="00CC5DC1" w:rsidRDefault="00CC5DC1" w:rsidP="00CC5DC1">
      <w:pPr>
        <w:rPr>
          <w:b/>
          <w:sz w:val="26"/>
          <w:szCs w:val="26"/>
        </w:rPr>
      </w:pPr>
    </w:p>
    <w:p w14:paraId="19B42560" w14:textId="08A5FBC6" w:rsidR="00CC5DC1" w:rsidRPr="00CC5DC1" w:rsidRDefault="00CC5DC1" w:rsidP="00CC5DC1">
      <w:pPr>
        <w:pStyle w:val="Heading2"/>
      </w:pPr>
      <w:r>
        <w:lastRenderedPageBreak/>
        <w:t>2</w:t>
      </w:r>
    </w:p>
    <w:p w14:paraId="2D7340CA" w14:textId="77777777" w:rsidR="00567E19" w:rsidRPr="00010BC1" w:rsidRDefault="00567E19" w:rsidP="00567E19">
      <w:pPr>
        <w:pStyle w:val="Heading4"/>
        <w:rPr>
          <w:rFonts w:asciiTheme="majorHAnsi" w:hAnsiTheme="majorHAnsi" w:cstheme="majorHAnsi"/>
        </w:rPr>
      </w:pPr>
      <w:bookmarkStart w:id="0" w:name="_Hlk81495473"/>
      <w:r w:rsidRPr="00010BC1">
        <w:rPr>
          <w:rFonts w:asciiTheme="majorHAnsi" w:hAnsiTheme="majorHAnsi" w:cstheme="majorHAnsi"/>
        </w:rPr>
        <w:t>States</w:t>
      </w:r>
      <w:r w:rsidRPr="00010BC1">
        <w:rPr>
          <w:rFonts w:asciiTheme="majorHAnsi" w:hAnsiTheme="majorHAnsi" w:cstheme="majorHAnsi"/>
          <w:i/>
        </w:rPr>
        <w:t xml:space="preserve"> </w:t>
      </w:r>
      <w:r w:rsidRPr="00010BC1">
        <w:rPr>
          <w:rFonts w:asciiTheme="majorHAnsi" w:hAnsiTheme="majorHAnsi" w:cstheme="majorHAnsi"/>
        </w:rPr>
        <w:t xml:space="preserve">ought to call a global constitutional convention and establish a constitution reflecting intergenerational concern with exclusive authority to ban appropriation of outer space by private entities and bind participating bodies to its result by forefronting an ethic of incommensurability </w:t>
      </w:r>
    </w:p>
    <w:p w14:paraId="398945AC" w14:textId="77777777" w:rsidR="00567E19" w:rsidRPr="00010BC1" w:rsidRDefault="00567E19" w:rsidP="00567E19">
      <w:pPr>
        <w:pStyle w:val="Heading4"/>
        <w:rPr>
          <w:rFonts w:asciiTheme="majorHAnsi" w:hAnsiTheme="majorHAnsi" w:cstheme="majorHAnsi"/>
        </w:rPr>
      </w:pPr>
      <w:r w:rsidRPr="00010BC1">
        <w:rPr>
          <w:rFonts w:asciiTheme="majorHAnsi" w:hAnsiTheme="majorHAnsi" w:cstheme="majorHAnsi"/>
        </w:rPr>
        <w:t>That solves the aff – it addresses shared anxieties while building political consensus</w:t>
      </w:r>
    </w:p>
    <w:p w14:paraId="6242AB7A" w14:textId="77777777" w:rsidR="00567E19" w:rsidRPr="00010BC1" w:rsidRDefault="00567E19" w:rsidP="00567E19">
      <w:pPr>
        <w:rPr>
          <w:rFonts w:asciiTheme="majorHAnsi" w:hAnsiTheme="majorHAnsi" w:cstheme="majorHAnsi"/>
        </w:rPr>
      </w:pPr>
      <w:r w:rsidRPr="00010BC1">
        <w:rPr>
          <w:rStyle w:val="Style13ptBold"/>
          <w:rFonts w:asciiTheme="majorHAnsi" w:hAnsiTheme="majorHAnsi" w:cstheme="majorHAnsi"/>
        </w:rPr>
        <w:t>Gardiner 14 1</w:t>
      </w:r>
      <w:r w:rsidRPr="00010BC1">
        <w:rPr>
          <w:rFonts w:asciiTheme="majorHAnsi" w:hAnsiTheme="majorHAnsi" w:cstheme="majorHAnsi"/>
        </w:rPr>
        <w:t xml:space="preserve"> [Stephen M. Gardiner, Professor of Philosophy and Ben Rabinowitz Endowed Professor of Human Dimensions of the Environment at the University of Washington, Seattle, “A Call for a Global Constitutional Convention Focused on Future Generations,” 2014,</w:t>
      </w:r>
      <w:r w:rsidRPr="00010BC1">
        <w:rPr>
          <w:rFonts w:asciiTheme="majorHAnsi" w:hAnsiTheme="majorHAnsi" w:cstheme="majorHAnsi"/>
          <w:i/>
          <w:iCs/>
        </w:rPr>
        <w:t xml:space="preserve"> Ethics &amp; International Affairs</w:t>
      </w:r>
      <w:r w:rsidRPr="00010BC1">
        <w:rPr>
          <w:rFonts w:asciiTheme="majorHAnsi" w:hAnsiTheme="majorHAnsi" w:cstheme="majorHAnsi"/>
        </w:rPr>
        <w:t>, Vol. 28, Issue 3, pp. 299-315, https://doi.org/10.1017/S0892679414000379, ]</w:t>
      </w:r>
    </w:p>
    <w:p w14:paraId="32B958EA" w14:textId="77777777" w:rsidR="00567E19" w:rsidRPr="00010BC1" w:rsidRDefault="00567E19" w:rsidP="00567E19">
      <w:pPr>
        <w:rPr>
          <w:rStyle w:val="StyleUnderline"/>
          <w:rFonts w:asciiTheme="majorHAnsi" w:hAnsiTheme="majorHAnsi" w:cstheme="majorHAnsi"/>
        </w:rPr>
      </w:pPr>
      <w:r w:rsidRPr="00010BC1">
        <w:rPr>
          <w:rStyle w:val="StyleUnderline"/>
          <w:rFonts w:asciiTheme="majorHAnsi" w:hAnsiTheme="majorHAnsi" w:cstheme="majorHAnsi"/>
        </w:rPr>
        <w:t>A Constitutional Convention</w:t>
      </w:r>
    </w:p>
    <w:p w14:paraId="0B94CA93" w14:textId="77777777" w:rsidR="00567E19" w:rsidRPr="00010BC1" w:rsidRDefault="00567E19" w:rsidP="00567E19">
      <w:pPr>
        <w:rPr>
          <w:rFonts w:asciiTheme="majorHAnsi" w:hAnsiTheme="majorHAnsi" w:cstheme="majorHAnsi"/>
        </w:rPr>
      </w:pPr>
      <w:r w:rsidRPr="00010BC1">
        <w:rPr>
          <w:rFonts w:asciiTheme="majorHAnsi" w:hAnsiTheme="majorHAnsi" w:cstheme="majorHAnsi"/>
        </w:rPr>
        <w:t xml:space="preserve">In my view, the above line of reasoning leads naturally to a more specific proposal: that we—concerned individuals, interested community groups, </w:t>
      </w:r>
      <w:r w:rsidRPr="00D42E2C">
        <w:rPr>
          <w:rStyle w:val="Emphasis"/>
          <w:rFonts w:asciiTheme="majorHAnsi" w:hAnsiTheme="majorHAnsi" w:cstheme="majorHAnsi"/>
          <w:highlight w:val="green"/>
        </w:rPr>
        <w:t>national governments</w:t>
      </w:r>
      <w:r w:rsidRPr="00010BC1">
        <w:rPr>
          <w:rFonts w:asciiTheme="majorHAnsi" w:hAnsiTheme="majorHAnsi" w:cstheme="majorHAnsi"/>
        </w:rPr>
        <w:t>, and transnational organizations—</w:t>
      </w:r>
      <w:r w:rsidRPr="00D42E2C">
        <w:rPr>
          <w:rStyle w:val="StyleUnderline"/>
          <w:rFonts w:asciiTheme="majorHAnsi" w:hAnsiTheme="majorHAnsi" w:cstheme="majorHAnsi"/>
          <w:highlight w:val="green"/>
        </w:rPr>
        <w:t>should</w:t>
      </w:r>
      <w:r w:rsidRPr="00010BC1">
        <w:rPr>
          <w:rFonts w:asciiTheme="majorHAnsi" w:hAnsiTheme="majorHAnsi" w:cstheme="majorHAnsi"/>
        </w:rPr>
        <w:t xml:space="preserve"> initiate a </w:t>
      </w:r>
      <w:r w:rsidRPr="00D42E2C">
        <w:rPr>
          <w:rStyle w:val="StyleUnderline"/>
          <w:rFonts w:asciiTheme="majorHAnsi" w:hAnsiTheme="majorHAnsi" w:cstheme="majorHAnsi"/>
          <w:highlight w:val="green"/>
        </w:rPr>
        <w:t xml:space="preserve">call </w:t>
      </w:r>
      <w:r w:rsidRPr="00010BC1">
        <w:rPr>
          <w:rStyle w:val="StyleUnderline"/>
          <w:rFonts w:asciiTheme="majorHAnsi" w:hAnsiTheme="majorHAnsi" w:cstheme="majorHAnsi"/>
        </w:rPr>
        <w:t xml:space="preserve">for </w:t>
      </w:r>
      <w:r w:rsidRPr="00D42E2C">
        <w:rPr>
          <w:rStyle w:val="StyleUnderline"/>
          <w:rFonts w:asciiTheme="majorHAnsi" w:hAnsiTheme="majorHAnsi" w:cstheme="majorHAnsi"/>
          <w:highlight w:val="green"/>
        </w:rPr>
        <w:t xml:space="preserve">a </w:t>
      </w:r>
      <w:r w:rsidRPr="00D42E2C">
        <w:rPr>
          <w:rStyle w:val="Emphasis"/>
          <w:rFonts w:asciiTheme="majorHAnsi" w:hAnsiTheme="majorHAnsi" w:cstheme="majorHAnsi"/>
          <w:highlight w:val="green"/>
        </w:rPr>
        <w:t>global con</w:t>
      </w:r>
      <w:r w:rsidRPr="00010BC1">
        <w:rPr>
          <w:rStyle w:val="Emphasis"/>
          <w:rFonts w:asciiTheme="majorHAnsi" w:hAnsiTheme="majorHAnsi" w:cstheme="majorHAnsi"/>
        </w:rPr>
        <w:t xml:space="preserve">stitutional </w:t>
      </w:r>
      <w:r w:rsidRPr="00D42E2C">
        <w:rPr>
          <w:rStyle w:val="Emphasis"/>
          <w:rFonts w:asciiTheme="majorHAnsi" w:hAnsiTheme="majorHAnsi" w:cstheme="majorHAnsi"/>
          <w:highlight w:val="green"/>
        </w:rPr>
        <w:t>con</w:t>
      </w:r>
      <w:r w:rsidRPr="00010BC1">
        <w:rPr>
          <w:rStyle w:val="Emphasis"/>
          <w:rFonts w:asciiTheme="majorHAnsi" w:hAnsiTheme="majorHAnsi" w:cstheme="majorHAnsi"/>
        </w:rPr>
        <w:t>vention</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focused on</w:t>
      </w:r>
      <w:r w:rsidRPr="00D42E2C">
        <w:rPr>
          <w:rStyle w:val="Emphasis"/>
          <w:rFonts w:asciiTheme="majorHAnsi" w:hAnsiTheme="majorHAnsi" w:cstheme="majorHAnsi"/>
          <w:highlight w:val="green"/>
        </w:rPr>
        <w:t xml:space="preserve"> future gen</w:t>
      </w:r>
      <w:r w:rsidRPr="00010BC1">
        <w:rPr>
          <w:rStyle w:val="Emphasis"/>
          <w:rFonts w:asciiTheme="majorHAnsi" w:hAnsiTheme="majorHAnsi" w:cstheme="majorHAnsi"/>
        </w:rPr>
        <w:t>eration</w:t>
      </w:r>
      <w:r w:rsidRPr="00D42E2C">
        <w:rPr>
          <w:rStyle w:val="Emphasis"/>
          <w:rFonts w:asciiTheme="majorHAnsi" w:hAnsiTheme="majorHAnsi" w:cstheme="majorHAnsi"/>
          <w:highlight w:val="green"/>
        </w:rPr>
        <w:t>s</w:t>
      </w:r>
      <w:r w:rsidRPr="00010BC1">
        <w:rPr>
          <w:rStyle w:val="StyleUnderline"/>
          <w:rFonts w:asciiTheme="majorHAnsi" w:hAnsiTheme="majorHAnsi" w:cstheme="majorHAnsi"/>
        </w:rPr>
        <w:t>.</w:t>
      </w:r>
      <w:r w:rsidRPr="00010BC1">
        <w:rPr>
          <w:rFonts w:asciiTheme="majorHAnsi" w:hAnsiTheme="majorHAnsi" w:cstheme="majorHAnsi"/>
        </w:rPr>
        <w:t xml:space="preserve"> This proposal has two components. The first component is procedural. </w:t>
      </w:r>
      <w:r w:rsidRPr="00010BC1">
        <w:rPr>
          <w:rStyle w:val="StyleUnderline"/>
          <w:rFonts w:asciiTheme="majorHAnsi" w:hAnsiTheme="majorHAnsi" w:cstheme="majorHAnsi"/>
        </w:rPr>
        <w:t xml:space="preserve">The proposal takes the form of a </w:t>
      </w:r>
      <w:r w:rsidRPr="00010BC1">
        <w:rPr>
          <w:rStyle w:val="Emphasis"/>
          <w:rFonts w:asciiTheme="majorHAnsi" w:hAnsiTheme="majorHAnsi" w:cstheme="majorHAnsi"/>
        </w:rPr>
        <w:t>“</w:t>
      </w:r>
      <w:r w:rsidRPr="00D42E2C">
        <w:rPr>
          <w:rStyle w:val="Emphasis"/>
          <w:rFonts w:asciiTheme="majorHAnsi" w:hAnsiTheme="majorHAnsi" w:cstheme="majorHAnsi"/>
          <w:highlight w:val="green"/>
        </w:rPr>
        <w:t>call to action</w:t>
      </w:r>
      <w:r w:rsidRPr="00010BC1">
        <w:rPr>
          <w:rStyle w:val="Emphasis"/>
          <w:rFonts w:asciiTheme="majorHAnsi" w:hAnsiTheme="majorHAnsi" w:cstheme="majorHAnsi"/>
        </w:rPr>
        <w:t>.”</w:t>
      </w:r>
      <w:r w:rsidRPr="00010BC1">
        <w:rPr>
          <w:rStyle w:val="StyleUnderline"/>
          <w:rFonts w:asciiTheme="majorHAnsi" w:hAnsiTheme="majorHAnsi" w:cstheme="majorHAnsi"/>
        </w:rPr>
        <w:t xml:space="preserve"> It is explicitly an attempt to </w:t>
      </w:r>
      <w:r w:rsidRPr="00D42E2C">
        <w:rPr>
          <w:rStyle w:val="StyleUnderline"/>
          <w:rFonts w:asciiTheme="majorHAnsi" w:hAnsiTheme="majorHAnsi" w:cstheme="majorHAnsi"/>
          <w:highlight w:val="green"/>
        </w:rPr>
        <w:t>engage</w:t>
      </w:r>
      <w:r w:rsidRPr="00010BC1">
        <w:rPr>
          <w:rStyle w:val="StyleUnderline"/>
          <w:rFonts w:asciiTheme="majorHAnsi" w:hAnsiTheme="majorHAnsi" w:cstheme="majorHAnsi"/>
        </w:rPr>
        <w:t xml:space="preserve"> a range of </w:t>
      </w:r>
      <w:r w:rsidRPr="00D42E2C">
        <w:rPr>
          <w:rStyle w:val="StyleUnderline"/>
          <w:rFonts w:asciiTheme="majorHAnsi" w:hAnsiTheme="majorHAnsi" w:cstheme="majorHAnsi"/>
          <w:highlight w:val="green"/>
        </w:rPr>
        <w:t>actors</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based on</w:t>
      </w:r>
      <w:r w:rsidRPr="00010BC1">
        <w:rPr>
          <w:rStyle w:val="StyleUnderline"/>
          <w:rFonts w:asciiTheme="majorHAnsi" w:hAnsiTheme="majorHAnsi" w:cstheme="majorHAnsi"/>
        </w:rPr>
        <w:t xml:space="preserve"> a claim that </w:t>
      </w:r>
      <w:r w:rsidRPr="00010BC1">
        <w:rPr>
          <w:rStyle w:val="Emphasis"/>
          <w:rFonts w:asciiTheme="majorHAnsi" w:hAnsiTheme="majorHAnsi" w:cstheme="majorHAnsi"/>
        </w:rPr>
        <w:t>they</w:t>
      </w:r>
      <w:r w:rsidRPr="00010BC1">
        <w:rPr>
          <w:rFonts w:asciiTheme="majorHAnsi" w:hAnsiTheme="majorHAnsi" w:cstheme="majorHAnsi"/>
        </w:rPr>
        <w:t xml:space="preserve"> have or </w:t>
      </w:r>
      <w:r w:rsidRPr="00010BC1">
        <w:rPr>
          <w:rStyle w:val="Emphasis"/>
          <w:rFonts w:asciiTheme="majorHAnsi" w:hAnsiTheme="majorHAnsi" w:cstheme="majorHAnsi"/>
        </w:rPr>
        <w:t>should take on</w:t>
      </w:r>
      <w:r w:rsidRPr="00010BC1">
        <w:rPr>
          <w:rFonts w:asciiTheme="majorHAnsi" w:hAnsiTheme="majorHAnsi" w:cstheme="majorHAnsi"/>
        </w:rPr>
        <w:t xml:space="preserve"> a set of </w:t>
      </w:r>
      <w:r w:rsidRPr="00010BC1">
        <w:rPr>
          <w:rStyle w:val="Emphasis"/>
          <w:rFonts w:asciiTheme="majorHAnsi" w:hAnsiTheme="majorHAnsi" w:cstheme="majorHAnsi"/>
        </w:rPr>
        <w:t>responsibilities</w:t>
      </w:r>
      <w:r w:rsidRPr="00010BC1">
        <w:rPr>
          <w:rStyle w:val="StyleUnderline"/>
          <w:rFonts w:asciiTheme="majorHAnsi" w:hAnsiTheme="majorHAnsi" w:cstheme="majorHAnsi"/>
        </w:rPr>
        <w:t>, and</w:t>
      </w:r>
      <w:r w:rsidRPr="00010BC1">
        <w:rPr>
          <w:rFonts w:asciiTheme="majorHAnsi" w:hAnsiTheme="majorHAnsi" w:cstheme="majorHAnsi"/>
        </w:rPr>
        <w:t xml:space="preserve"> a view about </w:t>
      </w:r>
      <w:r w:rsidRPr="00010BC1">
        <w:rPr>
          <w:rStyle w:val="Emphasis"/>
          <w:rFonts w:asciiTheme="majorHAnsi" w:hAnsiTheme="majorHAnsi" w:cstheme="majorHAnsi"/>
        </w:rPr>
        <w:t xml:space="preserve">how to go about discharging those </w:t>
      </w:r>
      <w:r w:rsidRPr="00D42E2C">
        <w:rPr>
          <w:rStyle w:val="Emphasis"/>
          <w:rFonts w:asciiTheme="majorHAnsi" w:hAnsiTheme="majorHAnsi" w:cstheme="majorHAnsi"/>
          <w:highlight w:val="green"/>
        </w:rPr>
        <w:t>responsibilities</w:t>
      </w:r>
      <w:r w:rsidRPr="00010BC1">
        <w:rPr>
          <w:rStyle w:val="Emphasis"/>
          <w:rFonts w:asciiTheme="majorHAnsi" w:hAnsiTheme="majorHAnsi" w:cstheme="majorHAnsi"/>
        </w:rPr>
        <w:t>.</w:t>
      </w:r>
      <w:r w:rsidRPr="00010BC1">
        <w:rPr>
          <w:rFonts w:asciiTheme="majorHAnsi" w:hAnsiTheme="majorHAnsi" w:cstheme="majorHAnsi"/>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662C1A67" w14:textId="77777777" w:rsidR="00567E19" w:rsidRPr="00010BC1" w:rsidRDefault="00567E19" w:rsidP="00567E19">
      <w:pPr>
        <w:rPr>
          <w:rStyle w:val="StyleUnderline"/>
          <w:rFonts w:asciiTheme="majorHAnsi" w:hAnsiTheme="majorHAnsi" w:cstheme="majorHAnsi"/>
          <w:sz w:val="16"/>
        </w:rPr>
      </w:pPr>
      <w:r w:rsidRPr="00010BC1">
        <w:rPr>
          <w:rStyle w:val="StyleUnderline"/>
          <w:rFonts w:asciiTheme="majorHAnsi" w:hAnsiTheme="majorHAnsi" w:cstheme="majorHAnsi"/>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010BC1">
        <w:rPr>
          <w:rStyle w:val="StyleUnderline"/>
          <w:rFonts w:asciiTheme="majorHAnsi" w:hAnsiTheme="majorHAnsi" w:cstheme="majorHAnsi"/>
        </w:rPr>
        <w:t>the convention</w:t>
      </w:r>
      <w:r w:rsidRPr="00010BC1">
        <w:rPr>
          <w:rStyle w:val="StyleUnderline"/>
          <w:rFonts w:asciiTheme="majorHAnsi" w:hAnsiTheme="majorHAnsi" w:cstheme="majorHAnsi"/>
          <w:sz w:val="16"/>
        </w:rPr>
        <w:t xml:space="preserve"> itself </w:t>
      </w:r>
      <w:r w:rsidRPr="00010BC1">
        <w:rPr>
          <w:rStyle w:val="StyleUnderline"/>
          <w:rFonts w:asciiTheme="majorHAnsi" w:hAnsiTheme="majorHAnsi" w:cstheme="majorHAnsi"/>
        </w:rPr>
        <w:t>should be understood as “a</w:t>
      </w:r>
      <w:r w:rsidRPr="00010BC1">
        <w:rPr>
          <w:rFonts w:asciiTheme="majorHAnsi" w:hAnsiTheme="majorHAnsi" w:cstheme="majorHAnsi"/>
        </w:rPr>
        <w:t xml:space="preserve"> representative </w:t>
      </w:r>
      <w:r w:rsidRPr="00010BC1">
        <w:rPr>
          <w:rStyle w:val="StyleUnderline"/>
          <w:rFonts w:asciiTheme="majorHAnsi" w:hAnsiTheme="majorHAnsi" w:cstheme="majorHAnsi"/>
        </w:rPr>
        <w:t>body called</w:t>
      </w:r>
      <w:r w:rsidRPr="00010BC1">
        <w:rPr>
          <w:rFonts w:asciiTheme="majorHAnsi" w:hAnsiTheme="majorHAnsi" w:cstheme="majorHAnsi"/>
        </w:rPr>
        <w:t xml:space="preserve"> together </w:t>
      </w:r>
      <w:r w:rsidRPr="00010BC1">
        <w:rPr>
          <w:rStyle w:val="StyleUnderline"/>
          <w:rFonts w:asciiTheme="majorHAnsi" w:hAnsiTheme="majorHAnsi" w:cstheme="majorHAnsi"/>
        </w:rPr>
        <w:t xml:space="preserve">for some </w:t>
      </w:r>
      <w:r w:rsidRPr="00D42E2C">
        <w:rPr>
          <w:rStyle w:val="Emphasis"/>
          <w:rFonts w:asciiTheme="majorHAnsi" w:hAnsiTheme="majorHAnsi" w:cstheme="majorHAnsi"/>
          <w:highlight w:val="green"/>
        </w:rPr>
        <w:t>occasional</w:t>
      </w:r>
      <w:r w:rsidRPr="00010BC1">
        <w:rPr>
          <w:rStyle w:val="Emphasis"/>
          <w:rFonts w:asciiTheme="majorHAnsi" w:hAnsiTheme="majorHAnsi" w:cstheme="majorHAnsi"/>
        </w:rPr>
        <w:t xml:space="preserve"> or temporary purpose</w:t>
      </w:r>
      <w:r w:rsidRPr="00010BC1">
        <w:rPr>
          <w:rStyle w:val="StyleUnderline"/>
          <w:rFonts w:asciiTheme="majorHAnsi" w:hAnsiTheme="majorHAnsi" w:cstheme="majorHAnsi"/>
          <w:sz w:val="16"/>
        </w:rPr>
        <w:t xml:space="preserve">” and “constituted by statute to represent the people in their primary relations.”14 Second, </w:t>
      </w:r>
      <w:r w:rsidRPr="00010BC1">
        <w:rPr>
          <w:rStyle w:val="StyleUnderline"/>
          <w:rFonts w:asciiTheme="majorHAnsi" w:hAnsiTheme="majorHAnsi" w:cstheme="majorHAnsi"/>
        </w:rPr>
        <w:t>a constitutional system should be thought</w:t>
      </w:r>
      <w:r w:rsidRPr="00010BC1">
        <w:rPr>
          <w:rStyle w:val="StyleUnderline"/>
          <w:rFonts w:asciiTheme="majorHAnsi" w:hAnsiTheme="majorHAnsi" w:cstheme="majorHAnsi"/>
          <w:sz w:val="16"/>
        </w:rPr>
        <w:t xml:space="preserve"> of in a minimalist sense </w:t>
      </w:r>
      <w:r w:rsidRPr="00010BC1">
        <w:rPr>
          <w:rStyle w:val="StyleUnderline"/>
          <w:rFonts w:asciiTheme="majorHAnsi" w:hAnsiTheme="majorHAnsi" w:cstheme="majorHAnsi"/>
        </w:rPr>
        <w:t>as</w:t>
      </w:r>
      <w:r w:rsidRPr="00010BC1">
        <w:rPr>
          <w:rStyle w:val="StyleUnderline"/>
          <w:rFonts w:asciiTheme="majorHAnsi" w:hAnsiTheme="majorHAnsi" w:cstheme="majorHAnsi"/>
          <w:sz w:val="16"/>
        </w:rPr>
        <w:t xml:space="preserve"> “</w:t>
      </w:r>
      <w:r w:rsidRPr="00010BC1">
        <w:rPr>
          <w:rStyle w:val="StyleUnderline"/>
          <w:rFonts w:asciiTheme="majorHAnsi" w:hAnsiTheme="majorHAnsi" w:cstheme="majorHAnsi"/>
        </w:rPr>
        <w:t xml:space="preserve">a set of </w:t>
      </w:r>
      <w:r w:rsidRPr="00010BC1">
        <w:rPr>
          <w:rStyle w:val="Emphasis"/>
          <w:rFonts w:asciiTheme="majorHAnsi" w:hAnsiTheme="majorHAnsi" w:cstheme="majorHAnsi"/>
        </w:rPr>
        <w:t>norms</w:t>
      </w:r>
      <w:r w:rsidRPr="00010BC1">
        <w:rPr>
          <w:rStyle w:val="StyleUnderline"/>
          <w:rFonts w:asciiTheme="majorHAnsi" w:hAnsiTheme="majorHAnsi" w:cstheme="majorHAnsi"/>
          <w:sz w:val="16"/>
        </w:rPr>
        <w:t xml:space="preserve"> (rules, principles or values)</w:t>
      </w:r>
      <w:r w:rsidRPr="00010BC1">
        <w:rPr>
          <w:rStyle w:val="StyleUnderline"/>
          <w:rFonts w:asciiTheme="majorHAnsi" w:hAnsiTheme="majorHAnsi" w:cstheme="majorHAnsi"/>
        </w:rPr>
        <w:t xml:space="preserve"> creating, structuring, and possibly defining</w:t>
      </w:r>
      <w:r w:rsidRPr="00010BC1">
        <w:rPr>
          <w:rStyle w:val="StyleUnderline"/>
          <w:rFonts w:asciiTheme="majorHAnsi" w:hAnsiTheme="majorHAnsi" w:cstheme="majorHAnsi"/>
          <w:sz w:val="16"/>
        </w:rPr>
        <w:t xml:space="preserve"> the </w:t>
      </w:r>
      <w:r w:rsidRPr="00010BC1">
        <w:rPr>
          <w:rStyle w:val="Emphasis"/>
          <w:rFonts w:asciiTheme="majorHAnsi" w:hAnsiTheme="majorHAnsi" w:cstheme="majorHAnsi"/>
        </w:rPr>
        <w:t>limits</w:t>
      </w:r>
      <w:r w:rsidRPr="00010BC1">
        <w:rPr>
          <w:rStyle w:val="StyleUnderline"/>
          <w:rFonts w:asciiTheme="majorHAnsi" w:hAnsiTheme="majorHAnsi" w:cstheme="majorHAnsi"/>
        </w:rPr>
        <w:t xml:space="preserve"> of government power</w:t>
      </w:r>
      <w:r w:rsidRPr="00010BC1">
        <w:rPr>
          <w:rStyle w:val="StyleUnderline"/>
          <w:rFonts w:asciiTheme="majorHAnsi" w:hAnsiTheme="majorHAnsi" w:cstheme="majorHAnsi"/>
          <w:sz w:val="16"/>
        </w:rPr>
        <w:t xml:space="preserve"> or authority.”15 Third, </w:t>
      </w:r>
      <w:r w:rsidRPr="00010BC1">
        <w:rPr>
          <w:rStyle w:val="StyleUnderline"/>
          <w:rFonts w:asciiTheme="majorHAnsi" w:hAnsiTheme="majorHAnsi" w:cstheme="majorHAnsi"/>
        </w:rPr>
        <w:t>the “instigating” role of the convention should be to</w:t>
      </w:r>
      <w:r w:rsidRPr="00010BC1">
        <w:rPr>
          <w:rStyle w:val="StyleUnderline"/>
          <w:rFonts w:asciiTheme="majorHAnsi" w:hAnsiTheme="majorHAnsi" w:cstheme="majorHAnsi"/>
          <w:sz w:val="16"/>
        </w:rPr>
        <w:t xml:space="preserve"> discuss, develop, make recommendations toward, and set in motion a process for the </w:t>
      </w:r>
      <w:r w:rsidRPr="00010BC1">
        <w:rPr>
          <w:rStyle w:val="Emphasis"/>
          <w:rFonts w:asciiTheme="majorHAnsi" w:hAnsiTheme="majorHAnsi" w:cstheme="majorHAnsi"/>
        </w:rPr>
        <w:t>establish</w:t>
      </w:r>
      <w:r w:rsidRPr="00010BC1">
        <w:rPr>
          <w:rStyle w:val="StyleUnderline"/>
          <w:rFonts w:asciiTheme="majorHAnsi" w:hAnsiTheme="majorHAnsi" w:cstheme="majorHAnsi"/>
          <w:sz w:val="16"/>
        </w:rPr>
        <w:t xml:space="preserve">ment of </w:t>
      </w:r>
      <w:r w:rsidRPr="00010BC1">
        <w:rPr>
          <w:rStyle w:val="Emphasis"/>
          <w:rFonts w:asciiTheme="majorHAnsi" w:hAnsiTheme="majorHAnsi" w:cstheme="majorHAnsi"/>
        </w:rPr>
        <w:t>a constitution.</w:t>
      </w:r>
      <w:r w:rsidRPr="00010BC1">
        <w:rPr>
          <w:rStyle w:val="StyleUnderline"/>
          <w:rFonts w:asciiTheme="majorHAnsi" w:hAnsiTheme="majorHAnsi" w:cstheme="majorHAnsi"/>
          <w:sz w:val="16"/>
        </w:rPr>
        <w:t xml:space="preserve"> Fourth, </w:t>
      </w:r>
      <w:r w:rsidRPr="00010BC1">
        <w:rPr>
          <w:rStyle w:val="StyleUnderline"/>
          <w:rFonts w:asciiTheme="majorHAnsi" w:hAnsiTheme="majorHAnsi" w:cstheme="majorHAnsi"/>
        </w:rPr>
        <w:t xml:space="preserve">its primary </w:t>
      </w:r>
      <w:r w:rsidRPr="00D42E2C">
        <w:rPr>
          <w:rStyle w:val="StyleUnderline"/>
          <w:rFonts w:asciiTheme="majorHAnsi" w:hAnsiTheme="majorHAnsi" w:cstheme="majorHAnsi"/>
          <w:highlight w:val="green"/>
        </w:rPr>
        <w:t>subject</w:t>
      </w:r>
      <w:r w:rsidRPr="00010BC1">
        <w:rPr>
          <w:rStyle w:val="StyleUnderline"/>
          <w:rFonts w:asciiTheme="majorHAnsi" w:hAnsiTheme="majorHAnsi" w:cstheme="majorHAnsi"/>
        </w:rPr>
        <w:t xml:space="preserve"> matter should be</w:t>
      </w:r>
      <w:r w:rsidRPr="00010BC1">
        <w:rPr>
          <w:rStyle w:val="StyleUnderline"/>
          <w:rFonts w:asciiTheme="majorHAnsi" w:hAnsiTheme="majorHAnsi" w:cstheme="majorHAnsi"/>
          <w:sz w:val="16"/>
        </w:rPr>
        <w:t xml:space="preserve"> the need </w:t>
      </w:r>
      <w:r w:rsidRPr="00010BC1">
        <w:rPr>
          <w:rStyle w:val="StyleUnderline"/>
          <w:rFonts w:asciiTheme="majorHAnsi" w:hAnsiTheme="majorHAnsi" w:cstheme="majorHAnsi"/>
        </w:rPr>
        <w:t>to</w:t>
      </w:r>
      <w:r w:rsidRPr="00010BC1">
        <w:rPr>
          <w:rStyle w:val="Emphasis"/>
          <w:rFonts w:asciiTheme="majorHAnsi" w:hAnsiTheme="majorHAnsi" w:cstheme="majorHAnsi"/>
        </w:rPr>
        <w:t xml:space="preserve"> adequately </w:t>
      </w:r>
      <w:r w:rsidRPr="00D42E2C">
        <w:rPr>
          <w:rStyle w:val="Emphasis"/>
          <w:rFonts w:asciiTheme="majorHAnsi" w:hAnsiTheme="majorHAnsi" w:cstheme="majorHAnsi"/>
          <w:highlight w:val="green"/>
        </w:rPr>
        <w:t>reflect</w:t>
      </w:r>
      <w:r w:rsidRPr="00010BC1">
        <w:rPr>
          <w:rStyle w:val="Emphasis"/>
          <w:rFonts w:asciiTheme="majorHAnsi" w:hAnsiTheme="majorHAnsi" w:cstheme="majorHAnsi"/>
        </w:rPr>
        <w:t xml:space="preserve"> and embody </w:t>
      </w:r>
      <w:r w:rsidRPr="00D42E2C">
        <w:rPr>
          <w:rStyle w:val="Emphasis"/>
          <w:rFonts w:asciiTheme="majorHAnsi" w:hAnsiTheme="majorHAnsi" w:cstheme="majorHAnsi"/>
          <w:highlight w:val="green"/>
        </w:rPr>
        <w:t>intergenerational concern</w:t>
      </w:r>
      <w:r w:rsidRPr="00010BC1">
        <w:rPr>
          <w:rStyle w:val="StyleUnderline"/>
          <w:rFonts w:asciiTheme="majorHAnsi" w:hAnsiTheme="majorHAnsi" w:cstheme="majorHAnsi"/>
        </w:rPr>
        <w:t>, where this would include</w:t>
      </w:r>
      <w:r w:rsidRPr="00010BC1">
        <w:rPr>
          <w:rStyle w:val="StyleUnderline"/>
          <w:rFonts w:asciiTheme="majorHAnsi" w:hAnsiTheme="majorHAnsi" w:cstheme="majorHAnsi"/>
          <w:sz w:val="16"/>
        </w:rPr>
        <w:t xml:space="preserve"> at least the </w:t>
      </w:r>
      <w:r w:rsidRPr="00010BC1">
        <w:rPr>
          <w:rStyle w:val="StyleUnderline"/>
          <w:rFonts w:asciiTheme="majorHAnsi" w:hAnsiTheme="majorHAnsi" w:cstheme="majorHAnsi"/>
        </w:rPr>
        <w:t>protection of future generations</w:t>
      </w:r>
      <w:r w:rsidRPr="00010BC1">
        <w:rPr>
          <w:rStyle w:val="StyleUnderline"/>
          <w:rFonts w:asciiTheme="majorHAnsi" w:hAnsiTheme="majorHAnsi" w:cstheme="majorHAnsi"/>
          <w:sz w:val="16"/>
        </w:rPr>
        <w:t xml:space="preserve">, the </w:t>
      </w:r>
      <w:r w:rsidRPr="00010BC1">
        <w:rPr>
          <w:rStyle w:val="StyleUnderline"/>
          <w:rFonts w:asciiTheme="majorHAnsi" w:hAnsiTheme="majorHAnsi" w:cstheme="majorHAnsi"/>
        </w:rPr>
        <w:t>promotion of their interests</w:t>
      </w:r>
      <w:r w:rsidRPr="00010BC1">
        <w:rPr>
          <w:rStyle w:val="StyleUnderline"/>
          <w:rFonts w:asciiTheme="majorHAnsi" w:hAnsiTheme="majorHAnsi" w:cstheme="majorHAnsi"/>
          <w:sz w:val="16"/>
        </w:rPr>
        <w:t xml:space="preserve"> (where “interests” is to be broadly conceived so as to include rights, claims, welfare, and so on), </w:t>
      </w:r>
      <w:r w:rsidRPr="00010BC1">
        <w:rPr>
          <w:rStyle w:val="StyleUnderline"/>
          <w:rFonts w:asciiTheme="majorHAnsi" w:hAnsiTheme="majorHAnsi" w:cstheme="majorHAnsi"/>
        </w:rPr>
        <w:t>and</w:t>
      </w:r>
      <w:r w:rsidRPr="00010BC1">
        <w:rPr>
          <w:rStyle w:val="StyleUnderline"/>
          <w:rFonts w:asciiTheme="majorHAnsi" w:hAnsiTheme="majorHAnsi" w:cstheme="majorHAnsi"/>
          <w:sz w:val="16"/>
        </w:rPr>
        <w:t xml:space="preserve"> the </w:t>
      </w:r>
      <w:r w:rsidRPr="00010BC1">
        <w:rPr>
          <w:rStyle w:val="StyleUnderline"/>
          <w:rFonts w:asciiTheme="majorHAnsi" w:hAnsiTheme="majorHAnsi" w:cstheme="majorHAnsi"/>
        </w:rPr>
        <w:t>discharging of duties with respect to them.</w:t>
      </w:r>
      <w:r w:rsidRPr="00010BC1">
        <w:rPr>
          <w:rStyle w:val="StyleUnderline"/>
          <w:rFonts w:asciiTheme="majorHAnsi" w:hAnsiTheme="majorHAnsi" w:cstheme="majorHAnsi"/>
          <w:sz w:val="16"/>
        </w:rPr>
        <w:t xml:space="preserve"> It may also (and in my view should) include some way of reflecting concern for past generations, including responsiveness to at least certain of their interests and views. However, I will leave</w:t>
      </w:r>
      <w:r w:rsidRPr="00010BC1">
        <w:rPr>
          <w:rFonts w:asciiTheme="majorHAnsi" w:hAnsiTheme="majorHAnsi" w:cstheme="majorHAnsi"/>
          <w:szCs w:val="16"/>
        </w:rPr>
        <w:t xml:space="preserve"> </w:t>
      </w:r>
      <w:r w:rsidRPr="00010BC1">
        <w:rPr>
          <w:rStyle w:val="StyleUnderline"/>
          <w:rFonts w:asciiTheme="majorHAnsi" w:hAnsiTheme="majorHAnsi" w:cstheme="majorHAnsi"/>
          <w:sz w:val="16"/>
        </w:rPr>
        <w:t>that issue aside in what follows.</w:t>
      </w:r>
    </w:p>
    <w:p w14:paraId="44FDD9AE" w14:textId="77777777" w:rsidR="00567E19" w:rsidRPr="00010BC1" w:rsidRDefault="00567E19" w:rsidP="00567E19">
      <w:pPr>
        <w:rPr>
          <w:rStyle w:val="StyleUnderline"/>
          <w:rFonts w:asciiTheme="majorHAnsi" w:hAnsiTheme="majorHAnsi" w:cstheme="majorHAnsi"/>
          <w:sz w:val="16"/>
        </w:rPr>
      </w:pPr>
      <w:r w:rsidRPr="00010BC1">
        <w:rPr>
          <w:rStyle w:val="StyleUnderline"/>
          <w:rFonts w:asciiTheme="majorHAnsi" w:hAnsiTheme="majorHAnsi" w:cstheme="majorHAnsi"/>
          <w:sz w:val="16"/>
        </w:rPr>
        <w:t xml:space="preserve">The proposal to initiate </w:t>
      </w:r>
      <w:r w:rsidRPr="00010BC1">
        <w:rPr>
          <w:rStyle w:val="StyleUnderline"/>
          <w:rFonts w:asciiTheme="majorHAnsi" w:hAnsiTheme="majorHAnsi" w:cstheme="majorHAnsi"/>
        </w:rPr>
        <w:t xml:space="preserve">a </w:t>
      </w:r>
      <w:r w:rsidRPr="00D42E2C">
        <w:rPr>
          <w:rStyle w:val="StyleUnderline"/>
          <w:rFonts w:asciiTheme="majorHAnsi" w:hAnsiTheme="majorHAnsi" w:cstheme="majorHAnsi"/>
          <w:highlight w:val="green"/>
        </w:rPr>
        <w:t>call</w:t>
      </w:r>
      <w:r w:rsidRPr="00010BC1">
        <w:rPr>
          <w:rStyle w:val="StyleUnderline"/>
          <w:rFonts w:asciiTheme="majorHAnsi" w:hAnsiTheme="majorHAnsi" w:cstheme="majorHAnsi"/>
        </w:rPr>
        <w:t xml:space="preserve"> for a global constitutional convention</w:t>
      </w:r>
      <w:r w:rsidRPr="00010BC1">
        <w:rPr>
          <w:rStyle w:val="StyleUnderline"/>
          <w:rFonts w:asciiTheme="majorHAnsi" w:hAnsiTheme="majorHAnsi" w:cstheme="majorHAnsi"/>
          <w:sz w:val="16"/>
        </w:rPr>
        <w:t xml:space="preserve"> has at least two attractive features. First, it </w:t>
      </w:r>
      <w:r w:rsidRPr="00D42E2C">
        <w:rPr>
          <w:rStyle w:val="StyleUnderline"/>
          <w:rFonts w:asciiTheme="majorHAnsi" w:hAnsiTheme="majorHAnsi" w:cstheme="majorHAnsi"/>
          <w:highlight w:val="green"/>
        </w:rPr>
        <w:t>is based in</w:t>
      </w:r>
      <w:r w:rsidRPr="00010BC1">
        <w:rPr>
          <w:rStyle w:val="StyleUnderline"/>
          <w:rFonts w:asciiTheme="majorHAnsi" w:hAnsiTheme="majorHAnsi" w:cstheme="majorHAnsi"/>
          <w:sz w:val="16"/>
        </w:rPr>
        <w:t xml:space="preserve"> a </w:t>
      </w:r>
      <w:r w:rsidRPr="00010BC1">
        <w:rPr>
          <w:rStyle w:val="Emphasis"/>
          <w:rFonts w:asciiTheme="majorHAnsi" w:hAnsiTheme="majorHAnsi" w:cstheme="majorHAnsi"/>
        </w:rPr>
        <w:t xml:space="preserve">deep political </w:t>
      </w:r>
      <w:r w:rsidRPr="00D42E2C">
        <w:rPr>
          <w:rStyle w:val="Emphasis"/>
          <w:rFonts w:asciiTheme="majorHAnsi" w:hAnsiTheme="majorHAnsi" w:cstheme="majorHAnsi"/>
          <w:highlight w:val="green"/>
        </w:rPr>
        <w:t>reality</w:t>
      </w:r>
      <w:r w:rsidRPr="00010BC1">
        <w:rPr>
          <w:rStyle w:val="StyleUnderline"/>
          <w:rFonts w:asciiTheme="majorHAnsi" w:hAnsiTheme="majorHAnsi" w:cstheme="majorHAnsi"/>
          <w:sz w:val="16"/>
        </w:rPr>
        <w:t xml:space="preserve">, and does not underplay the challenge. </w:t>
      </w:r>
      <w:r w:rsidRPr="00010BC1">
        <w:rPr>
          <w:rStyle w:val="StyleUnderline"/>
          <w:rFonts w:asciiTheme="majorHAnsi" w:hAnsiTheme="majorHAnsi" w:cstheme="majorHAnsi"/>
        </w:rPr>
        <w:t xml:space="preserve">It acknowledges the problem as </w:t>
      </w:r>
      <w:r w:rsidRPr="00010BC1">
        <w:rPr>
          <w:rFonts w:asciiTheme="majorHAnsi" w:hAnsiTheme="majorHAnsi" w:cstheme="majorHAnsi"/>
        </w:rPr>
        <w:t xml:space="preserve">it </w:t>
      </w:r>
      <w:r w:rsidRPr="00010BC1">
        <w:rPr>
          <w:rStyle w:val="StyleUnderline"/>
          <w:rFonts w:asciiTheme="majorHAnsi" w:hAnsiTheme="majorHAnsi" w:cstheme="majorHAnsi"/>
        </w:rPr>
        <w:t>is</w:t>
      </w:r>
      <w:r w:rsidRPr="00010BC1">
        <w:rPr>
          <w:rStyle w:val="StyleUnderline"/>
          <w:rFonts w:asciiTheme="majorHAnsi" w:hAnsiTheme="majorHAnsi" w:cstheme="majorHAnsi"/>
          <w:sz w:val="16"/>
        </w:rPr>
        <w:t xml:space="preserve">, both specific and general, and calls attention to the heart of that problem, </w:t>
      </w:r>
      <w:r w:rsidRPr="00010BC1">
        <w:rPr>
          <w:rStyle w:val="StyleUnderline"/>
          <w:rFonts w:asciiTheme="majorHAnsi" w:hAnsiTheme="majorHAnsi" w:cstheme="majorHAnsi"/>
          <w:sz w:val="16"/>
        </w:rPr>
        <w:lastRenderedPageBreak/>
        <w:t xml:space="preserve">including to the failures of the current system, the need for an alternative, and the background issue of responsibility. Moreover, though </w:t>
      </w:r>
      <w:r w:rsidRPr="00010BC1">
        <w:rPr>
          <w:rStyle w:val="StyleUnderline"/>
          <w:rFonts w:asciiTheme="majorHAnsi" w:hAnsiTheme="majorHAnsi" w:cstheme="majorHAnsi"/>
        </w:rPr>
        <w:t xml:space="preserve">the proposal is </w:t>
      </w:r>
      <w:r w:rsidRPr="00010BC1">
        <w:rPr>
          <w:rStyle w:val="StyleUnderline"/>
          <w:rFonts w:asciiTheme="majorHAnsi" w:hAnsiTheme="majorHAnsi" w:cstheme="majorHAnsi"/>
          <w:sz w:val="16"/>
        </w:rPr>
        <w:t>dramatic and rhetorically eye-catching, it is so in a way that is</w:t>
      </w:r>
      <w:r w:rsidRPr="00010BC1">
        <w:rPr>
          <w:rStyle w:val="StyleUnderline"/>
          <w:rFonts w:asciiTheme="majorHAnsi" w:hAnsiTheme="majorHAnsi" w:cstheme="majorHAnsi"/>
        </w:rPr>
        <w:t xml:space="preserve"> appropriately responsive to the seriousness of the issue</w:t>
      </w:r>
      <w:r w:rsidRPr="00010BC1">
        <w:rPr>
          <w:rStyle w:val="StyleUnderline"/>
          <w:rFonts w:asciiTheme="majorHAnsi" w:hAnsiTheme="majorHAnsi" w:cstheme="majorHAnsi"/>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5994B024" w14:textId="77777777" w:rsidR="00567E19" w:rsidRPr="00010BC1" w:rsidRDefault="00567E19" w:rsidP="00567E19">
      <w:pPr>
        <w:rPr>
          <w:rStyle w:val="StyleUnderline"/>
          <w:rFonts w:asciiTheme="majorHAnsi" w:hAnsiTheme="majorHAnsi" w:cstheme="majorHAnsi"/>
          <w:sz w:val="16"/>
        </w:rPr>
      </w:pPr>
      <w:r w:rsidRPr="00010BC1">
        <w:rPr>
          <w:rStyle w:val="StyleUnderline"/>
          <w:rFonts w:asciiTheme="majorHAnsi" w:hAnsiTheme="majorHAnsi" w:cstheme="majorHAnsi"/>
          <w:sz w:val="16"/>
        </w:rPr>
        <w:t xml:space="preserve">The second attractive feature of </w:t>
      </w:r>
      <w:r w:rsidRPr="00010BC1">
        <w:rPr>
          <w:rStyle w:val="StyleUnderline"/>
          <w:rFonts w:asciiTheme="majorHAnsi" w:hAnsiTheme="majorHAnsi" w:cstheme="majorHAnsi"/>
        </w:rPr>
        <w:t xml:space="preserve">the </w:t>
      </w:r>
      <w:r w:rsidRPr="00D42E2C">
        <w:rPr>
          <w:rStyle w:val="StyleUnderline"/>
          <w:rFonts w:asciiTheme="majorHAnsi" w:hAnsiTheme="majorHAnsi" w:cstheme="majorHAnsi"/>
          <w:highlight w:val="green"/>
        </w:rPr>
        <w:t>proposal is</w:t>
      </w:r>
      <w:r w:rsidRPr="00010BC1">
        <w:rPr>
          <w:rStyle w:val="StyleUnderline"/>
          <w:rFonts w:asciiTheme="majorHAnsi" w:hAnsiTheme="majorHAnsi" w:cstheme="majorHAnsi"/>
          <w:sz w:val="16"/>
        </w:rPr>
        <w:t xml:space="preserve"> that, though ambitious, it is </w:t>
      </w:r>
      <w:r w:rsidRPr="00D42E2C">
        <w:rPr>
          <w:rStyle w:val="Emphasis"/>
          <w:rFonts w:asciiTheme="majorHAnsi" w:hAnsiTheme="majorHAnsi" w:cstheme="majorHAnsi"/>
          <w:highlight w:val="green"/>
        </w:rPr>
        <w:t>not alienating</w:t>
      </w:r>
      <w:r w:rsidRPr="00010BC1">
        <w:rPr>
          <w:rStyle w:val="Emphasis"/>
          <w:rFonts w:asciiTheme="majorHAnsi" w:hAnsiTheme="majorHAnsi" w:cstheme="majorHAnsi"/>
        </w:rPr>
        <w:t>.</w:t>
      </w:r>
      <w:r w:rsidRPr="00010BC1">
        <w:rPr>
          <w:rStyle w:val="StyleUnderline"/>
          <w:rFonts w:asciiTheme="majorHAnsi" w:hAnsiTheme="majorHAnsi" w:cstheme="majorHAnsi"/>
          <w:sz w:val="16"/>
        </w:rPr>
        <w:t xml:space="preserve"> While </w:t>
      </w:r>
      <w:r w:rsidRPr="00010BC1">
        <w:rPr>
          <w:rStyle w:val="StyleUnderline"/>
          <w:rFonts w:asciiTheme="majorHAnsi" w:hAnsiTheme="majorHAnsi" w:cstheme="majorHAnsi"/>
        </w:rPr>
        <w:t>it does not</w:t>
      </w:r>
      <w:r w:rsidRPr="00010BC1">
        <w:rPr>
          <w:rStyle w:val="StyleUnderline"/>
          <w:rFonts w:asciiTheme="majorHAnsi" w:hAnsiTheme="majorHAnsi" w:cstheme="majorHAnsi"/>
          <w:sz w:val="16"/>
        </w:rPr>
        <w:t xml:space="preserve"> succumb to despair in the face of the challenge, neither does it </w:t>
      </w:r>
      <w:r w:rsidRPr="00010BC1">
        <w:rPr>
          <w:rStyle w:val="Emphasis"/>
          <w:rFonts w:asciiTheme="majorHAnsi" w:hAnsiTheme="majorHAnsi" w:cstheme="majorHAnsi"/>
        </w:rPr>
        <w:t>needlessly polarize and divide</w:t>
      </w:r>
      <w:r w:rsidRPr="00010BC1">
        <w:rPr>
          <w:rStyle w:val="StyleUnderline"/>
          <w:rFonts w:asciiTheme="majorHAnsi" w:hAnsiTheme="majorHAnsi" w:cstheme="majorHAnsi"/>
          <w:sz w:val="16"/>
        </w:rPr>
        <w:t xml:space="preserve"> from the outset (for example, by leaping to specific recommendations about how to fill the institutional gap). Instead, </w:t>
      </w:r>
      <w:r w:rsidRPr="00010BC1">
        <w:rPr>
          <w:rStyle w:val="StyleUnderline"/>
          <w:rFonts w:asciiTheme="majorHAnsi" w:hAnsiTheme="majorHAnsi" w:cstheme="majorHAnsi"/>
        </w:rPr>
        <w:t xml:space="preserve">it </w:t>
      </w:r>
      <w:r w:rsidRPr="00D42E2C">
        <w:rPr>
          <w:rStyle w:val="StyleUnderline"/>
          <w:rFonts w:asciiTheme="majorHAnsi" w:hAnsiTheme="majorHAnsi" w:cstheme="majorHAnsi"/>
          <w:highlight w:val="green"/>
        </w:rPr>
        <w:t>acknowledges</w:t>
      </w:r>
      <w:r w:rsidRPr="00010BC1">
        <w:rPr>
          <w:rStyle w:val="StyleUnderline"/>
          <w:rFonts w:asciiTheme="majorHAnsi" w:hAnsiTheme="majorHAnsi" w:cstheme="majorHAnsi"/>
          <w:sz w:val="16"/>
        </w:rPr>
        <w:t xml:space="preserve"> that there are </w:t>
      </w:r>
      <w:r w:rsidRPr="00010BC1">
        <w:rPr>
          <w:rStyle w:val="Emphasis"/>
          <w:rFonts w:asciiTheme="majorHAnsi" w:hAnsiTheme="majorHAnsi" w:cstheme="majorHAnsi"/>
        </w:rPr>
        <w:t xml:space="preserve">fundamental </w:t>
      </w:r>
      <w:r w:rsidRPr="00D42E2C">
        <w:rPr>
          <w:rStyle w:val="Emphasis"/>
          <w:rFonts w:asciiTheme="majorHAnsi" w:hAnsiTheme="majorHAnsi" w:cstheme="majorHAnsi"/>
          <w:highlight w:val="green"/>
        </w:rPr>
        <w:t>difficulties</w:t>
      </w:r>
      <w:r w:rsidRPr="00010BC1">
        <w:rPr>
          <w:rStyle w:val="Emphasis"/>
          <w:rFonts w:asciiTheme="majorHAnsi" w:hAnsiTheme="majorHAnsi" w:cstheme="majorHAnsi"/>
        </w:rPr>
        <w:t xml:space="preserve"> and anxieties</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but</w:t>
      </w:r>
      <w:r w:rsidRPr="00010BC1">
        <w:rPr>
          <w:rStyle w:val="StyleUnderline"/>
          <w:rFonts w:asciiTheme="majorHAnsi" w:hAnsiTheme="majorHAnsi" w:cstheme="majorHAnsi"/>
        </w:rPr>
        <w:t xml:space="preserve"> uses them to </w:t>
      </w:r>
      <w:r w:rsidRPr="00D42E2C">
        <w:rPr>
          <w:rStyle w:val="Emphasis"/>
          <w:rFonts w:asciiTheme="majorHAnsi" w:hAnsiTheme="majorHAnsi" w:cstheme="majorHAnsi"/>
          <w:highlight w:val="green"/>
        </w:rPr>
        <w:t>start</w:t>
      </w:r>
      <w:r w:rsidRPr="00010BC1">
        <w:rPr>
          <w:rStyle w:val="Emphasis"/>
          <w:rFonts w:asciiTheme="majorHAnsi" w:hAnsiTheme="majorHAnsi" w:cstheme="majorHAnsi"/>
        </w:rPr>
        <w:t xml:space="preserve"> the </w:t>
      </w:r>
      <w:r w:rsidRPr="00D42E2C">
        <w:rPr>
          <w:rStyle w:val="Emphasis"/>
          <w:rFonts w:asciiTheme="majorHAnsi" w:hAnsiTheme="majorHAnsi" w:cstheme="majorHAnsi"/>
          <w:highlight w:val="green"/>
        </w:rPr>
        <w:t>right</w:t>
      </w:r>
      <w:r w:rsidRPr="00010BC1">
        <w:rPr>
          <w:rStyle w:val="Emphasis"/>
          <w:rFonts w:asciiTheme="majorHAnsi" w:hAnsiTheme="majorHAnsi" w:cstheme="majorHAnsi"/>
        </w:rPr>
        <w:t xml:space="preserve"> kind of </w:t>
      </w:r>
      <w:r w:rsidRPr="00D42E2C">
        <w:rPr>
          <w:rStyle w:val="Emphasis"/>
          <w:rFonts w:asciiTheme="majorHAnsi" w:hAnsiTheme="majorHAnsi" w:cstheme="majorHAnsi"/>
          <w:highlight w:val="green"/>
        </w:rPr>
        <w:t>debate</w:t>
      </w:r>
      <w:r w:rsidRPr="00010BC1">
        <w:rPr>
          <w:rStyle w:val="StyleUnderline"/>
          <w:rFonts w:asciiTheme="majorHAnsi" w:hAnsiTheme="majorHAnsi" w:cstheme="majorHAnsi"/>
          <w:sz w:val="16"/>
        </w:rPr>
        <w:t xml:space="preserve">, rather than to foreclose it. As a result, </w:t>
      </w:r>
      <w:r w:rsidRPr="00010BC1">
        <w:rPr>
          <w:rStyle w:val="StyleUnderline"/>
          <w:rFonts w:asciiTheme="majorHAnsi" w:hAnsiTheme="majorHAnsi" w:cstheme="majorHAnsi"/>
        </w:rPr>
        <w:t xml:space="preserve">the proposal is a promising candidate to </w:t>
      </w:r>
      <w:r w:rsidRPr="00D42E2C">
        <w:rPr>
          <w:rStyle w:val="StyleUnderline"/>
          <w:rFonts w:asciiTheme="majorHAnsi" w:hAnsiTheme="majorHAnsi" w:cstheme="majorHAnsi"/>
          <w:highlight w:val="green"/>
        </w:rPr>
        <w:t>serve as</w:t>
      </w:r>
      <w:r w:rsidRPr="00010BC1">
        <w:rPr>
          <w:rStyle w:val="StyleUnderline"/>
          <w:rFonts w:asciiTheme="majorHAnsi" w:hAnsiTheme="majorHAnsi" w:cstheme="majorHAnsi"/>
          <w:sz w:val="16"/>
        </w:rPr>
        <w:t xml:space="preserve"> the subject of a </w:t>
      </w:r>
      <w:r w:rsidRPr="00D42E2C">
        <w:rPr>
          <w:rStyle w:val="Emphasis"/>
          <w:rFonts w:asciiTheme="majorHAnsi" w:hAnsiTheme="majorHAnsi" w:cstheme="majorHAnsi"/>
          <w:highlight w:val="green"/>
        </w:rPr>
        <w:t>wide</w:t>
      </w:r>
      <w:r w:rsidRPr="00010BC1">
        <w:rPr>
          <w:rStyle w:val="StyleUnderline"/>
          <w:rFonts w:asciiTheme="majorHAnsi" w:hAnsiTheme="majorHAnsi" w:cstheme="majorHAnsi"/>
          <w:sz w:val="16"/>
        </w:rPr>
        <w:t xml:space="preserve"> and overlapping </w:t>
      </w:r>
      <w:r w:rsidRPr="00010BC1">
        <w:rPr>
          <w:rStyle w:val="Emphasis"/>
          <w:rFonts w:asciiTheme="majorHAnsi" w:hAnsiTheme="majorHAnsi" w:cstheme="majorHAnsi"/>
        </w:rPr>
        <w:t xml:space="preserve">political </w:t>
      </w:r>
      <w:r w:rsidRPr="00D42E2C">
        <w:rPr>
          <w:rStyle w:val="Emphasis"/>
          <w:rFonts w:asciiTheme="majorHAnsi" w:hAnsiTheme="majorHAnsi" w:cstheme="majorHAnsi"/>
          <w:highlight w:val="green"/>
        </w:rPr>
        <w:t>consensus</w:t>
      </w:r>
      <w:r w:rsidRPr="00010BC1">
        <w:rPr>
          <w:rStyle w:val="StyleUnderline"/>
          <w:rFonts w:asciiTheme="majorHAnsi" w:hAnsiTheme="majorHAnsi" w:cstheme="majorHAnsi"/>
          <w:sz w:val="16"/>
        </w:rPr>
        <w:t>, at least among those who share intergenerational concern.</w:t>
      </w:r>
    </w:p>
    <w:p w14:paraId="38363D4E" w14:textId="77777777" w:rsidR="00567E19" w:rsidRPr="00010BC1" w:rsidRDefault="00567E19" w:rsidP="00567E19">
      <w:pPr>
        <w:rPr>
          <w:rFonts w:asciiTheme="majorHAnsi" w:hAnsiTheme="majorHAnsi" w:cstheme="majorHAnsi"/>
          <w:szCs w:val="16"/>
        </w:rPr>
      </w:pPr>
      <w:r w:rsidRPr="00010BC1">
        <w:rPr>
          <w:rFonts w:asciiTheme="majorHAnsi" w:hAnsiTheme="majorHAnsi" w:cstheme="majorHAnsi"/>
          <w:szCs w:val="16"/>
        </w:rPr>
        <w:t>Selective Mirroring</w:t>
      </w:r>
    </w:p>
    <w:p w14:paraId="13DAA637" w14:textId="77777777" w:rsidR="00567E19" w:rsidRPr="00010BC1" w:rsidRDefault="00567E19" w:rsidP="00567E19">
      <w:pPr>
        <w:rPr>
          <w:rStyle w:val="Emphasis"/>
          <w:rFonts w:asciiTheme="majorHAnsi" w:hAnsiTheme="majorHAnsi" w:cstheme="majorHAnsi"/>
        </w:rPr>
      </w:pPr>
      <w:r w:rsidRPr="00010BC1">
        <w:rPr>
          <w:rFonts w:asciiTheme="majorHAnsi" w:hAnsiTheme="majorHAnsi" w:cstheme="majorHAnsi"/>
        </w:rPr>
        <w:t xml:space="preserve">To quell some initial anxieties, it is perhaps worth clarifying the open-ended and non-alienating character of the proposal. </w:t>
      </w:r>
      <w:r w:rsidRPr="00010BC1">
        <w:rPr>
          <w:rStyle w:val="StyleUnderline"/>
          <w:rFonts w:asciiTheme="majorHAnsi" w:hAnsiTheme="majorHAnsi" w:cstheme="majorHAnsi"/>
        </w:rPr>
        <w:t>One temptation would be to view</w:t>
      </w:r>
      <w:r w:rsidRPr="00010BC1">
        <w:rPr>
          <w:rFonts w:asciiTheme="majorHAnsi" w:hAnsiTheme="majorHAnsi" w:cstheme="majorHAnsi"/>
        </w:rPr>
        <w:t xml:space="preserve"> the call for </w:t>
      </w:r>
      <w:r w:rsidRPr="00010BC1">
        <w:rPr>
          <w:rStyle w:val="StyleUnderline"/>
          <w:rFonts w:asciiTheme="majorHAnsi" w:hAnsiTheme="majorHAnsi" w:cstheme="majorHAnsi"/>
        </w:rPr>
        <w:t>a global constitutional convention as a</w:t>
      </w:r>
      <w:r w:rsidRPr="00010BC1">
        <w:rPr>
          <w:rFonts w:asciiTheme="majorHAnsi" w:hAnsiTheme="majorHAnsi" w:cstheme="majorHAnsi"/>
        </w:rPr>
        <w:t xml:space="preserve"> fairly naked plea for </w:t>
      </w:r>
      <w:r w:rsidRPr="00010BC1">
        <w:rPr>
          <w:rStyle w:val="Emphasis"/>
          <w:rFonts w:asciiTheme="majorHAnsi" w:hAnsiTheme="majorHAnsi" w:cstheme="majorHAnsi"/>
        </w:rPr>
        <w:t>world government</w:t>
      </w:r>
      <w:r w:rsidRPr="00010BC1">
        <w:rPr>
          <w:rFonts w:asciiTheme="majorHAnsi" w:hAnsiTheme="majorHAnsi" w:cstheme="majorHAnsi"/>
        </w:rPr>
        <w:t xml:space="preserve">, a prospect that would be deeply alienating—indeed anathema—to many. However, that is not my intention. </w:t>
      </w:r>
      <w:r w:rsidRPr="00010BC1">
        <w:rPr>
          <w:rStyle w:val="StyleUnderline"/>
          <w:rFonts w:asciiTheme="majorHAnsi" w:hAnsiTheme="majorHAnsi" w:cstheme="majorHAnsi"/>
        </w:rPr>
        <w:t xml:space="preserve">Though it is possible that a global constitutional convention would lead in this direction, it is </w:t>
      </w:r>
      <w:r w:rsidRPr="00010BC1">
        <w:rPr>
          <w:rStyle w:val="Emphasis"/>
          <w:rFonts w:asciiTheme="majorHAnsi" w:hAnsiTheme="majorHAnsi" w:cstheme="majorHAnsi"/>
        </w:rPr>
        <w:t>by no means certain.</w:t>
      </w:r>
    </w:p>
    <w:p w14:paraId="46274D65" w14:textId="77777777" w:rsidR="00567E19" w:rsidRPr="00010BC1" w:rsidRDefault="00567E19" w:rsidP="00567E19">
      <w:pPr>
        <w:rPr>
          <w:rFonts w:asciiTheme="majorHAnsi" w:hAnsiTheme="majorHAnsi" w:cstheme="majorHAnsi"/>
        </w:rPr>
      </w:pPr>
      <w:r w:rsidRPr="00010BC1">
        <w:rPr>
          <w:rFonts w:asciiTheme="majorHAnsi" w:hAnsiTheme="majorHAnsi" w:cstheme="majorHAnsi"/>
        </w:rPr>
        <w:t xml:space="preserve">At a minimum, </w:t>
      </w:r>
      <w:r w:rsidRPr="00010BC1">
        <w:rPr>
          <w:rStyle w:val="StyleUnderline"/>
          <w:rFonts w:asciiTheme="majorHAnsi" w:hAnsiTheme="majorHAnsi" w:cstheme="majorHAnsi"/>
        </w:rPr>
        <w:t>no</w:t>
      </w:r>
      <w:r w:rsidRPr="00010BC1">
        <w:rPr>
          <w:rFonts w:asciiTheme="majorHAnsi" w:hAnsiTheme="majorHAnsi" w:cstheme="majorHAnsi"/>
        </w:rPr>
        <w:t xml:space="preserve"> such </w:t>
      </w:r>
      <w:r w:rsidRPr="00010BC1">
        <w:rPr>
          <w:rStyle w:val="StyleUnderline"/>
          <w:rFonts w:asciiTheme="majorHAnsi" w:hAnsiTheme="majorHAnsi" w:cstheme="majorHAnsi"/>
        </w:rPr>
        <w:t>body could</w:t>
      </w:r>
      <w:r w:rsidRPr="00010BC1">
        <w:rPr>
          <w:rFonts w:asciiTheme="majorHAnsi" w:hAnsiTheme="majorHAnsi" w:cstheme="majorHAnsi"/>
        </w:rPr>
        <w:t xml:space="preserve"> plausibly </w:t>
      </w:r>
      <w:r w:rsidRPr="00010BC1">
        <w:rPr>
          <w:rStyle w:val="StyleUnderline"/>
          <w:rFonts w:asciiTheme="majorHAnsi" w:hAnsiTheme="majorHAnsi" w:cstheme="majorHAnsi"/>
        </w:rPr>
        <w:t>recommend any</w:t>
      </w:r>
      <w:r w:rsidRPr="00010BC1">
        <w:rPr>
          <w:rFonts w:asciiTheme="majorHAnsi" w:hAnsiTheme="majorHAnsi" w:cstheme="majorHAnsi"/>
        </w:rPr>
        <w:t xml:space="preserve"> form of </w:t>
      </w:r>
      <w:r w:rsidRPr="00010BC1">
        <w:rPr>
          <w:rStyle w:val="StyleUnderline"/>
          <w:rFonts w:asciiTheme="majorHAnsi" w:hAnsiTheme="majorHAnsi" w:cstheme="majorHAnsi"/>
        </w:rPr>
        <w:t xml:space="preserve">“world government” </w:t>
      </w:r>
      <w:r w:rsidRPr="00010BC1">
        <w:rPr>
          <w:rStyle w:val="Emphasis"/>
          <w:rFonts w:asciiTheme="majorHAnsi" w:hAnsiTheme="majorHAnsi" w:cstheme="majorHAnsi"/>
        </w:rPr>
        <w:t>without simultaneously advancing detailed suggestions</w:t>
      </w:r>
      <w:r w:rsidRPr="00010BC1">
        <w:rPr>
          <w:rFonts w:asciiTheme="majorHAnsi" w:hAnsiTheme="majorHAnsi" w:cstheme="majorHAnsi"/>
        </w:rPr>
        <w:t xml:space="preserve"> about how </w:t>
      </w:r>
      <w:r w:rsidRPr="00010BC1">
        <w:rPr>
          <w:rStyle w:val="StyleUnderline"/>
          <w:rFonts w:asciiTheme="majorHAnsi" w:hAnsiTheme="majorHAnsi" w:cstheme="majorHAnsi"/>
        </w:rPr>
        <w:t xml:space="preserve">to </w:t>
      </w:r>
      <w:r w:rsidRPr="00010BC1">
        <w:rPr>
          <w:rStyle w:val="Emphasis"/>
          <w:rFonts w:asciiTheme="majorHAnsi" w:hAnsiTheme="majorHAnsi" w:cstheme="majorHAnsi"/>
        </w:rPr>
        <w:t>avoid</w:t>
      </w:r>
      <w:r w:rsidRPr="00010BC1">
        <w:rPr>
          <w:rFonts w:asciiTheme="majorHAnsi" w:hAnsiTheme="majorHAnsi" w:cstheme="majorHAnsi"/>
        </w:rPr>
        <w:t xml:space="preserve"> the </w:t>
      </w:r>
      <w:r w:rsidRPr="00010BC1">
        <w:rPr>
          <w:rStyle w:val="Emphasis"/>
          <w:rFonts w:asciiTheme="majorHAnsi" w:hAnsiTheme="majorHAnsi" w:cstheme="majorHAnsi"/>
        </w:rPr>
        <w:t>standard threats</w:t>
      </w:r>
      <w:r w:rsidRPr="00010BC1">
        <w:rPr>
          <w:rStyle w:val="StyleUnderline"/>
          <w:rFonts w:asciiTheme="majorHAnsi" w:hAnsiTheme="majorHAnsi" w:cstheme="majorHAnsi"/>
        </w:rPr>
        <w:t xml:space="preserve"> such an institution might pose.</w:t>
      </w:r>
      <w:r w:rsidRPr="00010BC1">
        <w:rPr>
          <w:rFonts w:asciiTheme="majorHAnsi" w:hAnsiTheme="majorHAnsi" w:cstheme="majorHAnsi"/>
        </w:rPr>
        <w:t xml:space="preserve"> Moreover, it seems perfectly conceivable, even likely under current ways of thinking, that </w:t>
      </w:r>
      <w:r w:rsidRPr="00010BC1">
        <w:rPr>
          <w:rStyle w:val="StyleUnderline"/>
          <w:rFonts w:asciiTheme="majorHAnsi" w:hAnsiTheme="majorHAnsi" w:cstheme="majorHAnsi"/>
        </w:rPr>
        <w:t xml:space="preserve">a global constitutional </w:t>
      </w:r>
      <w:r w:rsidRPr="00D42E2C">
        <w:rPr>
          <w:rStyle w:val="StyleUnderline"/>
          <w:rFonts w:asciiTheme="majorHAnsi" w:hAnsiTheme="majorHAnsi" w:cstheme="majorHAnsi"/>
          <w:highlight w:val="green"/>
        </w:rPr>
        <w:t>convention would pursue</w:t>
      </w:r>
      <w:r w:rsidRPr="00010BC1">
        <w:rPr>
          <w:rFonts w:asciiTheme="majorHAnsi" w:hAnsiTheme="majorHAnsi" w:cstheme="majorHAnsi"/>
        </w:rPr>
        <w:t xml:space="preserve"> what we might call a </w:t>
      </w:r>
      <w:r w:rsidRPr="00D42E2C">
        <w:rPr>
          <w:rStyle w:val="Emphasis"/>
          <w:rFonts w:asciiTheme="majorHAnsi" w:hAnsiTheme="majorHAnsi" w:cstheme="majorHAnsi"/>
          <w:highlight w:val="green"/>
        </w:rPr>
        <w:t>selective mirroring</w:t>
      </w:r>
      <w:r w:rsidRPr="00010BC1">
        <w:rPr>
          <w:rFonts w:asciiTheme="majorHAnsi" w:hAnsiTheme="majorHAnsi" w:cstheme="majorHAnsi"/>
        </w:rPr>
        <w:t xml:space="preserve"> strategy. Specifically, </w:t>
      </w:r>
      <w:r w:rsidRPr="00010BC1">
        <w:rPr>
          <w:rStyle w:val="StyleUnderline"/>
          <w:rFonts w:asciiTheme="majorHAnsi" w:hAnsiTheme="majorHAnsi" w:cstheme="majorHAnsi"/>
        </w:rPr>
        <w:t xml:space="preserve">a convention would seek </w:t>
      </w:r>
      <w:r w:rsidRPr="00D42E2C">
        <w:rPr>
          <w:rStyle w:val="StyleUnderline"/>
          <w:rFonts w:asciiTheme="majorHAnsi" w:hAnsiTheme="majorHAnsi" w:cstheme="majorHAnsi"/>
          <w:highlight w:val="green"/>
        </w:rPr>
        <w:t>to develop</w:t>
      </w:r>
      <w:r w:rsidRPr="00010BC1">
        <w:rPr>
          <w:rFonts w:asciiTheme="majorHAnsi" w:hAnsiTheme="majorHAnsi" w:cstheme="majorHAnsi"/>
        </w:rPr>
        <w:t xml:space="preserve"> a </w:t>
      </w:r>
      <w:r w:rsidRPr="00D42E2C">
        <w:rPr>
          <w:rStyle w:val="Emphasis"/>
          <w:rFonts w:asciiTheme="majorHAnsi" w:hAnsiTheme="majorHAnsi" w:cstheme="majorHAnsi"/>
          <w:highlight w:val="green"/>
        </w:rPr>
        <w:t>broader</w:t>
      </w:r>
      <w:r w:rsidRPr="00010BC1">
        <w:rPr>
          <w:rFonts w:asciiTheme="majorHAnsi" w:hAnsiTheme="majorHAnsi" w:cstheme="majorHAnsi"/>
        </w:rPr>
        <w:t xml:space="preserve"> system of </w:t>
      </w:r>
      <w:r w:rsidRPr="00010BC1">
        <w:rPr>
          <w:rStyle w:val="Emphasis"/>
          <w:rFonts w:asciiTheme="majorHAnsi" w:hAnsiTheme="majorHAnsi" w:cstheme="majorHAnsi"/>
        </w:rPr>
        <w:t>institutions</w:t>
      </w:r>
      <w:r w:rsidRPr="00010BC1">
        <w:rPr>
          <w:rStyle w:val="StyleUnderline"/>
          <w:rFonts w:asciiTheme="majorHAnsi" w:hAnsiTheme="majorHAnsi" w:cstheme="majorHAnsi"/>
        </w:rPr>
        <w:t xml:space="preserve"> and </w:t>
      </w:r>
      <w:r w:rsidRPr="00D42E2C">
        <w:rPr>
          <w:rStyle w:val="Emphasis"/>
          <w:rFonts w:asciiTheme="majorHAnsi" w:hAnsiTheme="majorHAnsi" w:cstheme="majorHAnsi"/>
          <w:highlight w:val="green"/>
        </w:rPr>
        <w:t>practices</w:t>
      </w:r>
      <w:r w:rsidRPr="00D42E2C">
        <w:rPr>
          <w:rStyle w:val="StyleUnderline"/>
          <w:rFonts w:asciiTheme="majorHAnsi" w:hAnsiTheme="majorHAnsi" w:cstheme="majorHAnsi"/>
          <w:highlight w:val="green"/>
        </w:rPr>
        <w:t xml:space="preserve"> that reflected</w:t>
      </w:r>
      <w:r w:rsidRPr="00010BC1">
        <w:rPr>
          <w:rFonts w:asciiTheme="majorHAnsi" w:hAnsiTheme="majorHAnsi" w:cstheme="majorHAnsi"/>
        </w:rPr>
        <w:t xml:space="preserve"> the </w:t>
      </w:r>
      <w:r w:rsidRPr="00D42E2C">
        <w:rPr>
          <w:rStyle w:val="Emphasis"/>
          <w:rFonts w:asciiTheme="majorHAnsi" w:hAnsiTheme="majorHAnsi" w:cstheme="majorHAnsi"/>
          <w:highlight w:val="green"/>
        </w:rPr>
        <w:t>desirable features</w:t>
      </w:r>
      <w:r w:rsidRPr="00010BC1">
        <w:rPr>
          <w:rStyle w:val="StyleUnderline"/>
          <w:rFonts w:asciiTheme="majorHAnsi" w:hAnsiTheme="majorHAnsi" w:cstheme="majorHAnsi"/>
        </w:rPr>
        <w:t xml:space="preserve"> of a powerful and</w:t>
      </w:r>
      <w:r w:rsidRPr="00010BC1">
        <w:rPr>
          <w:rFonts w:asciiTheme="majorHAnsi" w:hAnsiTheme="majorHAnsi" w:cstheme="majorHAnsi"/>
        </w:rPr>
        <w:t xml:space="preserve"> highly </w:t>
      </w:r>
      <w:r w:rsidRPr="00010BC1">
        <w:rPr>
          <w:rStyle w:val="StyleUnderline"/>
          <w:rFonts w:asciiTheme="majorHAnsi" w:hAnsiTheme="majorHAnsi" w:cstheme="majorHAnsi"/>
        </w:rPr>
        <w:t xml:space="preserve">centralized global authority </w:t>
      </w:r>
      <w:r w:rsidRPr="00D42E2C">
        <w:rPr>
          <w:rStyle w:val="StyleUnderline"/>
          <w:rFonts w:asciiTheme="majorHAnsi" w:hAnsiTheme="majorHAnsi" w:cstheme="majorHAnsi"/>
          <w:highlight w:val="green"/>
        </w:rPr>
        <w:t xml:space="preserve">but </w:t>
      </w:r>
      <w:r w:rsidRPr="00D42E2C">
        <w:rPr>
          <w:rStyle w:val="Emphasis"/>
          <w:rFonts w:asciiTheme="majorHAnsi" w:hAnsiTheme="majorHAnsi" w:cstheme="majorHAnsi"/>
          <w:highlight w:val="green"/>
        </w:rPr>
        <w:t>neutralized</w:t>
      </w:r>
      <w:r w:rsidRPr="00010BC1">
        <w:rPr>
          <w:rFonts w:asciiTheme="majorHAnsi" w:hAnsiTheme="majorHAnsi" w:cstheme="majorHAnsi"/>
        </w:rPr>
        <w:t xml:space="preserve"> the </w:t>
      </w:r>
      <w:r w:rsidRPr="00010BC1">
        <w:rPr>
          <w:rStyle w:val="Emphasis"/>
          <w:rFonts w:asciiTheme="majorHAnsi" w:hAnsiTheme="majorHAnsi" w:cstheme="majorHAnsi"/>
        </w:rPr>
        <w:t xml:space="preserve">standing </w:t>
      </w:r>
      <w:r w:rsidRPr="00D42E2C">
        <w:rPr>
          <w:rStyle w:val="Emphasis"/>
          <w:rFonts w:asciiTheme="majorHAnsi" w:hAnsiTheme="majorHAnsi" w:cstheme="majorHAnsi"/>
          <w:highlight w:val="green"/>
        </w:rPr>
        <w:t>threats</w:t>
      </w:r>
      <w:r w:rsidRPr="00010BC1">
        <w:rPr>
          <w:rStyle w:val="StyleUnderline"/>
          <w:rFonts w:asciiTheme="majorHAnsi" w:hAnsiTheme="majorHAnsi" w:cstheme="majorHAnsi"/>
        </w:rPr>
        <w:t xml:space="preserve"> posed by it</w:t>
      </w:r>
      <w:r w:rsidRPr="00010BC1">
        <w:rPr>
          <w:rFonts w:asciiTheme="majorHAnsi" w:hAnsiTheme="majorHAnsi" w:cstheme="majorHAnsi"/>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6CD0E51E" w14:textId="77777777" w:rsidR="00567E19" w:rsidRPr="00010BC1" w:rsidRDefault="00567E19" w:rsidP="00567E19">
      <w:pPr>
        <w:pStyle w:val="Heading4"/>
        <w:rPr>
          <w:rFonts w:asciiTheme="majorHAnsi" w:hAnsiTheme="majorHAnsi" w:cstheme="majorHAnsi"/>
        </w:rPr>
      </w:pPr>
      <w:r w:rsidRPr="00010BC1">
        <w:rPr>
          <w:rFonts w:asciiTheme="majorHAnsi" w:hAnsiTheme="majorHAnsi" w:cstheme="majorHAnsi"/>
        </w:rPr>
        <w:t xml:space="preserve">It </w:t>
      </w:r>
      <w:r w:rsidRPr="00010BC1">
        <w:rPr>
          <w:rFonts w:asciiTheme="majorHAnsi" w:hAnsiTheme="majorHAnsi" w:cstheme="majorHAnsi"/>
          <w:u w:val="single"/>
        </w:rPr>
        <w:t>spills over</w:t>
      </w:r>
      <w:r w:rsidRPr="00010BC1">
        <w:rPr>
          <w:rFonts w:asciiTheme="majorHAnsi" w:hAnsiTheme="majorHAnsi" w:cstheme="majorHAnsi"/>
        </w:rPr>
        <w:t xml:space="preserve"> to foster </w:t>
      </w:r>
      <w:r w:rsidRPr="00010BC1">
        <w:rPr>
          <w:rFonts w:asciiTheme="majorHAnsi" w:hAnsiTheme="majorHAnsi" w:cstheme="majorHAnsi"/>
          <w:u w:val="single"/>
        </w:rPr>
        <w:t>broader</w:t>
      </w:r>
      <w:r w:rsidRPr="00010BC1">
        <w:rPr>
          <w:rFonts w:asciiTheme="majorHAnsi" w:hAnsiTheme="majorHAnsi" w:cstheme="majorHAnsi"/>
        </w:rPr>
        <w:t xml:space="preserve"> intergenerational representation, but </w:t>
      </w:r>
      <w:r w:rsidRPr="00010BC1">
        <w:rPr>
          <w:rFonts w:asciiTheme="majorHAnsi" w:hAnsiTheme="majorHAnsi" w:cstheme="majorHAnsi"/>
          <w:u w:val="single"/>
        </w:rPr>
        <w:t>independence</w:t>
      </w:r>
      <w:r w:rsidRPr="00010BC1">
        <w:rPr>
          <w:rFonts w:asciiTheme="majorHAnsi" w:hAnsiTheme="majorHAnsi" w:cstheme="majorHAnsi"/>
        </w:rPr>
        <w:t xml:space="preserve"> is </w:t>
      </w:r>
      <w:r w:rsidRPr="00010BC1">
        <w:rPr>
          <w:rFonts w:asciiTheme="majorHAnsi" w:hAnsiTheme="majorHAnsi" w:cstheme="majorHAnsi"/>
          <w:u w:val="single"/>
        </w:rPr>
        <w:t>key</w:t>
      </w:r>
    </w:p>
    <w:p w14:paraId="24F2B067" w14:textId="77777777" w:rsidR="00567E19" w:rsidRPr="00010BC1" w:rsidRDefault="00567E19" w:rsidP="00567E19">
      <w:pPr>
        <w:rPr>
          <w:rFonts w:asciiTheme="majorHAnsi" w:hAnsiTheme="majorHAnsi" w:cstheme="majorHAnsi"/>
        </w:rPr>
      </w:pPr>
      <w:r w:rsidRPr="00010BC1">
        <w:rPr>
          <w:rStyle w:val="Style13ptBold"/>
          <w:rFonts w:asciiTheme="majorHAnsi" w:hAnsiTheme="majorHAnsi" w:cstheme="majorHAnsi"/>
        </w:rPr>
        <w:t>Gardiner 14 2</w:t>
      </w:r>
      <w:r w:rsidRPr="00010BC1">
        <w:rPr>
          <w:rFonts w:asciiTheme="majorHAnsi" w:hAnsiTheme="majorHAnsi" w:cstheme="majorHAnsi"/>
        </w:rPr>
        <w:t xml:space="preserve"> [Stephen M. Gardiner, Professor of Philosophy and Ben Rabinowitz Endowed Professor of Human Dimensions of the Environment at the University of Washington, Seattle, “A Call for a Global Constitutional Convention Focused on Future Generations,” 2014,</w:t>
      </w:r>
      <w:r w:rsidRPr="00010BC1">
        <w:rPr>
          <w:rFonts w:asciiTheme="majorHAnsi" w:hAnsiTheme="majorHAnsi" w:cstheme="majorHAnsi"/>
          <w:i/>
          <w:iCs/>
        </w:rPr>
        <w:t xml:space="preserve"> Ethics &amp; International Affairs</w:t>
      </w:r>
      <w:r w:rsidRPr="00010BC1">
        <w:rPr>
          <w:rFonts w:asciiTheme="majorHAnsi" w:hAnsiTheme="majorHAnsi" w:cstheme="majorHAnsi"/>
        </w:rPr>
        <w:t>, Vol. 28, Issue 3, pp. 299-315, https://doi.org/10.1017/S0892679414000379, EA]</w:t>
      </w:r>
    </w:p>
    <w:p w14:paraId="0D6626AE" w14:textId="77777777" w:rsidR="00567E19" w:rsidRPr="00010BC1" w:rsidRDefault="00567E19" w:rsidP="00567E19">
      <w:pPr>
        <w:rPr>
          <w:rFonts w:asciiTheme="majorHAnsi" w:hAnsiTheme="majorHAnsi" w:cstheme="majorHAnsi"/>
        </w:rPr>
      </w:pPr>
      <w:r w:rsidRPr="00010BC1">
        <w:rPr>
          <w:rFonts w:asciiTheme="majorHAnsi" w:hAnsiTheme="majorHAnsi" w:cstheme="majorHAnsi"/>
        </w:rPr>
        <w:t xml:space="preserve">One set of </w:t>
      </w:r>
      <w:r w:rsidRPr="00010BC1">
        <w:rPr>
          <w:rStyle w:val="StyleUnderline"/>
          <w:rFonts w:asciiTheme="majorHAnsi" w:hAnsiTheme="majorHAnsi" w:cstheme="majorHAnsi"/>
        </w:rPr>
        <w:t>guidelines concern</w:t>
      </w:r>
      <w:r w:rsidRPr="00010BC1">
        <w:rPr>
          <w:rFonts w:asciiTheme="majorHAnsi" w:hAnsiTheme="majorHAnsi" w:cstheme="majorHAnsi"/>
        </w:rPr>
        <w:t xml:space="preserve">s </w:t>
      </w:r>
      <w:r w:rsidRPr="00010BC1">
        <w:rPr>
          <w:rStyle w:val="StyleUnderline"/>
          <w:rFonts w:asciiTheme="majorHAnsi" w:hAnsiTheme="majorHAnsi" w:cstheme="majorHAnsi"/>
        </w:rPr>
        <w:t>how the global constitutional convention relates to other institutions. The first</w:t>
      </w:r>
      <w:r w:rsidRPr="00010BC1">
        <w:rPr>
          <w:rFonts w:asciiTheme="majorHAnsi" w:hAnsiTheme="majorHAnsi" w:cstheme="majorHAnsi"/>
        </w:rPr>
        <w:t xml:space="preserve"> guideline </w:t>
      </w:r>
      <w:r w:rsidRPr="00010BC1">
        <w:rPr>
          <w:rStyle w:val="StyleUnderline"/>
          <w:rFonts w:asciiTheme="majorHAnsi" w:hAnsiTheme="majorHAnsi" w:cstheme="majorHAnsi"/>
        </w:rPr>
        <w:t>concerns</w:t>
      </w:r>
      <w:r w:rsidRPr="00010BC1">
        <w:rPr>
          <w:rFonts w:asciiTheme="majorHAnsi" w:hAnsiTheme="majorHAnsi" w:cstheme="majorHAnsi"/>
        </w:rPr>
        <w:t xml:space="preserve"> relative </w:t>
      </w:r>
      <w:r w:rsidRPr="00010BC1">
        <w:rPr>
          <w:rStyle w:val="StyleUnderline"/>
          <w:rFonts w:asciiTheme="majorHAnsi" w:hAnsiTheme="majorHAnsi" w:cstheme="majorHAnsi"/>
        </w:rPr>
        <w:t>independence:</w:t>
      </w:r>
    </w:p>
    <w:p w14:paraId="22E68AB9" w14:textId="77777777" w:rsidR="00567E19" w:rsidRPr="00010BC1" w:rsidRDefault="00567E19" w:rsidP="00567E19">
      <w:pPr>
        <w:ind w:left="720"/>
        <w:rPr>
          <w:rFonts w:asciiTheme="majorHAnsi" w:hAnsiTheme="majorHAnsi" w:cstheme="majorHAnsi"/>
        </w:rPr>
      </w:pPr>
      <w:r w:rsidRPr="00010BC1">
        <w:rPr>
          <w:rFonts w:asciiTheme="majorHAnsi" w:hAnsiTheme="majorHAnsi" w:cstheme="majorHAnsi"/>
        </w:rPr>
        <w:lastRenderedPageBreak/>
        <w:t xml:space="preserve">(1) </w:t>
      </w:r>
      <w:r w:rsidRPr="00010BC1">
        <w:rPr>
          <w:rStyle w:val="Emphasis"/>
          <w:rFonts w:asciiTheme="majorHAnsi" w:hAnsiTheme="majorHAnsi" w:cstheme="majorHAnsi"/>
        </w:rPr>
        <w:t>Autonomy</w:t>
      </w:r>
      <w:r w:rsidRPr="00010BC1">
        <w:rPr>
          <w:rStyle w:val="StyleUnderline"/>
          <w:rFonts w:asciiTheme="majorHAnsi" w:hAnsiTheme="majorHAnsi" w:cstheme="majorHAnsi"/>
        </w:rPr>
        <w:t xml:space="preserve">: Any global constitutional </w:t>
      </w:r>
      <w:r w:rsidRPr="00D42E2C">
        <w:rPr>
          <w:rStyle w:val="StyleUnderline"/>
          <w:rFonts w:asciiTheme="majorHAnsi" w:hAnsiTheme="majorHAnsi" w:cstheme="majorHAnsi"/>
          <w:highlight w:val="green"/>
        </w:rPr>
        <w:t xml:space="preserve">convention should have </w:t>
      </w:r>
      <w:r w:rsidRPr="00010BC1">
        <w:rPr>
          <w:rStyle w:val="Emphasis"/>
          <w:rFonts w:asciiTheme="majorHAnsi" w:hAnsiTheme="majorHAnsi" w:cstheme="majorHAnsi"/>
        </w:rPr>
        <w:t xml:space="preserve">considerable </w:t>
      </w:r>
      <w:r w:rsidRPr="00D42E2C">
        <w:rPr>
          <w:rStyle w:val="Emphasis"/>
          <w:rFonts w:asciiTheme="majorHAnsi" w:hAnsiTheme="majorHAnsi" w:cstheme="majorHAnsi"/>
          <w:highlight w:val="green"/>
        </w:rPr>
        <w:t>autonomy</w:t>
      </w:r>
      <w:r w:rsidRPr="00D42E2C">
        <w:rPr>
          <w:rStyle w:val="StyleUnderline"/>
          <w:rFonts w:asciiTheme="majorHAnsi" w:hAnsiTheme="majorHAnsi" w:cstheme="majorHAnsi"/>
          <w:highlight w:val="green"/>
        </w:rPr>
        <w:t xml:space="preserve"> </w:t>
      </w:r>
      <w:r w:rsidRPr="00010BC1">
        <w:rPr>
          <w:rStyle w:val="StyleUnderline"/>
          <w:rFonts w:asciiTheme="majorHAnsi" w:hAnsiTheme="majorHAnsi" w:cstheme="majorHAnsi"/>
        </w:rPr>
        <w:t>from other institutions</w:t>
      </w:r>
      <w:r w:rsidRPr="00010BC1">
        <w:rPr>
          <w:rFonts w:asciiTheme="majorHAnsi" w:hAnsiTheme="majorHAnsi" w:cstheme="majorHAnsi"/>
        </w:rPr>
        <w:t xml:space="preserve">, and </w:t>
      </w:r>
      <w:r w:rsidRPr="00D42E2C">
        <w:rPr>
          <w:rStyle w:val="StyleUnderline"/>
          <w:rFonts w:asciiTheme="majorHAnsi" w:hAnsiTheme="majorHAnsi" w:cstheme="majorHAnsi"/>
          <w:highlight w:val="green"/>
        </w:rPr>
        <w:t>especially from</w:t>
      </w:r>
      <w:r w:rsidRPr="00010BC1">
        <w:rPr>
          <w:rStyle w:val="StyleUnderline"/>
          <w:rFonts w:asciiTheme="majorHAnsi" w:hAnsiTheme="majorHAnsi" w:cstheme="majorHAnsi"/>
        </w:rPr>
        <w:t xml:space="preserve"> those dominated by factors that</w:t>
      </w:r>
      <w:r w:rsidRPr="00010BC1">
        <w:rPr>
          <w:rFonts w:asciiTheme="majorHAnsi" w:hAnsiTheme="majorHAnsi" w:cstheme="majorHAnsi"/>
        </w:rPr>
        <w:t xml:space="preserve"> generate or </w:t>
      </w:r>
      <w:r w:rsidRPr="00010BC1">
        <w:rPr>
          <w:rStyle w:val="Emphasis"/>
          <w:rFonts w:asciiTheme="majorHAnsi" w:hAnsiTheme="majorHAnsi" w:cstheme="majorHAnsi"/>
        </w:rPr>
        <w:t>facilitate the tyranny of the contemporary</w:t>
      </w:r>
      <w:r w:rsidRPr="00010BC1">
        <w:rPr>
          <w:rFonts w:asciiTheme="majorHAnsi" w:hAnsiTheme="majorHAnsi" w:cstheme="majorHAnsi"/>
        </w:rPr>
        <w:t xml:space="preserve"> (and the perfect moral storm, more generally).</w:t>
      </w:r>
    </w:p>
    <w:p w14:paraId="0164A6D0" w14:textId="77777777" w:rsidR="00567E19" w:rsidRPr="00010BC1" w:rsidRDefault="00567E19" w:rsidP="00567E19">
      <w:pPr>
        <w:rPr>
          <w:rStyle w:val="Emphasis"/>
          <w:rFonts w:asciiTheme="majorHAnsi" w:hAnsiTheme="majorHAnsi" w:cstheme="majorHAnsi"/>
        </w:rPr>
      </w:pPr>
      <w:r w:rsidRPr="00010BC1">
        <w:rPr>
          <w:rFonts w:asciiTheme="majorHAnsi" w:hAnsiTheme="majorHAnsi" w:cstheme="majorHAnsi"/>
        </w:rPr>
        <w:t xml:space="preserve">Thus, for example, </w:t>
      </w:r>
      <w:r w:rsidRPr="00010BC1">
        <w:rPr>
          <w:rStyle w:val="StyleUnderline"/>
          <w:rFonts w:asciiTheme="majorHAnsi" w:hAnsiTheme="majorHAnsi" w:cstheme="majorHAnsi"/>
        </w:rPr>
        <w:t>attempts should be made to insulate the global constitutional convention from</w:t>
      </w:r>
      <w:r w:rsidRPr="00010BC1">
        <w:rPr>
          <w:rFonts w:asciiTheme="majorHAnsi" w:hAnsiTheme="majorHAnsi" w:cstheme="majorHAnsi"/>
        </w:rPr>
        <w:t xml:space="preserve"> too much </w:t>
      </w:r>
      <w:r w:rsidRPr="00010BC1">
        <w:rPr>
          <w:rStyle w:val="StyleUnderline"/>
          <w:rFonts w:asciiTheme="majorHAnsi" w:hAnsiTheme="majorHAnsi" w:cstheme="majorHAnsi"/>
        </w:rPr>
        <w:t>influence from</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short-term</w:t>
      </w:r>
      <w:r w:rsidRPr="00010BC1">
        <w:rPr>
          <w:rFonts w:asciiTheme="majorHAnsi" w:hAnsiTheme="majorHAnsi" w:cstheme="majorHAnsi"/>
        </w:rPr>
        <w:t xml:space="preserve"> and narrowly economic </w:t>
      </w:r>
      <w:r w:rsidRPr="00D42E2C">
        <w:rPr>
          <w:rStyle w:val="Emphasis"/>
          <w:rFonts w:asciiTheme="majorHAnsi" w:hAnsiTheme="majorHAnsi" w:cstheme="majorHAnsi"/>
          <w:highlight w:val="green"/>
        </w:rPr>
        <w:t>forces</w:t>
      </w:r>
      <w:r w:rsidRPr="00010BC1">
        <w:rPr>
          <w:rStyle w:val="Emphasis"/>
          <w:rFonts w:asciiTheme="majorHAnsi" w:hAnsiTheme="majorHAnsi" w:cstheme="majorHAnsi"/>
        </w:rPr>
        <w:t>.</w:t>
      </w:r>
    </w:p>
    <w:p w14:paraId="0D60379B" w14:textId="77777777" w:rsidR="00567E19" w:rsidRPr="00010BC1" w:rsidRDefault="00567E19" w:rsidP="00567E19">
      <w:pPr>
        <w:rPr>
          <w:rFonts w:asciiTheme="majorHAnsi" w:hAnsiTheme="majorHAnsi" w:cstheme="majorHAnsi"/>
        </w:rPr>
      </w:pPr>
      <w:r w:rsidRPr="00010BC1">
        <w:rPr>
          <w:rStyle w:val="StyleUnderline"/>
          <w:rFonts w:asciiTheme="majorHAnsi" w:hAnsiTheme="majorHAnsi" w:cstheme="majorHAnsi"/>
        </w:rPr>
        <w:t xml:space="preserve">The second guideline concerns </w:t>
      </w:r>
      <w:r w:rsidRPr="00010BC1">
        <w:rPr>
          <w:rStyle w:val="Emphasis"/>
          <w:rFonts w:asciiTheme="majorHAnsi" w:hAnsiTheme="majorHAnsi" w:cstheme="majorHAnsi"/>
        </w:rPr>
        <w:t>limits</w:t>
      </w:r>
      <w:r w:rsidRPr="00010BC1">
        <w:rPr>
          <w:rStyle w:val="StyleUnderline"/>
          <w:rFonts w:asciiTheme="majorHAnsi" w:hAnsiTheme="majorHAnsi" w:cstheme="majorHAnsi"/>
        </w:rPr>
        <w:t xml:space="preserve"> to</w:t>
      </w:r>
      <w:r w:rsidRPr="00010BC1">
        <w:rPr>
          <w:rFonts w:asciiTheme="majorHAnsi" w:hAnsiTheme="majorHAnsi" w:cstheme="majorHAnsi"/>
        </w:rPr>
        <w:t xml:space="preserve"> that </w:t>
      </w:r>
      <w:r w:rsidRPr="00010BC1">
        <w:rPr>
          <w:rStyle w:val="StyleUnderline"/>
          <w:rFonts w:asciiTheme="majorHAnsi" w:hAnsiTheme="majorHAnsi" w:cstheme="majorHAnsi"/>
        </w:rPr>
        <w:t>independence</w:t>
      </w:r>
      <w:r w:rsidRPr="00010BC1">
        <w:rPr>
          <w:rFonts w:asciiTheme="majorHAnsi" w:hAnsiTheme="majorHAnsi" w:cstheme="majorHAnsi"/>
        </w:rPr>
        <w:t>:</w:t>
      </w:r>
    </w:p>
    <w:p w14:paraId="3F41F812" w14:textId="77777777" w:rsidR="00567E19" w:rsidRPr="00010BC1" w:rsidRDefault="00567E19" w:rsidP="00567E19">
      <w:pPr>
        <w:ind w:firstLine="720"/>
        <w:rPr>
          <w:rFonts w:asciiTheme="majorHAnsi" w:hAnsiTheme="majorHAnsi" w:cstheme="majorHAnsi"/>
        </w:rPr>
      </w:pPr>
      <w:r w:rsidRPr="00010BC1">
        <w:rPr>
          <w:rFonts w:asciiTheme="majorHAnsi" w:hAnsiTheme="majorHAnsi" w:cstheme="majorHAnsi"/>
        </w:rPr>
        <w:t xml:space="preserve">(2) </w:t>
      </w:r>
      <w:r w:rsidRPr="00010BC1">
        <w:rPr>
          <w:rStyle w:val="Emphasis"/>
          <w:rFonts w:asciiTheme="majorHAnsi" w:hAnsiTheme="majorHAnsi" w:cstheme="majorHAnsi"/>
        </w:rPr>
        <w:t>Mutual Accountability</w:t>
      </w:r>
      <w:r w:rsidRPr="00010BC1">
        <w:rPr>
          <w:rStyle w:val="StyleUnderline"/>
          <w:rFonts w:asciiTheme="majorHAnsi" w:hAnsiTheme="majorHAnsi" w:cstheme="majorHAnsi"/>
        </w:rPr>
        <w:t>:</w:t>
      </w:r>
      <w:r w:rsidRPr="00010BC1">
        <w:rPr>
          <w:rFonts w:asciiTheme="majorHAnsi" w:hAnsiTheme="majorHAnsi" w:cstheme="majorHAnsi"/>
        </w:rPr>
        <w:t xml:space="preserve"> Any global constitutional convention should be to some extent accountable to other </w:t>
      </w:r>
      <w:r w:rsidRPr="00D42E2C">
        <w:rPr>
          <w:rStyle w:val="StyleUnderline"/>
          <w:rFonts w:asciiTheme="majorHAnsi" w:hAnsiTheme="majorHAnsi" w:cstheme="majorHAnsi"/>
          <w:highlight w:val="green"/>
        </w:rPr>
        <w:t>major institutions</w:t>
      </w:r>
      <w:r w:rsidRPr="00010BC1">
        <w:rPr>
          <w:rFonts w:asciiTheme="majorHAnsi" w:hAnsiTheme="majorHAnsi" w:cstheme="majorHAnsi"/>
        </w:rPr>
        <w:t xml:space="preserve">, and they </w:t>
      </w:r>
      <w:r w:rsidRPr="00D42E2C">
        <w:rPr>
          <w:rStyle w:val="Emphasis"/>
          <w:rFonts w:asciiTheme="majorHAnsi" w:hAnsiTheme="majorHAnsi" w:cstheme="majorHAnsi"/>
          <w:highlight w:val="green"/>
        </w:rPr>
        <w:t>should be accountable to it</w:t>
      </w:r>
      <w:r w:rsidRPr="00010BC1">
        <w:rPr>
          <w:rStyle w:val="Emphasis"/>
          <w:rFonts w:asciiTheme="majorHAnsi" w:hAnsiTheme="majorHAnsi" w:cstheme="majorHAnsi"/>
        </w:rPr>
        <w:t>.</w:t>
      </w:r>
    </w:p>
    <w:p w14:paraId="60D6A9CF" w14:textId="77777777" w:rsidR="00567E19" w:rsidRPr="00010BC1" w:rsidRDefault="00567E19" w:rsidP="00567E19">
      <w:pPr>
        <w:rPr>
          <w:rFonts w:asciiTheme="majorHAnsi" w:hAnsiTheme="majorHAnsi" w:cstheme="majorHAnsi"/>
        </w:rPr>
      </w:pPr>
      <w:r w:rsidRPr="00010BC1">
        <w:rPr>
          <w:rFonts w:asciiTheme="majorHAnsi" w:hAnsiTheme="majorHAnsi" w:cstheme="majorHAnsi"/>
        </w:rPr>
        <w:t xml:space="preserve">Thus, for example, though the global constitutional convention should not be able to decide unilaterally that national institutions should be radically supplanted, nevertheless such </w:t>
      </w:r>
      <w:r w:rsidRPr="00010BC1">
        <w:rPr>
          <w:rStyle w:val="StyleUnderline"/>
          <w:rFonts w:asciiTheme="majorHAnsi" w:hAnsiTheme="majorHAnsi" w:cstheme="majorHAnsi"/>
        </w:rPr>
        <w:t>institutions</w:t>
      </w:r>
      <w:r w:rsidRPr="00010BC1">
        <w:rPr>
          <w:rStyle w:val="Emphasis"/>
          <w:rFonts w:asciiTheme="majorHAnsi" w:hAnsiTheme="majorHAnsi" w:cstheme="majorHAnsi"/>
        </w:rPr>
        <w:t xml:space="preserve"> should </w:t>
      </w:r>
      <w:r w:rsidRPr="00D42E2C">
        <w:rPr>
          <w:rStyle w:val="Emphasis"/>
          <w:rFonts w:asciiTheme="majorHAnsi" w:hAnsiTheme="majorHAnsi" w:cstheme="majorHAnsi"/>
          <w:highlight w:val="green"/>
        </w:rPr>
        <w:t>no</w:t>
      </w:r>
      <w:r w:rsidRPr="00010BC1">
        <w:rPr>
          <w:rStyle w:val="Emphasis"/>
          <w:rFonts w:asciiTheme="majorHAnsi" w:hAnsiTheme="majorHAnsi" w:cstheme="majorHAnsi"/>
        </w:rPr>
        <w:t xml:space="preserve">t have a </w:t>
      </w:r>
      <w:r w:rsidRPr="00D42E2C">
        <w:rPr>
          <w:rStyle w:val="Emphasis"/>
          <w:rFonts w:asciiTheme="majorHAnsi" w:hAnsiTheme="majorHAnsi" w:cstheme="majorHAnsi"/>
          <w:highlight w:val="green"/>
        </w:rPr>
        <w:t>simple veto</w:t>
      </w:r>
      <w:r w:rsidRPr="00010BC1">
        <w:rPr>
          <w:rStyle w:val="StyleUnderline"/>
          <w:rFonts w:asciiTheme="majorHAnsi" w:hAnsiTheme="majorHAnsi" w:cstheme="majorHAnsi"/>
        </w:rPr>
        <w:t xml:space="preserve"> on</w:t>
      </w:r>
      <w:r w:rsidRPr="00010BC1">
        <w:rPr>
          <w:rFonts w:asciiTheme="majorHAnsi" w:hAnsiTheme="majorHAnsi" w:cstheme="majorHAnsi"/>
        </w:rPr>
        <w:t xml:space="preserve"> the </w:t>
      </w:r>
      <w:r w:rsidRPr="00010BC1">
        <w:rPr>
          <w:rStyle w:val="StyleUnderline"/>
          <w:rFonts w:asciiTheme="majorHAnsi" w:hAnsiTheme="majorHAnsi" w:cstheme="majorHAnsi"/>
        </w:rPr>
        <w:t>recommendations of the convention</w:t>
      </w:r>
      <w:r w:rsidRPr="00010BC1">
        <w:rPr>
          <w:rFonts w:asciiTheme="majorHAnsi" w:hAnsiTheme="majorHAnsi" w:cstheme="majorHAnsi"/>
        </w:rPr>
        <w:t>, including those that would result in sharp limits to their powers.</w:t>
      </w:r>
    </w:p>
    <w:p w14:paraId="263D5580" w14:textId="77777777" w:rsidR="00567E19" w:rsidRPr="00010BC1" w:rsidRDefault="00567E19" w:rsidP="00567E19">
      <w:pPr>
        <w:rPr>
          <w:rStyle w:val="StyleUnderline"/>
          <w:rFonts w:asciiTheme="majorHAnsi" w:hAnsiTheme="majorHAnsi" w:cstheme="majorHAnsi"/>
        </w:rPr>
      </w:pPr>
      <w:r w:rsidRPr="00010BC1">
        <w:rPr>
          <w:rStyle w:val="StyleUnderline"/>
          <w:rFonts w:asciiTheme="majorHAnsi" w:hAnsiTheme="majorHAnsi" w:cstheme="majorHAnsi"/>
        </w:rPr>
        <w:t xml:space="preserve">A third guideline concerns </w:t>
      </w:r>
      <w:r w:rsidRPr="00010BC1">
        <w:rPr>
          <w:rStyle w:val="Emphasis"/>
          <w:rFonts w:asciiTheme="majorHAnsi" w:hAnsiTheme="majorHAnsi" w:cstheme="majorHAnsi"/>
        </w:rPr>
        <w:t>adequacy</w:t>
      </w:r>
      <w:r w:rsidRPr="00010BC1">
        <w:rPr>
          <w:rStyle w:val="StyleUnderline"/>
          <w:rFonts w:asciiTheme="majorHAnsi" w:hAnsiTheme="majorHAnsi" w:cstheme="majorHAnsi"/>
        </w:rPr>
        <w:t>:</w:t>
      </w:r>
    </w:p>
    <w:p w14:paraId="1A05C72D" w14:textId="77777777" w:rsidR="00567E19" w:rsidRPr="00010BC1" w:rsidRDefault="00567E19" w:rsidP="00567E19">
      <w:pPr>
        <w:ind w:firstLine="720"/>
        <w:rPr>
          <w:rFonts w:asciiTheme="majorHAnsi" w:hAnsiTheme="majorHAnsi" w:cstheme="majorHAnsi"/>
        </w:rPr>
      </w:pPr>
      <w:r w:rsidRPr="00010BC1">
        <w:rPr>
          <w:rFonts w:asciiTheme="majorHAnsi" w:hAnsiTheme="majorHAnsi" w:cstheme="majorHAnsi"/>
        </w:rPr>
        <w:t xml:space="preserve">(3) </w:t>
      </w:r>
      <w:r w:rsidRPr="00010BC1">
        <w:rPr>
          <w:rStyle w:val="Emphasis"/>
          <w:rFonts w:asciiTheme="majorHAnsi" w:hAnsiTheme="majorHAnsi" w:cstheme="majorHAnsi"/>
        </w:rPr>
        <w:t>Functional Adequacy</w:t>
      </w:r>
      <w:r w:rsidRPr="00010BC1">
        <w:rPr>
          <w:rStyle w:val="StyleUnderline"/>
          <w:rFonts w:asciiTheme="majorHAnsi" w:hAnsiTheme="majorHAnsi" w:cstheme="majorHAnsi"/>
        </w:rPr>
        <w:t>: The global constitutional convention should be constructed in</w:t>
      </w:r>
      <w:r w:rsidRPr="00010BC1">
        <w:rPr>
          <w:rFonts w:asciiTheme="majorHAnsi" w:hAnsiTheme="majorHAnsi" w:cstheme="majorHAnsi"/>
        </w:rPr>
        <w:t xml:space="preserve"> such </w:t>
      </w:r>
      <w:r w:rsidRPr="00010BC1">
        <w:rPr>
          <w:rStyle w:val="StyleUnderline"/>
          <w:rFonts w:asciiTheme="majorHAnsi" w:hAnsiTheme="majorHAnsi" w:cstheme="majorHAnsi"/>
        </w:rPr>
        <w:t xml:space="preserve">a way that it is highly likely to produce recommendations </w:t>
      </w:r>
      <w:r w:rsidRPr="00010BC1">
        <w:rPr>
          <w:rFonts w:asciiTheme="majorHAnsi" w:hAnsiTheme="majorHAnsi" w:cstheme="majorHAnsi"/>
        </w:rPr>
        <w:t xml:space="preserve">that are </w:t>
      </w:r>
      <w:r w:rsidRPr="00010BC1">
        <w:rPr>
          <w:rStyle w:val="StyleUnderline"/>
          <w:rFonts w:asciiTheme="majorHAnsi" w:hAnsiTheme="majorHAnsi" w:cstheme="majorHAnsi"/>
        </w:rPr>
        <w:t>functionally adequate to the task.</w:t>
      </w:r>
    </w:p>
    <w:p w14:paraId="6AB6BB3F" w14:textId="77777777" w:rsidR="00567E19" w:rsidRPr="00010BC1" w:rsidRDefault="00567E19" w:rsidP="00567E19">
      <w:pPr>
        <w:rPr>
          <w:rStyle w:val="StyleUnderline"/>
          <w:rFonts w:asciiTheme="majorHAnsi" w:hAnsiTheme="majorHAnsi" w:cstheme="majorHAnsi"/>
          <w:sz w:val="16"/>
        </w:rPr>
      </w:pPr>
      <w:r w:rsidRPr="00010BC1">
        <w:rPr>
          <w:rFonts w:asciiTheme="majorHAnsi" w:hAnsiTheme="majorHAnsi" w:cstheme="majorHAnsi"/>
        </w:rPr>
        <w:t xml:space="preserve">Thus, for example, the </w:t>
      </w:r>
      <w:r w:rsidRPr="00D42E2C">
        <w:rPr>
          <w:rStyle w:val="StyleUnderline"/>
          <w:rFonts w:asciiTheme="majorHAnsi" w:hAnsiTheme="majorHAnsi" w:cstheme="majorHAnsi"/>
          <w:highlight w:val="green"/>
        </w:rPr>
        <w:t>tasks</w:t>
      </w:r>
      <w:r w:rsidRPr="00010BC1">
        <w:rPr>
          <w:rFonts w:asciiTheme="majorHAnsi" w:hAnsiTheme="majorHAnsi" w:cstheme="majorHAnsi"/>
        </w:rPr>
        <w:t xml:space="preserve"> of the global constitutional convention </w:t>
      </w:r>
      <w:r w:rsidRPr="00D42E2C">
        <w:rPr>
          <w:rStyle w:val="StyleUnderline"/>
          <w:rFonts w:asciiTheme="majorHAnsi" w:hAnsiTheme="majorHAnsi" w:cstheme="majorHAnsi"/>
          <w:highlight w:val="green"/>
        </w:rPr>
        <w:t xml:space="preserve">should not be assigned to </w:t>
      </w:r>
      <w:r w:rsidRPr="00D42E2C">
        <w:rPr>
          <w:rStyle w:val="Emphasis"/>
          <w:rFonts w:asciiTheme="majorHAnsi" w:hAnsiTheme="majorHAnsi" w:cstheme="majorHAnsi"/>
          <w:highlight w:val="green"/>
          <w:bdr w:val="single" w:sz="4" w:space="0" w:color="auto"/>
        </w:rPr>
        <w:t>any</w:t>
      </w:r>
      <w:r w:rsidRPr="00010BC1">
        <w:rPr>
          <w:rStyle w:val="Emphasis"/>
          <w:rFonts w:asciiTheme="majorHAnsi" w:hAnsiTheme="majorHAnsi" w:cstheme="majorHAnsi"/>
          <w:bdr w:val="single" w:sz="4" w:space="0" w:color="auto"/>
        </w:rPr>
        <w:t xml:space="preserve"> currently </w:t>
      </w:r>
      <w:r w:rsidRPr="00D42E2C">
        <w:rPr>
          <w:rStyle w:val="Emphasis"/>
          <w:rFonts w:asciiTheme="majorHAnsi" w:hAnsiTheme="majorHAnsi" w:cstheme="majorHAnsi"/>
          <w:highlight w:val="green"/>
          <w:bdr w:val="single" w:sz="4" w:space="0" w:color="auto"/>
        </w:rPr>
        <w:t>existing body</w:t>
      </w:r>
      <w:r w:rsidRPr="00010BC1">
        <w:rPr>
          <w:rFonts w:asciiTheme="majorHAnsi" w:hAnsiTheme="majorHAnsi" w:cstheme="majorHAnsi"/>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010BC1">
        <w:rPr>
          <w:rStyle w:val="StyleUnderline"/>
          <w:rFonts w:asciiTheme="majorHAnsi" w:hAnsiTheme="majorHAnsi" w:cstheme="majorHAnsi"/>
        </w:rPr>
        <w:t>such proposals</w:t>
      </w:r>
      <w:r w:rsidRPr="00010BC1">
        <w:rPr>
          <w:rFonts w:asciiTheme="majorHAnsi" w:hAnsiTheme="majorHAnsi" w:cstheme="majorHAnsi"/>
        </w:rPr>
        <w:t xml:space="preserve"> may have merit for some purposes (for example, </w:t>
      </w:r>
      <w:r w:rsidRPr="00010BC1">
        <w:rPr>
          <w:rStyle w:val="StyleUnderline"/>
          <w:rFonts w:asciiTheme="majorHAnsi" w:hAnsiTheme="majorHAnsi" w:cstheme="majorHAnsi"/>
        </w:rPr>
        <w:t>as pragmatic</w:t>
      </w:r>
      <w:r w:rsidRPr="00010BC1">
        <w:rPr>
          <w:rFonts w:asciiTheme="majorHAnsi" w:hAnsiTheme="majorHAnsi" w:cstheme="majorHAnsi"/>
        </w:rPr>
        <w:t xml:space="preserve">, incremental </w:t>
      </w:r>
      <w:r w:rsidRPr="00010BC1">
        <w:rPr>
          <w:rStyle w:val="StyleUnderline"/>
          <w:rFonts w:asciiTheme="majorHAnsi" w:hAnsiTheme="majorHAnsi" w:cstheme="majorHAnsi"/>
        </w:rPr>
        <w:t>suggestions to highlight the importance of intergenerational issues</w:t>
      </w:r>
      <w:r w:rsidRPr="00010BC1">
        <w:rPr>
          <w:rFonts w:asciiTheme="majorHAnsi" w:hAnsiTheme="majorHAnsi" w:cstheme="majorHAnsi"/>
        </w:rPr>
        <w:t xml:space="preserve">), they </w:t>
      </w:r>
      <w:r w:rsidRPr="00010BC1">
        <w:rPr>
          <w:rStyle w:val="StyleUnderline"/>
          <w:rFonts w:asciiTheme="majorHAnsi" w:hAnsiTheme="majorHAnsi" w:cstheme="majorHAnsi"/>
        </w:rPr>
        <w:t xml:space="preserve">are </w:t>
      </w:r>
      <w:r w:rsidRPr="00010BC1">
        <w:rPr>
          <w:rStyle w:val="Emphasis"/>
          <w:rFonts w:asciiTheme="majorHAnsi" w:hAnsiTheme="majorHAnsi" w:cstheme="majorHAnsi"/>
        </w:rPr>
        <w:t>too</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modest</w:t>
      </w:r>
      <w:r w:rsidRPr="00010BC1">
        <w:rPr>
          <w:rFonts w:asciiTheme="majorHAnsi" w:hAnsiTheme="majorHAnsi" w:cstheme="majorHAnsi"/>
        </w:rPr>
        <w:t xml:space="preserve">, in my opinion, </w:t>
      </w:r>
      <w:r w:rsidRPr="00010BC1">
        <w:rPr>
          <w:rStyle w:val="StyleUnderline"/>
          <w:rFonts w:asciiTheme="majorHAnsi" w:hAnsiTheme="majorHAnsi" w:cstheme="majorHAnsi"/>
        </w:rPr>
        <w:t xml:space="preserve">to </w:t>
      </w:r>
      <w:r w:rsidRPr="00010BC1">
        <w:rPr>
          <w:rStyle w:val="Emphasis"/>
          <w:rFonts w:asciiTheme="majorHAnsi" w:hAnsiTheme="majorHAnsi" w:cstheme="majorHAnsi"/>
        </w:rPr>
        <w:t>reflect</w:t>
      </w:r>
      <w:r w:rsidRPr="00010BC1">
        <w:rPr>
          <w:rStyle w:val="StyleUnderline"/>
          <w:rFonts w:asciiTheme="majorHAnsi" w:hAnsiTheme="majorHAnsi" w:cstheme="majorHAnsi"/>
        </w:rPr>
        <w:t xml:space="preserve"> the </w:t>
      </w:r>
      <w:r w:rsidRPr="00010BC1">
        <w:rPr>
          <w:rStyle w:val="Emphasis"/>
          <w:rFonts w:asciiTheme="majorHAnsi" w:hAnsiTheme="majorHAnsi" w:cstheme="majorHAnsi"/>
        </w:rPr>
        <w:t>gravity</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of</w:t>
      </w:r>
      <w:r w:rsidRPr="00010BC1">
        <w:rPr>
          <w:rFonts w:asciiTheme="majorHAnsi" w:hAnsiTheme="majorHAnsi" w:cstheme="majorHAnsi"/>
        </w:rPr>
        <w:t xml:space="preserve"> the </w:t>
      </w:r>
      <w:r w:rsidRPr="00010BC1">
        <w:rPr>
          <w:rStyle w:val="Emphasis"/>
          <w:rFonts w:asciiTheme="majorHAnsi" w:hAnsiTheme="majorHAnsi" w:cstheme="majorHAnsi"/>
        </w:rPr>
        <w:t>threats</w:t>
      </w:r>
      <w:r w:rsidRPr="00010BC1">
        <w:rPr>
          <w:rFonts w:asciiTheme="majorHAnsi" w:hAnsiTheme="majorHAnsi" w:cstheme="majorHAnsi"/>
        </w:rPr>
        <w:t xml:space="preserve"> posed by climate change in particular, </w:t>
      </w:r>
      <w:r w:rsidRPr="00010BC1">
        <w:rPr>
          <w:rStyle w:val="StyleUnderline"/>
          <w:rFonts w:asciiTheme="majorHAnsi" w:hAnsiTheme="majorHAnsi" w:cstheme="majorHAnsi"/>
        </w:rPr>
        <w:t>and the perfect moral storm</w:t>
      </w:r>
      <w:r w:rsidRPr="00010BC1">
        <w:rPr>
          <w:rFonts w:asciiTheme="majorHAnsi" w:hAnsiTheme="majorHAnsi" w:cstheme="majorHAnsi"/>
        </w:rPr>
        <w:t xml:space="preserve"> more generally.</w:t>
      </w:r>
    </w:p>
    <w:p w14:paraId="7F3A5F09" w14:textId="77777777" w:rsidR="00567E19" w:rsidRPr="00010BC1" w:rsidRDefault="00567E19" w:rsidP="00567E19">
      <w:pPr>
        <w:rPr>
          <w:rFonts w:asciiTheme="majorHAnsi" w:hAnsiTheme="majorHAnsi" w:cstheme="majorHAnsi"/>
          <w:szCs w:val="16"/>
        </w:rPr>
      </w:pPr>
      <w:r w:rsidRPr="00010BC1">
        <w:rPr>
          <w:rFonts w:asciiTheme="majorHAnsi" w:hAnsiTheme="majorHAnsi" w:cstheme="majorHAnsi"/>
          <w:szCs w:val="16"/>
        </w:rPr>
        <w:t>Aims</w:t>
      </w:r>
    </w:p>
    <w:p w14:paraId="7D5CE5D6" w14:textId="77777777" w:rsidR="00567E19" w:rsidRPr="00010BC1" w:rsidRDefault="00567E19" w:rsidP="00567E19">
      <w:pPr>
        <w:rPr>
          <w:rFonts w:asciiTheme="majorHAnsi" w:hAnsiTheme="majorHAnsi" w:cstheme="majorHAnsi"/>
        </w:rPr>
      </w:pPr>
      <w:r w:rsidRPr="00010BC1">
        <w:rPr>
          <w:rFonts w:asciiTheme="majorHAnsi" w:hAnsiTheme="majorHAnsi" w:cstheme="majorHAnsi"/>
        </w:rPr>
        <w:t xml:space="preserve">A second set of guidelines concerns the aims of the global constitutional convention. Here, </w:t>
      </w:r>
      <w:r w:rsidRPr="00010BC1">
        <w:rPr>
          <w:rStyle w:val="StyleUnderline"/>
          <w:rFonts w:asciiTheme="majorHAnsi" w:hAnsiTheme="majorHAnsi" w:cstheme="majorHAnsi"/>
        </w:rPr>
        <w:t>the perfect moral storm analysis would suggest</w:t>
      </w:r>
      <w:r w:rsidRPr="00010BC1">
        <w:rPr>
          <w:rFonts w:asciiTheme="majorHAnsi" w:hAnsiTheme="majorHAnsi" w:cstheme="majorHAnsi"/>
        </w:rPr>
        <w:t>:</w:t>
      </w:r>
    </w:p>
    <w:p w14:paraId="6FEA2F76" w14:textId="77777777" w:rsidR="00567E19" w:rsidRPr="00010BC1" w:rsidRDefault="00567E19" w:rsidP="00567E19">
      <w:pPr>
        <w:ind w:left="720"/>
        <w:rPr>
          <w:rStyle w:val="StyleUnderline"/>
          <w:rFonts w:asciiTheme="majorHAnsi" w:hAnsiTheme="majorHAnsi" w:cstheme="majorHAnsi"/>
        </w:rPr>
      </w:pPr>
      <w:r w:rsidRPr="00010BC1">
        <w:rPr>
          <w:rFonts w:asciiTheme="majorHAnsi" w:hAnsiTheme="majorHAnsi" w:cstheme="majorHAnsi"/>
        </w:rPr>
        <w:t xml:space="preserve">(4) </w:t>
      </w:r>
      <w:r w:rsidRPr="00010BC1">
        <w:rPr>
          <w:rStyle w:val="Emphasis"/>
          <w:rFonts w:asciiTheme="majorHAnsi" w:hAnsiTheme="majorHAnsi" w:cstheme="majorHAnsi"/>
        </w:rPr>
        <w:t>Comprehensiveness</w:t>
      </w:r>
      <w:r w:rsidRPr="00010BC1">
        <w:rPr>
          <w:rStyle w:val="StyleUnderline"/>
          <w:rFonts w:asciiTheme="majorHAnsi" w:hAnsiTheme="majorHAnsi" w:cstheme="majorHAnsi"/>
        </w:rPr>
        <w:t xml:space="preserve">: The </w:t>
      </w:r>
      <w:r w:rsidRPr="00D42E2C">
        <w:rPr>
          <w:rStyle w:val="StyleUnderline"/>
          <w:rFonts w:asciiTheme="majorHAnsi" w:hAnsiTheme="majorHAnsi" w:cstheme="majorHAnsi"/>
          <w:highlight w:val="green"/>
        </w:rPr>
        <w:t>convention should</w:t>
      </w:r>
      <w:r w:rsidRPr="00010BC1">
        <w:rPr>
          <w:rStyle w:val="StyleUnderline"/>
          <w:rFonts w:asciiTheme="majorHAnsi" w:hAnsiTheme="majorHAnsi" w:cstheme="majorHAnsi"/>
        </w:rPr>
        <w:t xml:space="preserve"> be under a mandate to </w:t>
      </w:r>
      <w:r w:rsidRPr="00D42E2C">
        <w:rPr>
          <w:rStyle w:val="StyleUnderline"/>
          <w:rFonts w:asciiTheme="majorHAnsi" w:hAnsiTheme="majorHAnsi" w:cstheme="majorHAnsi"/>
          <w:highlight w:val="green"/>
        </w:rPr>
        <w:t>consider a</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very</w:t>
      </w:r>
      <w:r w:rsidRPr="00010BC1">
        <w:rPr>
          <w:rStyle w:val="StyleUnderline"/>
          <w:rFonts w:asciiTheme="majorHAnsi" w:hAnsiTheme="majorHAnsi" w:cstheme="majorHAnsi"/>
        </w:rPr>
        <w:t xml:space="preserve"> </w:t>
      </w:r>
      <w:r w:rsidRPr="00D42E2C">
        <w:rPr>
          <w:rStyle w:val="Emphasis"/>
          <w:rFonts w:asciiTheme="majorHAnsi" w:hAnsiTheme="majorHAnsi" w:cstheme="majorHAnsi"/>
          <w:highlight w:val="green"/>
        </w:rPr>
        <w:t>broad</w:t>
      </w:r>
      <w:r w:rsidRPr="00D42E2C">
        <w:rPr>
          <w:rStyle w:val="StyleUnderline"/>
          <w:rFonts w:asciiTheme="majorHAnsi" w:hAnsiTheme="majorHAnsi" w:cstheme="majorHAnsi"/>
          <w:highlight w:val="green"/>
        </w:rPr>
        <w:t xml:space="preserve"> </w:t>
      </w:r>
      <w:r w:rsidRPr="00D42E2C">
        <w:rPr>
          <w:rStyle w:val="Emphasis"/>
          <w:rFonts w:asciiTheme="majorHAnsi" w:hAnsiTheme="majorHAnsi" w:cstheme="majorHAnsi"/>
          <w:highlight w:val="green"/>
        </w:rPr>
        <w:t>range</w:t>
      </w:r>
      <w:r w:rsidRPr="00D42E2C">
        <w:rPr>
          <w:rStyle w:val="StyleUnderline"/>
          <w:rFonts w:asciiTheme="majorHAnsi" w:hAnsiTheme="majorHAnsi" w:cstheme="majorHAnsi"/>
          <w:highlight w:val="green"/>
        </w:rPr>
        <w:t xml:space="preserve"> of</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global</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intergenerational</w:t>
      </w:r>
      <w:r w:rsidRPr="00010BC1">
        <w:rPr>
          <w:rStyle w:val="StyleUnderline"/>
          <w:rFonts w:asciiTheme="majorHAnsi" w:hAnsiTheme="majorHAnsi" w:cstheme="majorHAnsi"/>
        </w:rPr>
        <w:t xml:space="preserve"> </w:t>
      </w:r>
      <w:r w:rsidRPr="00D42E2C">
        <w:rPr>
          <w:rStyle w:val="Emphasis"/>
          <w:rFonts w:asciiTheme="majorHAnsi" w:hAnsiTheme="majorHAnsi" w:cstheme="majorHAnsi"/>
          <w:highlight w:val="green"/>
        </w:rPr>
        <w:t>issues</w:t>
      </w:r>
      <w:r w:rsidRPr="00010BC1">
        <w:rPr>
          <w:rStyle w:val="StyleUnderline"/>
          <w:rFonts w:asciiTheme="majorHAnsi" w:hAnsiTheme="majorHAnsi" w:cstheme="majorHAnsi"/>
        </w:rPr>
        <w:t>, to focus on</w:t>
      </w:r>
      <w:r w:rsidRPr="00010BC1">
        <w:rPr>
          <w:rFonts w:asciiTheme="majorHAnsi" w:hAnsiTheme="majorHAnsi" w:cstheme="majorHAnsi"/>
        </w:rPr>
        <w:t xml:space="preserve"> such issues </w:t>
      </w:r>
      <w:r w:rsidRPr="00010BC1">
        <w:rPr>
          <w:rStyle w:val="StyleUnderline"/>
          <w:rFonts w:asciiTheme="majorHAnsi" w:hAnsiTheme="majorHAnsi" w:cstheme="majorHAnsi"/>
        </w:rPr>
        <w:t xml:space="preserve">at a </w:t>
      </w:r>
      <w:r w:rsidRPr="00010BC1">
        <w:rPr>
          <w:rStyle w:val="Emphasis"/>
          <w:rFonts w:asciiTheme="majorHAnsi" w:hAnsiTheme="majorHAnsi" w:cstheme="majorHAnsi"/>
        </w:rPr>
        <w:t>foundational</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level</w:t>
      </w:r>
      <w:r w:rsidRPr="00010BC1">
        <w:rPr>
          <w:rStyle w:val="StyleUnderline"/>
          <w:rFonts w:asciiTheme="majorHAnsi" w:hAnsiTheme="majorHAnsi" w:cstheme="majorHAnsi"/>
        </w:rPr>
        <w:t>, and to recommend institutional reform accordingly.</w:t>
      </w:r>
    </w:p>
    <w:p w14:paraId="062BB14A" w14:textId="77777777" w:rsidR="00567E19" w:rsidRPr="00010BC1" w:rsidRDefault="00567E19" w:rsidP="00567E19">
      <w:pPr>
        <w:ind w:left="720"/>
        <w:rPr>
          <w:rStyle w:val="StyleUnderline"/>
          <w:rFonts w:asciiTheme="majorHAnsi" w:hAnsiTheme="majorHAnsi" w:cstheme="majorHAnsi"/>
        </w:rPr>
      </w:pPr>
      <w:r w:rsidRPr="00010BC1">
        <w:rPr>
          <w:rFonts w:asciiTheme="majorHAnsi" w:hAnsiTheme="majorHAnsi" w:cstheme="majorHAnsi"/>
        </w:rPr>
        <w:t xml:space="preserve">(5) </w:t>
      </w:r>
      <w:r w:rsidRPr="00010BC1">
        <w:rPr>
          <w:rStyle w:val="Emphasis"/>
          <w:rFonts w:asciiTheme="majorHAnsi" w:hAnsiTheme="majorHAnsi" w:cstheme="majorHAnsi"/>
        </w:rPr>
        <w:t>Standing Authority</w:t>
      </w:r>
      <w:r w:rsidRPr="00010BC1">
        <w:rPr>
          <w:rFonts w:asciiTheme="majorHAnsi" w:hAnsiTheme="majorHAnsi" w:cstheme="majorHAnsi"/>
        </w:rPr>
        <w:t xml:space="preserve">: Though </w:t>
      </w:r>
      <w:r w:rsidRPr="00010BC1">
        <w:rPr>
          <w:rStyle w:val="StyleUnderline"/>
          <w:rFonts w:asciiTheme="majorHAnsi" w:hAnsiTheme="majorHAnsi" w:cstheme="majorHAnsi"/>
        </w:rPr>
        <w:t>the convention</w:t>
      </w:r>
      <w:r w:rsidRPr="00010BC1">
        <w:rPr>
          <w:rFonts w:asciiTheme="majorHAnsi" w:hAnsiTheme="majorHAnsi" w:cstheme="majorHAnsi"/>
        </w:rPr>
        <w:t xml:space="preserve"> may recommend the establishment of some temporary and issue-specific bodies, its focus </w:t>
      </w:r>
      <w:r w:rsidRPr="00010BC1">
        <w:rPr>
          <w:rStyle w:val="StyleUnderline"/>
          <w:rFonts w:asciiTheme="majorHAnsi" w:hAnsiTheme="majorHAnsi" w:cstheme="majorHAnsi"/>
        </w:rPr>
        <w:t>should</w:t>
      </w:r>
      <w:r w:rsidRPr="00010BC1">
        <w:rPr>
          <w:rFonts w:asciiTheme="majorHAnsi" w:hAnsiTheme="majorHAnsi" w:cstheme="majorHAnsi"/>
        </w:rPr>
        <w:t xml:space="preserve"> be on the </w:t>
      </w:r>
      <w:r w:rsidRPr="00010BC1">
        <w:rPr>
          <w:rStyle w:val="Emphasis"/>
          <w:rFonts w:asciiTheme="majorHAnsi" w:hAnsiTheme="majorHAnsi" w:cstheme="majorHAnsi"/>
        </w:rPr>
        <w:t>establish</w:t>
      </w:r>
      <w:r w:rsidRPr="00010BC1">
        <w:rPr>
          <w:rFonts w:asciiTheme="majorHAnsi" w:hAnsiTheme="majorHAnsi" w:cstheme="majorHAnsi"/>
        </w:rPr>
        <w:t xml:space="preserve">ment of </w:t>
      </w:r>
      <w:r w:rsidRPr="00010BC1">
        <w:rPr>
          <w:rStyle w:val="Emphasis"/>
          <w:rFonts w:asciiTheme="majorHAnsi" w:hAnsiTheme="majorHAnsi" w:cstheme="majorHAnsi"/>
        </w:rPr>
        <w:t>institutions</w:t>
      </w:r>
      <w:r w:rsidRPr="00010BC1">
        <w:rPr>
          <w:rStyle w:val="StyleUnderline"/>
          <w:rFonts w:asciiTheme="majorHAnsi" w:hAnsiTheme="majorHAnsi" w:cstheme="majorHAnsi"/>
        </w:rPr>
        <w:t xml:space="preserve"> with standing authority over the long term.</w:t>
      </w:r>
    </w:p>
    <w:p w14:paraId="553D1B41" w14:textId="77777777" w:rsidR="00567E19" w:rsidRPr="00010BC1" w:rsidRDefault="00567E19" w:rsidP="00567E19">
      <w:pPr>
        <w:rPr>
          <w:rStyle w:val="StyleUnderline"/>
          <w:rFonts w:asciiTheme="majorHAnsi" w:hAnsiTheme="majorHAnsi" w:cstheme="majorHAnsi"/>
        </w:rPr>
      </w:pPr>
      <w:r w:rsidRPr="00010BC1">
        <w:rPr>
          <w:rStyle w:val="StyleUnderline"/>
          <w:rFonts w:asciiTheme="majorHAnsi" w:hAnsiTheme="majorHAnsi" w:cstheme="majorHAnsi"/>
        </w:rPr>
        <w:lastRenderedPageBreak/>
        <w:t xml:space="preserve">These </w:t>
      </w:r>
      <w:r w:rsidRPr="00D42E2C">
        <w:rPr>
          <w:rStyle w:val="StyleUnderline"/>
          <w:rFonts w:asciiTheme="majorHAnsi" w:hAnsiTheme="majorHAnsi" w:cstheme="majorHAnsi"/>
          <w:highlight w:val="green"/>
        </w:rPr>
        <w:t>guidelines</w:t>
      </w:r>
      <w:r w:rsidRPr="00010BC1">
        <w:rPr>
          <w:rFonts w:asciiTheme="majorHAnsi" w:hAnsiTheme="majorHAnsi" w:cstheme="majorHAnsi"/>
        </w:rPr>
        <w:t xml:space="preserve"> are significant in that they </w:t>
      </w:r>
      <w:r w:rsidRPr="00D42E2C">
        <w:rPr>
          <w:rStyle w:val="Emphasis"/>
          <w:rFonts w:asciiTheme="majorHAnsi" w:hAnsiTheme="majorHAnsi" w:cstheme="majorHAnsi"/>
          <w:highlight w:val="green"/>
        </w:rPr>
        <w:t>stand</w:t>
      </w:r>
      <w:r w:rsidRPr="00D42E2C">
        <w:rPr>
          <w:rStyle w:val="StyleUnderline"/>
          <w:rFonts w:asciiTheme="majorHAnsi" w:hAnsiTheme="majorHAnsi" w:cstheme="majorHAnsi"/>
          <w:highlight w:val="green"/>
        </w:rPr>
        <w:t xml:space="preserve"> </w:t>
      </w:r>
      <w:r w:rsidRPr="00D42E2C">
        <w:rPr>
          <w:rStyle w:val="Emphasis"/>
          <w:rFonts w:asciiTheme="majorHAnsi" w:hAnsiTheme="majorHAnsi" w:cstheme="majorHAnsi"/>
          <w:highlight w:val="green"/>
        </w:rPr>
        <w:t>against</w:t>
      </w:r>
      <w:r w:rsidRPr="00D42E2C">
        <w:rPr>
          <w:rStyle w:val="StyleUnderline"/>
          <w:rFonts w:asciiTheme="majorHAnsi" w:hAnsiTheme="majorHAnsi" w:cstheme="majorHAnsi"/>
          <w:highlight w:val="green"/>
        </w:rPr>
        <w:t xml:space="preserve"> </w:t>
      </w:r>
      <w:r w:rsidRPr="00D42E2C">
        <w:rPr>
          <w:rStyle w:val="Emphasis"/>
          <w:rFonts w:asciiTheme="majorHAnsi" w:hAnsiTheme="majorHAnsi" w:cstheme="majorHAnsi"/>
          <w:highlight w:val="green"/>
        </w:rPr>
        <w:t>existing</w:t>
      </w:r>
      <w:r w:rsidRPr="00010BC1">
        <w:rPr>
          <w:rStyle w:val="Emphasis"/>
          <w:rFonts w:asciiTheme="majorHAnsi" w:hAnsiTheme="majorHAnsi" w:cstheme="majorHAnsi"/>
        </w:rPr>
        <w:t xml:space="preserve"> issue-specific </w:t>
      </w:r>
      <w:r w:rsidRPr="00D42E2C">
        <w:rPr>
          <w:rStyle w:val="Emphasis"/>
          <w:rFonts w:asciiTheme="majorHAnsi" w:hAnsiTheme="majorHAnsi" w:cstheme="majorHAnsi"/>
          <w:highlight w:val="green"/>
        </w:rPr>
        <w:t>approaches</w:t>
      </w:r>
      <w:r w:rsidRPr="00010BC1">
        <w:rPr>
          <w:rStyle w:val="StyleUnderline"/>
          <w:rFonts w:asciiTheme="majorHAnsi" w:hAnsiTheme="majorHAnsi" w:cstheme="majorHAnsi"/>
        </w:rPr>
        <w:t xml:space="preserve"> to global</w:t>
      </w:r>
      <w:r w:rsidRPr="00010BC1">
        <w:rPr>
          <w:rFonts w:asciiTheme="majorHAnsi" w:hAnsiTheme="majorHAnsi" w:cstheme="majorHAnsi"/>
        </w:rPr>
        <w:t xml:space="preserve"> and </w:t>
      </w:r>
      <w:r w:rsidRPr="00010BC1">
        <w:rPr>
          <w:rStyle w:val="StyleUnderline"/>
          <w:rFonts w:asciiTheme="majorHAnsi" w:hAnsiTheme="majorHAnsi" w:cstheme="majorHAnsi"/>
        </w:rPr>
        <w:t>intergenerational problems</w:t>
      </w:r>
      <w:r w:rsidRPr="00010BC1">
        <w:rPr>
          <w:rFonts w:asciiTheme="majorHAnsi" w:hAnsiTheme="majorHAnsi" w:cstheme="majorHAnsi"/>
        </w:rPr>
        <w:t xml:space="preserve">, </w:t>
      </w:r>
      <w:r w:rsidRPr="00D42E2C">
        <w:rPr>
          <w:rStyle w:val="StyleUnderline"/>
          <w:rFonts w:asciiTheme="majorHAnsi" w:hAnsiTheme="majorHAnsi" w:cstheme="majorHAnsi"/>
          <w:highlight w:val="green"/>
        </w:rPr>
        <w:t>and encourage</w:t>
      </w:r>
      <w:r w:rsidRPr="00010BC1">
        <w:rPr>
          <w:rFonts w:asciiTheme="majorHAnsi" w:hAnsiTheme="majorHAnsi" w:cstheme="majorHAnsi"/>
          <w:szCs w:val="16"/>
        </w:rPr>
        <w:t xml:space="preserve"> not only </w:t>
      </w:r>
      <w:r w:rsidRPr="00D42E2C">
        <w:rPr>
          <w:rStyle w:val="StyleUnderline"/>
          <w:rFonts w:asciiTheme="majorHAnsi" w:hAnsiTheme="majorHAnsi" w:cstheme="majorHAnsi"/>
          <w:highlight w:val="green"/>
        </w:rPr>
        <w:t xml:space="preserve">a </w:t>
      </w:r>
      <w:r w:rsidRPr="00D42E2C">
        <w:rPr>
          <w:rStyle w:val="Emphasis"/>
          <w:rFonts w:asciiTheme="majorHAnsi" w:hAnsiTheme="majorHAnsi" w:cstheme="majorHAnsi"/>
          <w:highlight w:val="green"/>
        </w:rPr>
        <w:t>less ad hoc</w:t>
      </w:r>
      <w:r w:rsidRPr="00010BC1">
        <w:rPr>
          <w:rFonts w:asciiTheme="majorHAnsi" w:hAnsiTheme="majorHAnsi" w:cstheme="majorHAnsi"/>
          <w:szCs w:val="16"/>
        </w:rPr>
        <w:t xml:space="preserve"> but also a </w:t>
      </w:r>
      <w:r w:rsidRPr="00010BC1">
        <w:rPr>
          <w:rStyle w:val="Emphasis"/>
          <w:rFonts w:asciiTheme="majorHAnsi" w:hAnsiTheme="majorHAnsi" w:cstheme="majorHAnsi"/>
        </w:rPr>
        <w:t>more</w:t>
      </w:r>
      <w:r w:rsidRPr="00010BC1">
        <w:rPr>
          <w:rStyle w:val="StyleUnderline"/>
          <w:rFonts w:asciiTheme="majorHAnsi" w:hAnsiTheme="majorHAnsi" w:cstheme="majorHAnsi"/>
        </w:rPr>
        <w:t xml:space="preserve"> </w:t>
      </w:r>
      <w:r w:rsidRPr="00D42E2C">
        <w:rPr>
          <w:rStyle w:val="Emphasis"/>
          <w:rFonts w:asciiTheme="majorHAnsi" w:hAnsiTheme="majorHAnsi" w:cstheme="majorHAnsi"/>
          <w:highlight w:val="green"/>
        </w:rPr>
        <w:t>proactive</w:t>
      </w:r>
      <w:r w:rsidRPr="00D42E2C">
        <w:rPr>
          <w:rStyle w:val="StyleUnderline"/>
          <w:rFonts w:asciiTheme="majorHAnsi" w:hAnsiTheme="majorHAnsi" w:cstheme="majorHAnsi"/>
          <w:highlight w:val="green"/>
        </w:rPr>
        <w:t xml:space="preserve"> </w:t>
      </w:r>
      <w:r w:rsidRPr="00D42E2C">
        <w:rPr>
          <w:rStyle w:val="Emphasis"/>
          <w:rFonts w:asciiTheme="majorHAnsi" w:hAnsiTheme="majorHAnsi" w:cstheme="majorHAnsi"/>
          <w:highlight w:val="green"/>
        </w:rPr>
        <w:t>approach</w:t>
      </w:r>
      <w:r w:rsidRPr="00010BC1">
        <w:rPr>
          <w:rFonts w:asciiTheme="majorHAnsi" w:hAnsiTheme="majorHAnsi" w:cstheme="majorHAnsi"/>
        </w:rPr>
        <w:t xml:space="preserve">. In particular, the global constitutional convention might be expected to recommend institutions that would be charged with identifying, monitoring, and taking charge of intergenerational issues as such. For example, such </w:t>
      </w:r>
      <w:r w:rsidRPr="00010BC1">
        <w:rPr>
          <w:rStyle w:val="StyleUnderline"/>
          <w:rFonts w:asciiTheme="majorHAnsi" w:hAnsiTheme="majorHAnsi" w:cstheme="majorHAnsi"/>
        </w:rPr>
        <w:t xml:space="preserve">institutions should address </w:t>
      </w:r>
      <w:r w:rsidRPr="00010BC1">
        <w:rPr>
          <w:rStyle w:val="Emphasis"/>
          <w:rFonts w:asciiTheme="majorHAnsi" w:hAnsiTheme="majorHAnsi" w:cstheme="majorHAnsi"/>
        </w:rPr>
        <w:t>not</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only</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specific</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policy</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issues</w:t>
      </w:r>
      <w:r w:rsidRPr="00010BC1">
        <w:rPr>
          <w:rFonts w:asciiTheme="majorHAnsi" w:hAnsiTheme="majorHAnsi" w:cstheme="majorHAnsi"/>
        </w:rPr>
        <w:t xml:space="preserve"> (such as climate change, large asteroid detection, and long-term nuclear waste) </w:t>
      </w:r>
      <w:r w:rsidRPr="00010BC1">
        <w:rPr>
          <w:rStyle w:val="StyleUnderline"/>
          <w:rFonts w:asciiTheme="majorHAnsi" w:hAnsiTheme="majorHAnsi" w:cstheme="majorHAnsi"/>
        </w:rPr>
        <w:t>but also</w:t>
      </w:r>
      <w:r w:rsidRPr="00010BC1">
        <w:rPr>
          <w:rFonts w:asciiTheme="majorHAnsi" w:hAnsiTheme="majorHAnsi" w:cstheme="majorHAnsi"/>
        </w:rPr>
        <w:t xml:space="preserve"> the need to </w:t>
      </w:r>
      <w:r w:rsidRPr="00010BC1">
        <w:rPr>
          <w:rStyle w:val="Emphasis"/>
          <w:rFonts w:asciiTheme="majorHAnsi" w:hAnsiTheme="majorHAnsi" w:cstheme="majorHAnsi"/>
        </w:rPr>
        <w:t>identify similar threats</w:t>
      </w:r>
      <w:r w:rsidRPr="00010BC1">
        <w:rPr>
          <w:rStyle w:val="StyleUnderline"/>
          <w:rFonts w:asciiTheme="majorHAnsi" w:hAnsiTheme="majorHAnsi" w:cstheme="majorHAnsi"/>
        </w:rPr>
        <w:t xml:space="preserve"> before they arise.</w:t>
      </w:r>
    </w:p>
    <w:p w14:paraId="244B6F5F" w14:textId="77777777" w:rsidR="00567E19" w:rsidRPr="00010BC1" w:rsidRDefault="00567E19" w:rsidP="00567E19">
      <w:pPr>
        <w:pStyle w:val="Heading4"/>
        <w:rPr>
          <w:rFonts w:asciiTheme="majorHAnsi" w:hAnsiTheme="majorHAnsi" w:cstheme="majorHAnsi"/>
        </w:rPr>
      </w:pPr>
      <w:r w:rsidRPr="00010BC1">
        <w:rPr>
          <w:rFonts w:asciiTheme="majorHAnsi" w:hAnsiTheme="majorHAnsi" w:cstheme="majorHAnsi"/>
        </w:rPr>
        <w:t xml:space="preserve">Proactive measures mitigate a </w:t>
      </w:r>
      <w:r w:rsidRPr="00010BC1">
        <w:rPr>
          <w:rFonts w:asciiTheme="majorHAnsi" w:hAnsiTheme="majorHAnsi" w:cstheme="majorHAnsi"/>
          <w:u w:val="single"/>
        </w:rPr>
        <w:t>laundry list</w:t>
      </w:r>
      <w:r w:rsidRPr="00010BC1">
        <w:rPr>
          <w:rFonts w:asciiTheme="majorHAnsi" w:hAnsiTheme="majorHAnsi" w:cstheme="majorHAnsi"/>
        </w:rPr>
        <w:t xml:space="preserve"> of emerging </w:t>
      </w:r>
      <w:r w:rsidRPr="00010BC1">
        <w:rPr>
          <w:rFonts w:asciiTheme="majorHAnsi" w:hAnsiTheme="majorHAnsi" w:cstheme="majorHAnsi"/>
          <w:u w:val="single"/>
        </w:rPr>
        <w:t>catastrophic risks</w:t>
      </w:r>
      <w:r w:rsidRPr="00010BC1">
        <w:rPr>
          <w:rFonts w:asciiTheme="majorHAnsi" w:hAnsiTheme="majorHAnsi" w:cstheme="majorHAnsi"/>
        </w:rPr>
        <w:t xml:space="preserve"> – </w:t>
      </w:r>
      <w:r w:rsidRPr="00010BC1">
        <w:rPr>
          <w:rFonts w:asciiTheme="majorHAnsi" w:hAnsiTheme="majorHAnsi" w:cstheme="majorHAnsi"/>
          <w:u w:val="single"/>
        </w:rPr>
        <w:t>extinction</w:t>
      </w:r>
    </w:p>
    <w:p w14:paraId="7CFC526B" w14:textId="77777777" w:rsidR="00567E19" w:rsidRPr="00010BC1" w:rsidRDefault="00567E19" w:rsidP="00567E19">
      <w:pPr>
        <w:rPr>
          <w:rFonts w:asciiTheme="majorHAnsi" w:hAnsiTheme="majorHAnsi" w:cstheme="majorHAnsi"/>
        </w:rPr>
      </w:pPr>
      <w:r w:rsidRPr="00010BC1">
        <w:rPr>
          <w:rStyle w:val="Style13ptBold"/>
          <w:rFonts w:asciiTheme="majorHAnsi" w:hAnsiTheme="majorHAnsi" w:cstheme="majorHAnsi"/>
        </w:rPr>
        <w:t>Beckstead</w:t>
      </w:r>
      <w:r w:rsidRPr="00010BC1">
        <w:rPr>
          <w:rStyle w:val="Style13ptBold"/>
          <w:rFonts w:asciiTheme="majorHAnsi" w:hAnsiTheme="majorHAnsi" w:cstheme="majorHAnsi"/>
          <w:b w:val="0"/>
          <w:sz w:val="22"/>
        </w:rPr>
        <w:t xml:space="preserve"> et al. </w:t>
      </w:r>
      <w:r w:rsidRPr="00010BC1">
        <w:rPr>
          <w:rStyle w:val="Style13ptBold"/>
          <w:rFonts w:asciiTheme="majorHAnsi" w:hAnsiTheme="majorHAnsi" w:cstheme="majorHAnsi"/>
        </w:rPr>
        <w:t>14</w:t>
      </w:r>
      <w:r w:rsidRPr="00010BC1">
        <w:rPr>
          <w:rFonts w:asciiTheme="majorHAnsi" w:hAnsiTheme="majorHAnsi" w:cstheme="majorHAnsi"/>
        </w:rPr>
        <w:t xml:space="preserve"> [Nick Beckstead, Nick Bostrom, Niel Bowerman, Owen Cotton-Barratt, William MacAskill, Seán Ó hÉigeartaigh, Toby Ord, * Future of Humanity Institute, University of Oxford, ** Director, Future of Humanity Institute, University of Oxford, *** Global Priorities Project, Centre for Effective Altruism; Department of Physics, University of Oxford, **** Global Priorities Project, Centre for Effective Altruism; Future of Humanity Institute, University of Oxford, ***** Uehiro Centre for Practical Ethics, University of Oxford, ****** Cambridge Centre for the Study of Existential Risk; Future of Humanity Institute, University of Oxford, ******* Programme on the Impacts of Future Technology, Oxford Martin School, University of Oxford, “Policy Brief: Unprecedented Technological Risks,” 2014, </w:t>
      </w:r>
      <w:r w:rsidRPr="00010BC1">
        <w:rPr>
          <w:rFonts w:asciiTheme="majorHAnsi" w:hAnsiTheme="majorHAnsi" w:cstheme="majorHAnsi"/>
          <w:i/>
          <w:iCs/>
        </w:rPr>
        <w:t>The Global Priorities Project, The Future of Humanity Institute, The Oxford Martin Programme on the Impacts of Future Technology, and The Centre for the Study of Existential Risk</w:t>
      </w:r>
      <w:r w:rsidRPr="00010BC1">
        <w:rPr>
          <w:rFonts w:asciiTheme="majorHAnsi" w:hAnsiTheme="majorHAnsi" w:cstheme="majorHAnsi"/>
        </w:rPr>
        <w:t>, https://www.fhi.ox.ac.uk/wp-content/uploads/Unprecedented-Technological-Risks.pdf, Accessed: 03/13/21, EA]</w:t>
      </w:r>
    </w:p>
    <w:p w14:paraId="76F2DAF0" w14:textId="77777777" w:rsidR="00567E19" w:rsidRPr="00010BC1" w:rsidRDefault="00567E19" w:rsidP="00567E19">
      <w:pPr>
        <w:rPr>
          <w:rFonts w:asciiTheme="majorHAnsi" w:hAnsiTheme="majorHAnsi" w:cstheme="majorHAnsi"/>
        </w:rPr>
      </w:pPr>
      <w:r w:rsidRPr="00010BC1">
        <w:rPr>
          <w:rFonts w:asciiTheme="majorHAnsi" w:hAnsiTheme="majorHAnsi" w:cstheme="majorHAnsi"/>
        </w:rPr>
        <w:t xml:space="preserve">In the near future, </w:t>
      </w:r>
      <w:r w:rsidRPr="00010BC1">
        <w:rPr>
          <w:rStyle w:val="StyleUnderline"/>
          <w:rFonts w:asciiTheme="majorHAnsi" w:hAnsiTheme="majorHAnsi" w:cstheme="majorHAnsi"/>
        </w:rPr>
        <w:t xml:space="preserve">major technological developments will give </w:t>
      </w:r>
      <w:r w:rsidRPr="00D42E2C">
        <w:rPr>
          <w:rStyle w:val="StyleUnderline"/>
          <w:rFonts w:asciiTheme="majorHAnsi" w:hAnsiTheme="majorHAnsi" w:cstheme="majorHAnsi"/>
          <w:highlight w:val="green"/>
        </w:rPr>
        <w:t xml:space="preserve">rise to </w:t>
      </w:r>
      <w:r w:rsidRPr="00D42E2C">
        <w:rPr>
          <w:rStyle w:val="Emphasis"/>
          <w:rFonts w:asciiTheme="majorHAnsi" w:hAnsiTheme="majorHAnsi" w:cstheme="majorHAnsi"/>
          <w:highlight w:val="green"/>
        </w:rPr>
        <w:t>new</w:t>
      </w:r>
      <w:r w:rsidRPr="00010BC1">
        <w:rPr>
          <w:rStyle w:val="Emphasis"/>
          <w:rFonts w:asciiTheme="majorHAnsi" w:hAnsiTheme="majorHAnsi" w:cstheme="majorHAnsi"/>
        </w:rPr>
        <w:t xml:space="preserve"> unprecedented </w:t>
      </w:r>
      <w:r w:rsidRPr="00D42E2C">
        <w:rPr>
          <w:rStyle w:val="Emphasis"/>
          <w:rFonts w:asciiTheme="majorHAnsi" w:hAnsiTheme="majorHAnsi" w:cstheme="majorHAnsi"/>
          <w:highlight w:val="green"/>
        </w:rPr>
        <w:t>risks</w:t>
      </w:r>
      <w:r w:rsidRPr="00010BC1">
        <w:rPr>
          <w:rFonts w:asciiTheme="majorHAnsi" w:hAnsiTheme="majorHAnsi" w:cstheme="majorHAnsi"/>
        </w:rPr>
        <w:t xml:space="preserve">. In particular, like nuclear technology, </w:t>
      </w:r>
      <w:r w:rsidRPr="00010BC1">
        <w:rPr>
          <w:rStyle w:val="StyleUnderline"/>
          <w:rFonts w:asciiTheme="majorHAnsi" w:hAnsiTheme="majorHAnsi" w:cstheme="majorHAnsi"/>
        </w:rPr>
        <w:t xml:space="preserve">developments in </w:t>
      </w:r>
      <w:r w:rsidRPr="00D42E2C">
        <w:rPr>
          <w:rStyle w:val="Emphasis"/>
          <w:rFonts w:asciiTheme="majorHAnsi" w:hAnsiTheme="majorHAnsi" w:cstheme="majorHAnsi"/>
          <w:highlight w:val="green"/>
        </w:rPr>
        <w:t>synthetic</w:t>
      </w:r>
      <w:r w:rsidRPr="00D42E2C">
        <w:rPr>
          <w:rStyle w:val="StyleUnderline"/>
          <w:rFonts w:asciiTheme="majorHAnsi" w:hAnsiTheme="majorHAnsi" w:cstheme="majorHAnsi"/>
          <w:highlight w:val="green"/>
        </w:rPr>
        <w:t xml:space="preserve"> </w:t>
      </w:r>
      <w:r w:rsidRPr="00D42E2C">
        <w:rPr>
          <w:rStyle w:val="Emphasis"/>
          <w:rFonts w:asciiTheme="majorHAnsi" w:hAnsiTheme="majorHAnsi" w:cstheme="majorHAnsi"/>
          <w:highlight w:val="green"/>
        </w:rPr>
        <w:t>biology, geoengineering, distributed manufacturing and a</w:t>
      </w:r>
      <w:r w:rsidRPr="00010BC1">
        <w:rPr>
          <w:rStyle w:val="Emphasis"/>
          <w:rFonts w:asciiTheme="majorHAnsi" w:hAnsiTheme="majorHAnsi" w:cstheme="majorHAnsi"/>
        </w:rPr>
        <w:t xml:space="preserve">rtificial </w:t>
      </w:r>
      <w:r w:rsidRPr="00D42E2C">
        <w:rPr>
          <w:rStyle w:val="Emphasis"/>
          <w:rFonts w:asciiTheme="majorHAnsi" w:hAnsiTheme="majorHAnsi" w:cstheme="majorHAnsi"/>
          <w:highlight w:val="green"/>
        </w:rPr>
        <w:t>i</w:t>
      </w:r>
      <w:r w:rsidRPr="00010BC1">
        <w:rPr>
          <w:rStyle w:val="Emphasis"/>
          <w:rFonts w:asciiTheme="majorHAnsi" w:hAnsiTheme="majorHAnsi" w:cstheme="majorHAnsi"/>
        </w:rPr>
        <w:t>ntelligence</w:t>
      </w:r>
      <w:r w:rsidRPr="00010BC1">
        <w:rPr>
          <w:rStyle w:val="StyleUnderline"/>
          <w:rFonts w:asciiTheme="majorHAnsi" w:hAnsiTheme="majorHAnsi" w:cstheme="majorHAnsi"/>
        </w:rPr>
        <w:t xml:space="preserve"> create </w:t>
      </w:r>
      <w:r w:rsidRPr="00D42E2C">
        <w:rPr>
          <w:rStyle w:val="StyleUnderline"/>
          <w:rFonts w:asciiTheme="majorHAnsi" w:hAnsiTheme="majorHAnsi" w:cstheme="majorHAnsi"/>
          <w:highlight w:val="green"/>
        </w:rPr>
        <w:t xml:space="preserve">risks of </w:t>
      </w:r>
      <w:r w:rsidRPr="00D42E2C">
        <w:rPr>
          <w:rStyle w:val="Emphasis"/>
          <w:rFonts w:asciiTheme="majorHAnsi" w:hAnsiTheme="majorHAnsi" w:cstheme="majorHAnsi"/>
          <w:highlight w:val="green"/>
        </w:rPr>
        <w:t>catastrophe</w:t>
      </w:r>
      <w:r w:rsidRPr="00010BC1">
        <w:rPr>
          <w:rStyle w:val="StyleUnderline"/>
          <w:rFonts w:asciiTheme="majorHAnsi" w:hAnsiTheme="majorHAnsi" w:cstheme="majorHAnsi"/>
        </w:rPr>
        <w:t xml:space="preserve"> on a</w:t>
      </w:r>
      <w:r w:rsidRPr="00010BC1">
        <w:rPr>
          <w:rStyle w:val="Emphasis"/>
          <w:rFonts w:asciiTheme="majorHAnsi" w:hAnsiTheme="majorHAnsi" w:cstheme="majorHAnsi"/>
        </w:rPr>
        <w:t xml:space="preserve"> global scale.</w:t>
      </w:r>
      <w:r w:rsidRPr="00010BC1">
        <w:rPr>
          <w:rStyle w:val="StyleUnderline"/>
          <w:rFonts w:asciiTheme="majorHAnsi" w:hAnsiTheme="majorHAnsi" w:cstheme="majorHAnsi"/>
        </w:rPr>
        <w:t xml:space="preserve"> </w:t>
      </w:r>
      <w:r w:rsidRPr="00010BC1">
        <w:rPr>
          <w:rFonts w:asciiTheme="majorHAnsi" w:hAnsiTheme="majorHAnsi" w:cstheme="majorHAnsi"/>
        </w:rPr>
        <w:t xml:space="preserve">These </w:t>
      </w:r>
      <w:r w:rsidRPr="00010BC1">
        <w:rPr>
          <w:rStyle w:val="StyleUnderline"/>
          <w:rFonts w:asciiTheme="majorHAnsi" w:hAnsiTheme="majorHAnsi" w:cstheme="majorHAnsi"/>
        </w:rPr>
        <w:t xml:space="preserve">new technologies will have </w:t>
      </w:r>
      <w:r w:rsidRPr="00010BC1">
        <w:rPr>
          <w:rStyle w:val="Emphasis"/>
          <w:rFonts w:asciiTheme="majorHAnsi" w:hAnsiTheme="majorHAnsi" w:cstheme="majorHAnsi"/>
        </w:rPr>
        <w:t>very</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large</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benefits</w:t>
      </w:r>
      <w:r w:rsidRPr="00010BC1">
        <w:rPr>
          <w:rFonts w:asciiTheme="majorHAnsi" w:hAnsiTheme="majorHAnsi" w:cstheme="majorHAnsi"/>
        </w:rPr>
        <w:t xml:space="preserve"> to humankind. </w:t>
      </w:r>
      <w:r w:rsidRPr="00010BC1">
        <w:rPr>
          <w:rStyle w:val="StyleUnderline"/>
          <w:rFonts w:asciiTheme="majorHAnsi" w:hAnsiTheme="majorHAnsi" w:cstheme="majorHAnsi"/>
        </w:rPr>
        <w:t>But, without proper regulation</w:t>
      </w:r>
      <w:r w:rsidRPr="00010BC1">
        <w:rPr>
          <w:rFonts w:asciiTheme="majorHAnsi" w:hAnsiTheme="majorHAnsi" w:cstheme="majorHAnsi"/>
        </w:rPr>
        <w:t xml:space="preserve">, they </w:t>
      </w:r>
      <w:r w:rsidRPr="00010BC1">
        <w:rPr>
          <w:rStyle w:val="StyleUnderline"/>
          <w:rFonts w:asciiTheme="majorHAnsi" w:hAnsiTheme="majorHAnsi" w:cstheme="majorHAnsi"/>
        </w:rPr>
        <w:t>risk</w:t>
      </w:r>
      <w:r w:rsidRPr="00010BC1">
        <w:rPr>
          <w:rFonts w:asciiTheme="majorHAnsi" w:hAnsiTheme="majorHAnsi" w:cstheme="majorHAnsi"/>
        </w:rPr>
        <w:t xml:space="preserve"> the creation of </w:t>
      </w:r>
      <w:r w:rsidRPr="00010BC1">
        <w:rPr>
          <w:rStyle w:val="Emphasis"/>
          <w:rFonts w:asciiTheme="majorHAnsi" w:hAnsiTheme="majorHAnsi" w:cstheme="majorHAnsi"/>
        </w:rPr>
        <w:t>new weapons of mass destruction</w:t>
      </w:r>
      <w:r w:rsidRPr="00010BC1">
        <w:rPr>
          <w:rFonts w:asciiTheme="majorHAnsi" w:hAnsiTheme="majorHAnsi" w:cstheme="majorHAnsi"/>
        </w:rPr>
        <w:t xml:space="preserve">, the start of </w:t>
      </w:r>
      <w:r w:rsidRPr="00010BC1">
        <w:rPr>
          <w:rStyle w:val="Emphasis"/>
          <w:rFonts w:asciiTheme="majorHAnsi" w:hAnsiTheme="majorHAnsi" w:cstheme="majorHAnsi"/>
        </w:rPr>
        <w:t>a new arms race</w:t>
      </w:r>
      <w:r w:rsidRPr="00010BC1">
        <w:rPr>
          <w:rStyle w:val="StyleUnderline"/>
          <w:rFonts w:asciiTheme="majorHAnsi" w:hAnsiTheme="majorHAnsi" w:cstheme="majorHAnsi"/>
        </w:rPr>
        <w:t>, or</w:t>
      </w:r>
      <w:r w:rsidRPr="00010BC1">
        <w:rPr>
          <w:rFonts w:asciiTheme="majorHAnsi" w:hAnsiTheme="majorHAnsi" w:cstheme="majorHAnsi"/>
        </w:rPr>
        <w:t xml:space="preserve"> catastrophe through </w:t>
      </w:r>
      <w:r w:rsidRPr="00010BC1">
        <w:rPr>
          <w:rStyle w:val="Emphasis"/>
          <w:rFonts w:asciiTheme="majorHAnsi" w:hAnsiTheme="majorHAnsi" w:cstheme="majorHAnsi"/>
        </w:rPr>
        <w:t>accidental</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misuse</w:t>
      </w:r>
      <w:r w:rsidRPr="00010BC1">
        <w:rPr>
          <w:rFonts w:asciiTheme="majorHAnsi" w:hAnsiTheme="majorHAnsi" w:cstheme="majorHAnsi"/>
        </w:rPr>
        <w:t xml:space="preserve">. Some experts have suggested that these </w:t>
      </w:r>
      <w:r w:rsidRPr="00010BC1">
        <w:rPr>
          <w:rStyle w:val="StyleUnderline"/>
          <w:rFonts w:asciiTheme="majorHAnsi" w:hAnsiTheme="majorHAnsi" w:cstheme="majorHAnsi"/>
        </w:rPr>
        <w:t>technologies are</w:t>
      </w:r>
      <w:r w:rsidRPr="00010BC1">
        <w:rPr>
          <w:rFonts w:asciiTheme="majorHAnsi" w:hAnsiTheme="majorHAnsi" w:cstheme="majorHAnsi"/>
        </w:rPr>
        <w:t xml:space="preserve"> even </w:t>
      </w:r>
      <w:r w:rsidRPr="00D42E2C">
        <w:rPr>
          <w:rStyle w:val="Emphasis"/>
          <w:rFonts w:asciiTheme="majorHAnsi" w:hAnsiTheme="majorHAnsi" w:cstheme="majorHAnsi"/>
          <w:highlight w:val="green"/>
        </w:rPr>
        <w:t>more worrying than nuclear weapons</w:t>
      </w:r>
      <w:r w:rsidRPr="00010BC1">
        <w:rPr>
          <w:rStyle w:val="StyleUnderline"/>
          <w:rFonts w:asciiTheme="majorHAnsi" w:hAnsiTheme="majorHAnsi" w:cstheme="majorHAnsi"/>
        </w:rPr>
        <w:t xml:space="preserve">, because they are </w:t>
      </w:r>
      <w:r w:rsidRPr="00010BC1">
        <w:rPr>
          <w:rStyle w:val="Emphasis"/>
          <w:rFonts w:asciiTheme="majorHAnsi" w:hAnsiTheme="majorHAnsi" w:cstheme="majorHAnsi"/>
        </w:rPr>
        <w:t>more difficult to control</w:t>
      </w:r>
      <w:r w:rsidRPr="00010BC1">
        <w:rPr>
          <w:rStyle w:val="StyleUnderline"/>
          <w:rFonts w:asciiTheme="majorHAnsi" w:hAnsiTheme="majorHAnsi" w:cstheme="majorHAnsi"/>
        </w:rPr>
        <w:t xml:space="preserve">. </w:t>
      </w:r>
      <w:r w:rsidRPr="00010BC1">
        <w:rPr>
          <w:rFonts w:asciiTheme="majorHAnsi" w:hAnsiTheme="majorHAnsi" w:cstheme="majorHAnsi"/>
        </w:rPr>
        <w:t>Whereas nuclear weapons require the rare and controllable resources of uranium-235 or plutonium-239, once these new technologies are developed, they will be very difficult to regulate and easily accessible to small countries or even terrorist groups.</w:t>
      </w:r>
    </w:p>
    <w:p w14:paraId="5DC623FE" w14:textId="77777777" w:rsidR="00567E19" w:rsidRPr="00010BC1" w:rsidRDefault="00567E19" w:rsidP="00567E19">
      <w:pPr>
        <w:rPr>
          <w:rStyle w:val="StyleUnderline"/>
          <w:rFonts w:asciiTheme="majorHAnsi" w:hAnsiTheme="majorHAnsi" w:cstheme="majorHAnsi"/>
        </w:rPr>
      </w:pPr>
      <w:r w:rsidRPr="00010BC1">
        <w:rPr>
          <w:rFonts w:asciiTheme="majorHAnsi" w:hAnsiTheme="majorHAnsi" w:cstheme="majorHAnsi"/>
        </w:rPr>
        <w:t xml:space="preserve">Moreover, </w:t>
      </w:r>
      <w:r w:rsidRPr="00010BC1">
        <w:rPr>
          <w:rStyle w:val="StyleUnderline"/>
          <w:rFonts w:asciiTheme="majorHAnsi" w:hAnsiTheme="majorHAnsi" w:cstheme="majorHAnsi"/>
        </w:rPr>
        <w:t xml:space="preserve">these </w:t>
      </w:r>
      <w:r w:rsidRPr="00D42E2C">
        <w:rPr>
          <w:rStyle w:val="StyleUnderline"/>
          <w:rFonts w:asciiTheme="majorHAnsi" w:hAnsiTheme="majorHAnsi" w:cstheme="majorHAnsi"/>
          <w:highlight w:val="green"/>
        </w:rPr>
        <w:t xml:space="preserve">risks </w:t>
      </w:r>
      <w:r w:rsidRPr="00010BC1">
        <w:rPr>
          <w:rStyle w:val="StyleUnderline"/>
          <w:rFonts w:asciiTheme="majorHAnsi" w:hAnsiTheme="majorHAnsi" w:cstheme="majorHAnsi"/>
        </w:rPr>
        <w:t>are</w:t>
      </w:r>
      <w:r w:rsidRPr="00010BC1">
        <w:rPr>
          <w:rFonts w:asciiTheme="majorHAnsi" w:hAnsiTheme="majorHAnsi" w:cstheme="majorHAnsi"/>
        </w:rPr>
        <w:t xml:space="preserve"> currently </w:t>
      </w:r>
      <w:r w:rsidRPr="00D42E2C">
        <w:rPr>
          <w:rStyle w:val="Emphasis"/>
          <w:rFonts w:asciiTheme="majorHAnsi" w:hAnsiTheme="majorHAnsi" w:cstheme="majorHAnsi"/>
          <w:highlight w:val="green"/>
        </w:rPr>
        <w:t>underregulated</w:t>
      </w:r>
      <w:r w:rsidRPr="00010BC1">
        <w:rPr>
          <w:rFonts w:asciiTheme="majorHAnsi" w:hAnsiTheme="majorHAnsi" w:cstheme="majorHAnsi"/>
        </w:rPr>
        <w:t xml:space="preserve">, for a number of reasons. </w:t>
      </w:r>
      <w:r w:rsidRPr="00010BC1">
        <w:rPr>
          <w:rStyle w:val="StyleUnderline"/>
          <w:rFonts w:asciiTheme="majorHAnsi" w:hAnsiTheme="majorHAnsi" w:cstheme="majorHAnsi"/>
        </w:rPr>
        <w:t xml:space="preserve">Protection against such risks is a </w:t>
      </w:r>
      <w:r w:rsidRPr="00D42E2C">
        <w:rPr>
          <w:rStyle w:val="Emphasis"/>
          <w:rFonts w:asciiTheme="majorHAnsi" w:hAnsiTheme="majorHAnsi" w:cstheme="majorHAnsi"/>
          <w:highlight w:val="green"/>
        </w:rPr>
        <w:t>global</w:t>
      </w:r>
      <w:r w:rsidRPr="00D42E2C">
        <w:rPr>
          <w:rStyle w:val="StyleUnderline"/>
          <w:rFonts w:asciiTheme="majorHAnsi" w:hAnsiTheme="majorHAnsi" w:cstheme="majorHAnsi"/>
          <w:highlight w:val="green"/>
        </w:rPr>
        <w:t xml:space="preserve"> </w:t>
      </w:r>
      <w:r w:rsidRPr="00D42E2C">
        <w:rPr>
          <w:rStyle w:val="Emphasis"/>
          <w:rFonts w:asciiTheme="majorHAnsi" w:hAnsiTheme="majorHAnsi" w:cstheme="majorHAnsi"/>
          <w:highlight w:val="green"/>
        </w:rPr>
        <w:t>public</w:t>
      </w:r>
      <w:r w:rsidRPr="00D42E2C">
        <w:rPr>
          <w:rStyle w:val="StyleUnderline"/>
          <w:rFonts w:asciiTheme="majorHAnsi" w:hAnsiTheme="majorHAnsi" w:cstheme="majorHAnsi"/>
          <w:highlight w:val="green"/>
        </w:rPr>
        <w:t xml:space="preserve"> </w:t>
      </w:r>
      <w:r w:rsidRPr="00D42E2C">
        <w:rPr>
          <w:rStyle w:val="Emphasis"/>
          <w:rFonts w:asciiTheme="majorHAnsi" w:hAnsiTheme="majorHAnsi" w:cstheme="majorHAnsi"/>
          <w:highlight w:val="green"/>
        </w:rPr>
        <w:t>good</w:t>
      </w:r>
      <w:r w:rsidRPr="00010BC1">
        <w:rPr>
          <w:rStyle w:val="StyleUnderline"/>
          <w:rFonts w:asciiTheme="majorHAnsi" w:hAnsiTheme="majorHAnsi" w:cstheme="majorHAnsi"/>
        </w:rPr>
        <w:t xml:space="preserve"> and</w:t>
      </w:r>
      <w:r w:rsidRPr="00010BC1">
        <w:rPr>
          <w:rFonts w:asciiTheme="majorHAnsi" w:hAnsiTheme="majorHAnsi" w:cstheme="majorHAnsi"/>
        </w:rPr>
        <w:t xml:space="preserve"> thus </w:t>
      </w:r>
      <w:r w:rsidRPr="00D42E2C">
        <w:rPr>
          <w:rStyle w:val="StyleUnderline"/>
          <w:rFonts w:asciiTheme="majorHAnsi" w:hAnsiTheme="majorHAnsi" w:cstheme="majorHAnsi"/>
          <w:highlight w:val="green"/>
        </w:rPr>
        <w:t>undersupplied</w:t>
      </w:r>
      <w:r w:rsidRPr="00010BC1">
        <w:rPr>
          <w:rStyle w:val="StyleUnderline"/>
          <w:rFonts w:asciiTheme="majorHAnsi" w:hAnsiTheme="majorHAnsi" w:cstheme="majorHAnsi"/>
        </w:rPr>
        <w:t xml:space="preserve"> by the market. Implementation</w:t>
      </w:r>
      <w:r w:rsidRPr="00010BC1">
        <w:rPr>
          <w:rFonts w:asciiTheme="majorHAnsi" w:hAnsiTheme="majorHAnsi" w:cstheme="majorHAnsi"/>
        </w:rPr>
        <w:t xml:space="preserve"> often </w:t>
      </w:r>
      <w:r w:rsidRPr="00010BC1">
        <w:rPr>
          <w:rStyle w:val="StyleUnderline"/>
          <w:rFonts w:asciiTheme="majorHAnsi" w:hAnsiTheme="majorHAnsi" w:cstheme="majorHAnsi"/>
        </w:rPr>
        <w:t>requires</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cooperation among</w:t>
      </w:r>
      <w:r w:rsidRPr="00010BC1">
        <w:rPr>
          <w:rStyle w:val="Emphasis"/>
          <w:rFonts w:asciiTheme="majorHAnsi" w:hAnsiTheme="majorHAnsi" w:cstheme="majorHAnsi"/>
        </w:rPr>
        <w:t xml:space="preserve"> many </w:t>
      </w:r>
      <w:r w:rsidRPr="00D42E2C">
        <w:rPr>
          <w:rStyle w:val="Emphasis"/>
          <w:rFonts w:asciiTheme="majorHAnsi" w:hAnsiTheme="majorHAnsi" w:cstheme="majorHAnsi"/>
          <w:highlight w:val="green"/>
        </w:rPr>
        <w:t>governments</w:t>
      </w:r>
      <w:r w:rsidRPr="00010BC1">
        <w:rPr>
          <w:rStyle w:val="StyleUnderline"/>
          <w:rFonts w:asciiTheme="majorHAnsi" w:hAnsiTheme="majorHAnsi" w:cstheme="majorHAnsi"/>
        </w:rPr>
        <w:t xml:space="preserve">, which </w:t>
      </w:r>
      <w:r w:rsidRPr="00D42E2C">
        <w:rPr>
          <w:rStyle w:val="StyleUnderline"/>
          <w:rFonts w:asciiTheme="majorHAnsi" w:hAnsiTheme="majorHAnsi" w:cstheme="majorHAnsi"/>
          <w:highlight w:val="green"/>
        </w:rPr>
        <w:t>adds</w:t>
      </w:r>
      <w:r w:rsidRPr="00010BC1">
        <w:rPr>
          <w:rStyle w:val="StyleUnderline"/>
          <w:rFonts w:asciiTheme="majorHAnsi" w:hAnsiTheme="majorHAnsi" w:cstheme="majorHAnsi"/>
        </w:rPr>
        <w:t xml:space="preserve"> political </w:t>
      </w:r>
      <w:r w:rsidRPr="00D42E2C">
        <w:rPr>
          <w:rStyle w:val="StyleUnderline"/>
          <w:rFonts w:asciiTheme="majorHAnsi" w:hAnsiTheme="majorHAnsi" w:cstheme="majorHAnsi"/>
          <w:highlight w:val="green"/>
        </w:rPr>
        <w:t>complexity</w:t>
      </w:r>
      <w:r w:rsidRPr="00010BC1">
        <w:rPr>
          <w:rStyle w:val="StyleUnderline"/>
          <w:rFonts w:asciiTheme="majorHAnsi" w:hAnsiTheme="majorHAnsi" w:cstheme="majorHAnsi"/>
        </w:rPr>
        <w:t xml:space="preserve">. Due to the </w:t>
      </w:r>
      <w:r w:rsidRPr="00010BC1">
        <w:rPr>
          <w:rStyle w:val="Emphasis"/>
          <w:rFonts w:asciiTheme="majorHAnsi" w:hAnsiTheme="majorHAnsi" w:cstheme="majorHAnsi"/>
        </w:rPr>
        <w:t>unprecedented</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nature</w:t>
      </w:r>
      <w:r w:rsidRPr="00010BC1">
        <w:rPr>
          <w:rStyle w:val="StyleUnderline"/>
          <w:rFonts w:asciiTheme="majorHAnsi" w:hAnsiTheme="majorHAnsi" w:cstheme="majorHAnsi"/>
        </w:rPr>
        <w:t xml:space="preserve"> of</w:t>
      </w:r>
      <w:r w:rsidRPr="00010BC1">
        <w:rPr>
          <w:rFonts w:asciiTheme="majorHAnsi" w:hAnsiTheme="majorHAnsi" w:cstheme="majorHAnsi"/>
        </w:rPr>
        <w:t xml:space="preserve"> the </w:t>
      </w:r>
      <w:r w:rsidRPr="00010BC1">
        <w:rPr>
          <w:rStyle w:val="StyleUnderline"/>
          <w:rFonts w:asciiTheme="majorHAnsi" w:hAnsiTheme="majorHAnsi" w:cstheme="majorHAnsi"/>
        </w:rPr>
        <w:t xml:space="preserve">risks, </w:t>
      </w:r>
      <w:r w:rsidRPr="00D42E2C">
        <w:rPr>
          <w:rStyle w:val="StyleUnderline"/>
          <w:rFonts w:asciiTheme="majorHAnsi" w:hAnsiTheme="majorHAnsi" w:cstheme="majorHAnsi"/>
          <w:highlight w:val="green"/>
        </w:rPr>
        <w:t xml:space="preserve">there is </w:t>
      </w:r>
      <w:r w:rsidRPr="00D42E2C">
        <w:rPr>
          <w:rStyle w:val="Emphasis"/>
          <w:rFonts w:asciiTheme="majorHAnsi" w:hAnsiTheme="majorHAnsi" w:cstheme="majorHAnsi"/>
          <w:highlight w:val="green"/>
        </w:rPr>
        <w:t>little</w:t>
      </w:r>
      <w:r w:rsidRPr="00010BC1">
        <w:rPr>
          <w:rFonts w:asciiTheme="majorHAnsi" w:hAnsiTheme="majorHAnsi" w:cstheme="majorHAnsi"/>
        </w:rPr>
        <w:t xml:space="preserve"> or no </w:t>
      </w:r>
      <w:r w:rsidRPr="00D42E2C">
        <w:rPr>
          <w:rStyle w:val="Emphasis"/>
          <w:rFonts w:asciiTheme="majorHAnsi" w:hAnsiTheme="majorHAnsi" w:cstheme="majorHAnsi"/>
          <w:highlight w:val="green"/>
        </w:rPr>
        <w:t>previous</w:t>
      </w:r>
      <w:r w:rsidRPr="00D42E2C">
        <w:rPr>
          <w:rStyle w:val="StyleUnderline"/>
          <w:rFonts w:asciiTheme="majorHAnsi" w:hAnsiTheme="majorHAnsi" w:cstheme="majorHAnsi"/>
          <w:highlight w:val="green"/>
        </w:rPr>
        <w:t xml:space="preserve"> </w:t>
      </w:r>
      <w:r w:rsidRPr="00D42E2C">
        <w:rPr>
          <w:rStyle w:val="Emphasis"/>
          <w:rFonts w:asciiTheme="majorHAnsi" w:hAnsiTheme="majorHAnsi" w:cstheme="majorHAnsi"/>
          <w:highlight w:val="green"/>
        </w:rPr>
        <w:t>experience</w:t>
      </w:r>
      <w:r w:rsidRPr="00010BC1">
        <w:rPr>
          <w:rStyle w:val="StyleUnderline"/>
          <w:rFonts w:asciiTheme="majorHAnsi" w:hAnsiTheme="majorHAnsi" w:cstheme="majorHAnsi"/>
        </w:rPr>
        <w:t xml:space="preserve"> from which to draw lessons and form policy.</w:t>
      </w:r>
      <w:r w:rsidRPr="00010BC1">
        <w:rPr>
          <w:rFonts w:asciiTheme="majorHAnsi" w:hAnsiTheme="majorHAnsi" w:cstheme="majorHAnsi"/>
        </w:rPr>
        <w:t xml:space="preserve"> And </w:t>
      </w:r>
      <w:r w:rsidRPr="00010BC1">
        <w:rPr>
          <w:rStyle w:val="StyleUnderline"/>
          <w:rFonts w:asciiTheme="majorHAnsi" w:hAnsiTheme="majorHAnsi" w:cstheme="majorHAnsi"/>
        </w:rPr>
        <w:t xml:space="preserve">the </w:t>
      </w:r>
      <w:r w:rsidRPr="00D42E2C">
        <w:rPr>
          <w:rStyle w:val="Emphasis"/>
          <w:rFonts w:asciiTheme="majorHAnsi" w:hAnsiTheme="majorHAnsi" w:cstheme="majorHAnsi"/>
          <w:highlight w:val="green"/>
        </w:rPr>
        <w:t>beneficiaries</w:t>
      </w:r>
      <w:r w:rsidRPr="00010BC1">
        <w:rPr>
          <w:rStyle w:val="StyleUnderline"/>
          <w:rFonts w:asciiTheme="majorHAnsi" w:hAnsiTheme="majorHAnsi" w:cstheme="majorHAnsi"/>
        </w:rPr>
        <w:t xml:space="preserve"> of preventative policy include</w:t>
      </w:r>
      <w:r w:rsidRPr="00010BC1">
        <w:rPr>
          <w:rStyle w:val="Emphasis"/>
          <w:rFonts w:asciiTheme="majorHAnsi" w:hAnsiTheme="majorHAnsi" w:cstheme="majorHAnsi"/>
        </w:rPr>
        <w:t xml:space="preserve"> people who </w:t>
      </w:r>
      <w:r w:rsidRPr="00D42E2C">
        <w:rPr>
          <w:rStyle w:val="Emphasis"/>
          <w:rFonts w:asciiTheme="majorHAnsi" w:hAnsiTheme="majorHAnsi" w:cstheme="majorHAnsi"/>
          <w:highlight w:val="green"/>
        </w:rPr>
        <w:t>have no sway over current</w:t>
      </w:r>
      <w:r w:rsidRPr="00010BC1">
        <w:rPr>
          <w:rStyle w:val="Emphasis"/>
          <w:rFonts w:asciiTheme="majorHAnsi" w:hAnsiTheme="majorHAnsi" w:cstheme="majorHAnsi"/>
        </w:rPr>
        <w:t xml:space="preserve"> political </w:t>
      </w:r>
      <w:r w:rsidRPr="00D42E2C">
        <w:rPr>
          <w:rStyle w:val="Emphasis"/>
          <w:rFonts w:asciiTheme="majorHAnsi" w:hAnsiTheme="majorHAnsi" w:cstheme="majorHAnsi"/>
          <w:highlight w:val="green"/>
        </w:rPr>
        <w:t>processes</w:t>
      </w:r>
      <w:r w:rsidRPr="00010BC1">
        <w:rPr>
          <w:rStyle w:val="StyleUnderline"/>
          <w:rFonts w:asciiTheme="majorHAnsi" w:hAnsiTheme="majorHAnsi" w:cstheme="majorHAnsi"/>
        </w:rPr>
        <w:t xml:space="preserve"> — our children and grandchildren.</w:t>
      </w:r>
    </w:p>
    <w:p w14:paraId="155FBC64" w14:textId="77777777" w:rsidR="00567E19" w:rsidRPr="00010BC1" w:rsidRDefault="00567E19" w:rsidP="00567E19">
      <w:pPr>
        <w:rPr>
          <w:rFonts w:asciiTheme="majorHAnsi" w:hAnsiTheme="majorHAnsi" w:cstheme="majorHAnsi"/>
          <w:u w:val="single"/>
        </w:rPr>
      </w:pPr>
      <w:r w:rsidRPr="00010BC1">
        <w:rPr>
          <w:rFonts w:asciiTheme="majorHAnsi" w:hAnsiTheme="majorHAnsi" w:cstheme="majorHAnsi"/>
        </w:rPr>
        <w:t xml:space="preserve">Given the unpredictable nature of technological progress, </w:t>
      </w:r>
      <w:r w:rsidRPr="00D42E2C">
        <w:rPr>
          <w:rStyle w:val="StyleUnderline"/>
          <w:rFonts w:asciiTheme="majorHAnsi" w:hAnsiTheme="majorHAnsi" w:cstheme="majorHAnsi"/>
          <w:highlight w:val="green"/>
        </w:rPr>
        <w:t>development</w:t>
      </w:r>
      <w:r w:rsidRPr="00010BC1">
        <w:rPr>
          <w:rStyle w:val="StyleUnderline"/>
          <w:rFonts w:asciiTheme="majorHAnsi" w:hAnsiTheme="majorHAnsi" w:cstheme="majorHAnsi"/>
        </w:rPr>
        <w:t xml:space="preserve"> of</w:t>
      </w:r>
      <w:r w:rsidRPr="00010BC1">
        <w:rPr>
          <w:rFonts w:asciiTheme="majorHAnsi" w:hAnsiTheme="majorHAnsi" w:cstheme="majorHAnsi"/>
        </w:rPr>
        <w:t xml:space="preserve"> these </w:t>
      </w:r>
      <w:r w:rsidRPr="00010BC1">
        <w:rPr>
          <w:rStyle w:val="StyleUnderline"/>
          <w:rFonts w:asciiTheme="majorHAnsi" w:hAnsiTheme="majorHAnsi" w:cstheme="majorHAnsi"/>
        </w:rPr>
        <w:t xml:space="preserve">technologies </w:t>
      </w:r>
      <w:r w:rsidRPr="00D42E2C">
        <w:rPr>
          <w:rStyle w:val="StyleUnderline"/>
          <w:rFonts w:asciiTheme="majorHAnsi" w:hAnsiTheme="majorHAnsi" w:cstheme="majorHAnsi"/>
          <w:highlight w:val="green"/>
        </w:rPr>
        <w:t>may be</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unexpectedly</w:t>
      </w:r>
      <w:r w:rsidRPr="00010BC1">
        <w:rPr>
          <w:rStyle w:val="StyleUnderline"/>
          <w:rFonts w:asciiTheme="majorHAnsi" w:hAnsiTheme="majorHAnsi" w:cstheme="majorHAnsi"/>
        </w:rPr>
        <w:t xml:space="preserve"> </w:t>
      </w:r>
      <w:r w:rsidRPr="00D42E2C">
        <w:rPr>
          <w:rStyle w:val="Emphasis"/>
          <w:rFonts w:asciiTheme="majorHAnsi" w:hAnsiTheme="majorHAnsi" w:cstheme="majorHAnsi"/>
          <w:highlight w:val="green"/>
        </w:rPr>
        <w:t>rapid</w:t>
      </w:r>
      <w:r w:rsidRPr="00010BC1">
        <w:rPr>
          <w:rStyle w:val="StyleUnderline"/>
          <w:rFonts w:asciiTheme="majorHAnsi" w:hAnsiTheme="majorHAnsi" w:cstheme="majorHAnsi"/>
        </w:rPr>
        <w:t xml:space="preserve">. A </w:t>
      </w:r>
      <w:r w:rsidRPr="00D42E2C">
        <w:rPr>
          <w:rStyle w:val="StyleUnderline"/>
          <w:rFonts w:asciiTheme="majorHAnsi" w:hAnsiTheme="majorHAnsi" w:cstheme="majorHAnsi"/>
          <w:highlight w:val="green"/>
        </w:rPr>
        <w:t>political reaction</w:t>
      </w:r>
      <w:r w:rsidRPr="00010BC1">
        <w:rPr>
          <w:rStyle w:val="StyleUnderline"/>
          <w:rFonts w:asciiTheme="majorHAnsi" w:hAnsiTheme="majorHAnsi" w:cstheme="majorHAnsi"/>
        </w:rPr>
        <w:t xml:space="preserve"> to these technologies only</w:t>
      </w:r>
      <w:r w:rsidRPr="00010BC1">
        <w:rPr>
          <w:rFonts w:asciiTheme="majorHAnsi" w:hAnsiTheme="majorHAnsi" w:cstheme="majorHAnsi"/>
        </w:rPr>
        <w:t xml:space="preserve"> when they are already</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on the brink</w:t>
      </w:r>
      <w:r w:rsidRPr="00010BC1">
        <w:rPr>
          <w:rStyle w:val="StyleUnderline"/>
          <w:rFonts w:asciiTheme="majorHAnsi" w:hAnsiTheme="majorHAnsi" w:cstheme="majorHAnsi"/>
        </w:rPr>
        <w:t xml:space="preserve"> of development </w:t>
      </w:r>
      <w:r w:rsidRPr="00D42E2C">
        <w:rPr>
          <w:rStyle w:val="Emphasis"/>
          <w:rFonts w:asciiTheme="majorHAnsi" w:hAnsiTheme="majorHAnsi" w:cstheme="majorHAnsi"/>
          <w:highlight w:val="green"/>
        </w:rPr>
        <w:t>may</w:t>
      </w:r>
      <w:r w:rsidRPr="00010BC1">
        <w:rPr>
          <w:rFonts w:asciiTheme="majorHAnsi" w:hAnsiTheme="majorHAnsi" w:cstheme="majorHAnsi"/>
        </w:rPr>
        <w:t xml:space="preserve"> therefore </w:t>
      </w:r>
      <w:r w:rsidRPr="00D42E2C">
        <w:rPr>
          <w:rStyle w:val="Emphasis"/>
          <w:rFonts w:asciiTheme="majorHAnsi" w:hAnsiTheme="majorHAnsi" w:cstheme="majorHAnsi"/>
          <w:highlight w:val="green"/>
        </w:rPr>
        <w:t xml:space="preserve">be too late. </w:t>
      </w:r>
      <w:r w:rsidRPr="00D42E2C">
        <w:rPr>
          <w:rStyle w:val="StyleUnderline"/>
          <w:rFonts w:asciiTheme="majorHAnsi" w:hAnsiTheme="majorHAnsi" w:cstheme="majorHAnsi"/>
          <w:highlight w:val="green"/>
        </w:rPr>
        <w:t>We need</w:t>
      </w:r>
      <w:r w:rsidRPr="00010BC1">
        <w:rPr>
          <w:rFonts w:asciiTheme="majorHAnsi" w:hAnsiTheme="majorHAnsi" w:cstheme="majorHAnsi"/>
        </w:rPr>
        <w:t xml:space="preserve"> to implement </w:t>
      </w:r>
      <w:r w:rsidRPr="00D42E2C">
        <w:rPr>
          <w:rStyle w:val="Emphasis"/>
          <w:rFonts w:asciiTheme="majorHAnsi" w:hAnsiTheme="majorHAnsi" w:cstheme="majorHAnsi"/>
          <w:highlight w:val="green"/>
          <w:bdr w:val="single" w:sz="4" w:space="0" w:color="auto"/>
        </w:rPr>
        <w:t>prudent</w:t>
      </w:r>
      <w:r w:rsidRPr="00D42E2C">
        <w:rPr>
          <w:rStyle w:val="StyleUnderline"/>
          <w:rFonts w:asciiTheme="majorHAnsi" w:hAnsiTheme="majorHAnsi" w:cstheme="majorHAnsi"/>
          <w:highlight w:val="green"/>
          <w:bdr w:val="single" w:sz="4" w:space="0" w:color="auto"/>
        </w:rPr>
        <w:t xml:space="preserve"> </w:t>
      </w:r>
      <w:r w:rsidRPr="00D42E2C">
        <w:rPr>
          <w:rStyle w:val="Emphasis"/>
          <w:rFonts w:asciiTheme="majorHAnsi" w:hAnsiTheme="majorHAnsi" w:cstheme="majorHAnsi"/>
          <w:highlight w:val="green"/>
          <w:bdr w:val="single" w:sz="4" w:space="0" w:color="auto"/>
        </w:rPr>
        <w:t>and</w:t>
      </w:r>
      <w:r w:rsidRPr="00D42E2C">
        <w:rPr>
          <w:rStyle w:val="StyleUnderline"/>
          <w:rFonts w:asciiTheme="majorHAnsi" w:hAnsiTheme="majorHAnsi" w:cstheme="majorHAnsi"/>
          <w:highlight w:val="green"/>
          <w:bdr w:val="single" w:sz="4" w:space="0" w:color="auto"/>
        </w:rPr>
        <w:t xml:space="preserve"> </w:t>
      </w:r>
      <w:r w:rsidRPr="00D42E2C">
        <w:rPr>
          <w:rStyle w:val="Emphasis"/>
          <w:rFonts w:asciiTheme="majorHAnsi" w:hAnsiTheme="majorHAnsi" w:cstheme="majorHAnsi"/>
          <w:highlight w:val="green"/>
          <w:bdr w:val="single" w:sz="4" w:space="0" w:color="auto"/>
        </w:rPr>
        <w:t>proactive policy</w:t>
      </w:r>
      <w:r w:rsidRPr="00010BC1">
        <w:rPr>
          <w:rStyle w:val="Emphasis"/>
          <w:rFonts w:asciiTheme="majorHAnsi" w:hAnsiTheme="majorHAnsi" w:cstheme="majorHAnsi"/>
          <w:bdr w:val="single" w:sz="4" w:space="0" w:color="auto"/>
        </w:rPr>
        <w:t xml:space="preserve"> measures</w:t>
      </w:r>
      <w:r w:rsidRPr="00010BC1">
        <w:rPr>
          <w:rStyle w:val="StyleUnderline"/>
          <w:rFonts w:asciiTheme="majorHAnsi" w:hAnsiTheme="majorHAnsi" w:cstheme="majorHAnsi"/>
        </w:rPr>
        <w:t xml:space="preserve"> in the near future, even if no</w:t>
      </w:r>
      <w:r w:rsidRPr="00010BC1">
        <w:rPr>
          <w:rFonts w:asciiTheme="majorHAnsi" w:hAnsiTheme="majorHAnsi" w:cstheme="majorHAnsi"/>
        </w:rPr>
        <w:t xml:space="preserve"> such </w:t>
      </w:r>
      <w:r w:rsidRPr="00010BC1">
        <w:rPr>
          <w:rStyle w:val="StyleUnderline"/>
          <w:rFonts w:asciiTheme="majorHAnsi" w:hAnsiTheme="majorHAnsi" w:cstheme="majorHAnsi"/>
        </w:rPr>
        <w:t>breakthroughs currently appear imminent.</w:t>
      </w:r>
      <w:bookmarkEnd w:id="0"/>
    </w:p>
    <w:p w14:paraId="14CAF823" w14:textId="77777777" w:rsidR="00567E19" w:rsidRPr="00010BC1" w:rsidRDefault="00567E19" w:rsidP="00567E19">
      <w:pPr>
        <w:pStyle w:val="Heading4"/>
        <w:rPr>
          <w:rFonts w:asciiTheme="majorHAnsi" w:hAnsiTheme="majorHAnsi" w:cstheme="majorHAnsi"/>
        </w:rPr>
      </w:pPr>
      <w:r w:rsidRPr="00010BC1">
        <w:rPr>
          <w:rFonts w:asciiTheme="majorHAnsi" w:hAnsiTheme="majorHAnsi" w:cstheme="majorHAnsi"/>
        </w:rPr>
        <w:lastRenderedPageBreak/>
        <w:t>Maintaining sustainable use of outer space is key to future generations</w:t>
      </w:r>
    </w:p>
    <w:p w14:paraId="499E05D8" w14:textId="77777777" w:rsidR="00567E19" w:rsidRPr="00010BC1" w:rsidRDefault="00567E19" w:rsidP="00567E19">
      <w:pPr>
        <w:rPr>
          <w:rFonts w:asciiTheme="majorHAnsi" w:hAnsiTheme="majorHAnsi" w:cstheme="majorHAnsi"/>
        </w:rPr>
      </w:pPr>
      <w:r w:rsidRPr="00010BC1">
        <w:rPr>
          <w:rFonts w:asciiTheme="majorHAnsi" w:eastAsiaTheme="majorEastAsia" w:hAnsiTheme="majorHAnsi" w:cstheme="majorHAnsi"/>
          <w:b/>
          <w:iCs/>
          <w:sz w:val="26"/>
        </w:rPr>
        <w:t>Islam 18</w:t>
      </w:r>
      <w:r w:rsidRPr="00010BC1">
        <w:rPr>
          <w:rFonts w:asciiTheme="majorHAnsi" w:hAnsiTheme="majorHAnsi" w:cstheme="majorHAnsi"/>
        </w:rPr>
        <w:t xml:space="preserve"> [Mohammad Saiful Islam, Mohammad works for the Institute of Advanced Judicial Studies and the Beijing Institute of Technology. 4-27-2018, "The Sustainable Use of Outer Space: Complications and Legal Challenges to the Peaceful Uses and Benefit of Humankind," Beijing Law Review, </w:t>
      </w:r>
      <w:hyperlink r:id="rId10" w:history="1">
        <w:r w:rsidRPr="00010BC1">
          <w:rPr>
            <w:rStyle w:val="Hyperlink"/>
            <w:rFonts w:asciiTheme="majorHAnsi" w:hAnsiTheme="majorHAnsi" w:cstheme="majorHAnsi"/>
          </w:rPr>
          <w:t>https://www.scirp.org/journal/paperinformation.aspx?paperid=85201</w:t>
        </w:r>
      </w:hyperlink>
      <w:r w:rsidRPr="00010BC1">
        <w:rPr>
          <w:rFonts w:asciiTheme="majorHAnsi" w:hAnsiTheme="majorHAnsi" w:cstheme="majorHAnsi"/>
        </w:rPr>
        <w:t xml:space="preserve"> accessed 12/12/21] Adam</w:t>
      </w:r>
    </w:p>
    <w:p w14:paraId="4E5312F9" w14:textId="77777777" w:rsidR="00567E19" w:rsidRPr="00010BC1" w:rsidRDefault="00567E19" w:rsidP="00567E19">
      <w:pPr>
        <w:rPr>
          <w:rStyle w:val="StyleUnderline"/>
          <w:rFonts w:asciiTheme="majorHAnsi" w:hAnsiTheme="majorHAnsi" w:cstheme="majorHAnsi"/>
        </w:rPr>
      </w:pPr>
      <w:r w:rsidRPr="00010BC1">
        <w:rPr>
          <w:rFonts w:asciiTheme="majorHAnsi" w:hAnsiTheme="majorHAnsi" w:cstheme="majorHAnsi"/>
        </w:rPr>
        <w:t xml:space="preserve">4.2. </w:t>
      </w:r>
      <w:r w:rsidRPr="00010BC1">
        <w:rPr>
          <w:rStyle w:val="StyleUnderline"/>
          <w:rFonts w:asciiTheme="majorHAnsi" w:hAnsiTheme="majorHAnsi" w:cstheme="majorHAnsi"/>
        </w:rPr>
        <w:t>Ensure the Rights of Future Generations in Outer Space</w:t>
      </w:r>
    </w:p>
    <w:p w14:paraId="640BBCB0" w14:textId="77777777" w:rsidR="00567E19" w:rsidRPr="00010BC1" w:rsidRDefault="00567E19" w:rsidP="00567E19">
      <w:pPr>
        <w:rPr>
          <w:rFonts w:asciiTheme="majorHAnsi" w:hAnsiTheme="majorHAnsi" w:cstheme="majorHAnsi"/>
        </w:rPr>
      </w:pPr>
      <w:r w:rsidRPr="00010BC1">
        <w:rPr>
          <w:rStyle w:val="StyleUnderline"/>
          <w:rFonts w:asciiTheme="majorHAnsi" w:hAnsiTheme="majorHAnsi" w:cstheme="majorHAnsi"/>
        </w:rPr>
        <w:t xml:space="preserve">Sustainable development is the </w:t>
      </w:r>
      <w:r w:rsidRPr="00D42E2C">
        <w:rPr>
          <w:rStyle w:val="StyleUnderline"/>
          <w:rFonts w:asciiTheme="majorHAnsi" w:hAnsiTheme="majorHAnsi" w:cstheme="majorHAnsi"/>
          <w:highlight w:val="green"/>
        </w:rPr>
        <w:t>establishing</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principle</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for</w:t>
      </w:r>
      <w:r w:rsidRPr="00010BC1">
        <w:rPr>
          <w:rStyle w:val="StyleUnderline"/>
          <w:rFonts w:asciiTheme="majorHAnsi" w:hAnsiTheme="majorHAnsi" w:cstheme="majorHAnsi"/>
        </w:rPr>
        <w:t xml:space="preserve"> achieving </w:t>
      </w:r>
      <w:r w:rsidRPr="00D42E2C">
        <w:rPr>
          <w:rStyle w:val="StyleUnderline"/>
          <w:rFonts w:asciiTheme="majorHAnsi" w:hAnsiTheme="majorHAnsi" w:cstheme="majorHAnsi"/>
          <w:highlight w:val="green"/>
        </w:rPr>
        <w:t>present</w:t>
      </w:r>
      <w:r w:rsidRPr="00010BC1">
        <w:rPr>
          <w:rStyle w:val="StyleUnderline"/>
          <w:rFonts w:asciiTheme="majorHAnsi" w:hAnsiTheme="majorHAnsi" w:cstheme="majorHAnsi"/>
        </w:rPr>
        <w:t xml:space="preserve"> human </w:t>
      </w:r>
      <w:r w:rsidRPr="00D42E2C">
        <w:rPr>
          <w:rStyle w:val="StyleUnderline"/>
          <w:rFonts w:asciiTheme="majorHAnsi" w:hAnsiTheme="majorHAnsi" w:cstheme="majorHAnsi"/>
          <w:highlight w:val="green"/>
        </w:rPr>
        <w:t>needs</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without</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damaging</w:t>
      </w:r>
      <w:r w:rsidRPr="00010BC1">
        <w:rPr>
          <w:rStyle w:val="StyleUnderline"/>
          <w:rFonts w:asciiTheme="majorHAnsi" w:hAnsiTheme="majorHAnsi" w:cstheme="majorHAnsi"/>
        </w:rPr>
        <w:t xml:space="preserve"> the demands of </w:t>
      </w:r>
      <w:r w:rsidRPr="00D42E2C">
        <w:rPr>
          <w:rStyle w:val="StyleUnderline"/>
          <w:rFonts w:asciiTheme="majorHAnsi" w:hAnsiTheme="majorHAnsi" w:cstheme="majorHAnsi"/>
          <w:highlight w:val="green"/>
        </w:rPr>
        <w:t>future generations</w:t>
      </w:r>
      <w:r w:rsidRPr="00010BC1">
        <w:rPr>
          <w:rStyle w:val="StyleUnderline"/>
          <w:rFonts w:asciiTheme="majorHAnsi" w:hAnsiTheme="majorHAnsi" w:cstheme="majorHAnsi"/>
        </w:rPr>
        <w:t xml:space="preserve"> maintaining integrity and constancy of the natural systems.</w:t>
      </w:r>
      <w:r w:rsidRPr="00010BC1">
        <w:rPr>
          <w:rFonts w:asciiTheme="majorHAnsi" w:hAnsiTheme="majorHAnsi" w:cstheme="majorHAnsi"/>
        </w:rPr>
        <w:t xml:space="preserve"> The </w:t>
      </w:r>
      <w:r w:rsidRPr="00010BC1">
        <w:rPr>
          <w:rStyle w:val="StyleUnderline"/>
          <w:rFonts w:asciiTheme="majorHAnsi" w:hAnsiTheme="majorHAnsi" w:cstheme="majorHAnsi"/>
        </w:rPr>
        <w:t>modern idea of sustainable development is derived from the Brundtland Report in 1987.</w:t>
      </w:r>
      <w:r w:rsidRPr="00010BC1">
        <w:rPr>
          <w:rFonts w:asciiTheme="majorHAnsi" w:hAnsiTheme="majorHAnsi" w:cstheme="majorHAnsi"/>
        </w:rPr>
        <w:t xml:space="preserve"> Generally considered in </w:t>
      </w:r>
      <w:r w:rsidRPr="00010BC1">
        <w:rPr>
          <w:rStyle w:val="StyleUnderline"/>
          <w:rFonts w:asciiTheme="majorHAnsi" w:hAnsiTheme="majorHAnsi" w:cstheme="majorHAnsi"/>
        </w:rPr>
        <w:t xml:space="preserve">modern </w:t>
      </w:r>
      <w:r w:rsidRPr="00D42E2C">
        <w:rPr>
          <w:rStyle w:val="StyleUnderline"/>
          <w:rFonts w:asciiTheme="majorHAnsi" w:hAnsiTheme="majorHAnsi" w:cstheme="majorHAnsi"/>
          <w:highlight w:val="green"/>
        </w:rPr>
        <w:t>application and exploration of outer space</w:t>
      </w:r>
      <w:r w:rsidRPr="00010BC1">
        <w:rPr>
          <w:rStyle w:val="StyleUnderline"/>
          <w:rFonts w:asciiTheme="majorHAnsi" w:hAnsiTheme="majorHAnsi" w:cstheme="majorHAnsi"/>
        </w:rPr>
        <w:t xml:space="preserve">, fundamental elements are the area </w:t>
      </w:r>
      <w:r w:rsidRPr="00D42E2C">
        <w:rPr>
          <w:rStyle w:val="StyleUnderline"/>
          <w:rFonts w:asciiTheme="majorHAnsi" w:hAnsiTheme="majorHAnsi" w:cstheme="majorHAnsi"/>
          <w:highlight w:val="green"/>
        </w:rPr>
        <w:t>must</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be</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dedicated</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to</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peace</w:t>
      </w:r>
      <w:r w:rsidRPr="00010BC1">
        <w:rPr>
          <w:rStyle w:val="StyleUnderline"/>
          <w:rFonts w:asciiTheme="majorHAnsi" w:hAnsiTheme="majorHAnsi" w:cstheme="majorHAnsi"/>
        </w:rPr>
        <w:t>ful purposes</w:t>
      </w:r>
      <w:r w:rsidRPr="00010BC1">
        <w:rPr>
          <w:rFonts w:asciiTheme="majorHAnsi" w:hAnsiTheme="majorHAnsi" w:cstheme="majorHAnsi"/>
        </w:rPr>
        <w:t xml:space="preserve">; and the </w:t>
      </w:r>
      <w:r w:rsidRPr="00010BC1">
        <w:rPr>
          <w:rStyle w:val="StyleUnderline"/>
          <w:rFonts w:asciiTheme="majorHAnsi" w:hAnsiTheme="majorHAnsi" w:cstheme="majorHAnsi"/>
        </w:rPr>
        <w:t xml:space="preserve">area must be </w:t>
      </w:r>
      <w:r w:rsidRPr="00D42E2C">
        <w:rPr>
          <w:rStyle w:val="StyleUnderline"/>
          <w:rFonts w:asciiTheme="majorHAnsi" w:hAnsiTheme="majorHAnsi" w:cstheme="majorHAnsi"/>
          <w:highlight w:val="green"/>
        </w:rPr>
        <w:t>preserved</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for</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future</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generations</w:t>
      </w:r>
      <w:r w:rsidRPr="00010BC1">
        <w:rPr>
          <w:rStyle w:val="StyleUnderline"/>
          <w:rFonts w:asciiTheme="majorHAnsi" w:hAnsiTheme="majorHAnsi" w:cstheme="majorHAnsi"/>
        </w:rPr>
        <w:t> </w:t>
      </w:r>
      <w:hyperlink r:id="rId11" w:anchor="ref17" w:tgtFrame="_self" w:history="1">
        <w:r w:rsidRPr="00010BC1">
          <w:rPr>
            <w:rStyle w:val="Hyperlink"/>
            <w:rFonts w:asciiTheme="majorHAnsi" w:hAnsiTheme="majorHAnsi" w:cstheme="majorHAnsi"/>
          </w:rPr>
          <w:t>(Heim, 1990) </w:t>
        </w:r>
      </w:hyperlink>
      <w:r w:rsidRPr="00010BC1">
        <w:rPr>
          <w:rFonts w:asciiTheme="majorHAnsi" w:hAnsiTheme="majorHAnsi" w:cstheme="majorHAnsi"/>
        </w:rPr>
        <w:t xml:space="preserve">. It is an </w:t>
      </w:r>
      <w:r w:rsidRPr="00010BC1">
        <w:rPr>
          <w:rStyle w:val="StyleUnderline"/>
          <w:rFonts w:asciiTheme="majorHAnsi" w:hAnsiTheme="majorHAnsi" w:cstheme="majorHAnsi"/>
        </w:rPr>
        <w:t xml:space="preserve">indispensable and inordinate challenge to confirm </w:t>
      </w:r>
      <w:r w:rsidRPr="00D42E2C">
        <w:rPr>
          <w:rStyle w:val="StyleUnderline"/>
          <w:rFonts w:asciiTheme="majorHAnsi" w:hAnsiTheme="majorHAnsi" w:cstheme="majorHAnsi"/>
          <w:highlight w:val="green"/>
        </w:rPr>
        <w:t>uphold</w:t>
      </w:r>
      <w:r w:rsidRPr="00010BC1">
        <w:rPr>
          <w:rStyle w:val="StyleUnderline"/>
          <w:rFonts w:asciiTheme="majorHAnsi" w:hAnsiTheme="majorHAnsi" w:cstheme="majorHAnsi"/>
        </w:rPr>
        <w:t xml:space="preserve"> the </w:t>
      </w:r>
      <w:r w:rsidRPr="00D42E2C">
        <w:rPr>
          <w:rStyle w:val="StyleUnderline"/>
          <w:rFonts w:asciiTheme="majorHAnsi" w:hAnsiTheme="majorHAnsi" w:cstheme="majorHAnsi"/>
          <w:highlight w:val="green"/>
        </w:rPr>
        <w:t>healthy environment</w:t>
      </w:r>
      <w:r w:rsidRPr="00010BC1">
        <w:rPr>
          <w:rStyle w:val="StyleUnderline"/>
          <w:rFonts w:asciiTheme="majorHAnsi" w:hAnsiTheme="majorHAnsi" w:cstheme="majorHAnsi"/>
        </w:rPr>
        <w:t xml:space="preserve"> and make sure development </w:t>
      </w:r>
      <w:r w:rsidRPr="00D42E2C">
        <w:rPr>
          <w:rStyle w:val="StyleUnderline"/>
          <w:rFonts w:asciiTheme="majorHAnsi" w:hAnsiTheme="majorHAnsi" w:cstheme="majorHAnsi"/>
          <w:highlight w:val="green"/>
        </w:rPr>
        <w:t>without</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destroying</w:t>
      </w:r>
      <w:r w:rsidRPr="00010BC1">
        <w:rPr>
          <w:rStyle w:val="StyleUnderline"/>
          <w:rFonts w:asciiTheme="majorHAnsi" w:hAnsiTheme="majorHAnsi" w:cstheme="majorHAnsi"/>
        </w:rPr>
        <w:t xml:space="preserve"> the rights of </w:t>
      </w:r>
      <w:r w:rsidRPr="00D42E2C">
        <w:rPr>
          <w:rStyle w:val="StyleUnderline"/>
          <w:rFonts w:asciiTheme="majorHAnsi" w:hAnsiTheme="majorHAnsi" w:cstheme="majorHAnsi"/>
          <w:highlight w:val="green"/>
        </w:rPr>
        <w:t>future generations</w:t>
      </w:r>
      <w:r w:rsidRPr="00010BC1">
        <w:rPr>
          <w:rStyle w:val="StyleUnderline"/>
          <w:rFonts w:asciiTheme="majorHAnsi" w:hAnsiTheme="majorHAnsi" w:cstheme="majorHAnsi"/>
        </w:rPr>
        <w:t xml:space="preserve"> in space</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Article IX of The Outer Space Treaty provided, in the exploration and use of outer space, </w:t>
      </w:r>
      <w:r w:rsidRPr="00D42E2C">
        <w:rPr>
          <w:rStyle w:val="StyleUnderline"/>
          <w:rFonts w:asciiTheme="majorHAnsi" w:hAnsiTheme="majorHAnsi" w:cstheme="majorHAnsi"/>
          <w:highlight w:val="green"/>
        </w:rPr>
        <w:t>States should</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pursue</w:t>
      </w:r>
      <w:r w:rsidRPr="00010BC1">
        <w:rPr>
          <w:rStyle w:val="StyleUnderline"/>
          <w:rFonts w:asciiTheme="majorHAnsi" w:hAnsiTheme="majorHAnsi" w:cstheme="majorHAnsi"/>
        </w:rPr>
        <w:t xml:space="preserve"> studies and conduct </w:t>
      </w:r>
      <w:r w:rsidRPr="00D42E2C">
        <w:rPr>
          <w:rStyle w:val="StyleUnderline"/>
          <w:rFonts w:asciiTheme="majorHAnsi" w:hAnsiTheme="majorHAnsi" w:cstheme="majorHAnsi"/>
          <w:highlight w:val="green"/>
        </w:rPr>
        <w:t>exploration of outer space</w:t>
      </w:r>
      <w:r w:rsidRPr="00010BC1">
        <w:rPr>
          <w:rStyle w:val="StyleUnderline"/>
          <w:rFonts w:asciiTheme="majorHAnsi" w:hAnsiTheme="majorHAnsi" w:cstheme="majorHAnsi"/>
        </w:rPr>
        <w:t xml:space="preserve"> so as </w:t>
      </w:r>
      <w:r w:rsidRPr="00D42E2C">
        <w:rPr>
          <w:rStyle w:val="StyleUnderline"/>
          <w:rFonts w:asciiTheme="majorHAnsi" w:hAnsiTheme="majorHAnsi" w:cstheme="majorHAnsi"/>
          <w:highlight w:val="green"/>
        </w:rPr>
        <w:t>to</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avoid harmful contamination</w:t>
      </w:r>
      <w:r w:rsidRPr="00010BC1">
        <w:rPr>
          <w:rStyle w:val="StyleUnderline"/>
          <w:rFonts w:asciiTheme="majorHAnsi" w:hAnsiTheme="majorHAnsi" w:cstheme="majorHAnsi"/>
        </w:rPr>
        <w:t xml:space="preserve"> and also adverse changes in the environment of the Earth </w:t>
      </w:r>
      <w:hyperlink r:id="rId12" w:anchor="ref35" w:tgtFrame="_self" w:history="1">
        <w:r w:rsidRPr="00010BC1">
          <w:rPr>
            <w:rStyle w:val="StyleUnderline"/>
            <w:rFonts w:asciiTheme="majorHAnsi" w:hAnsiTheme="majorHAnsi" w:cstheme="majorHAnsi"/>
          </w:rPr>
          <w:t>(Outer Space Treaty, 1967)</w:t>
        </w:r>
        <w:r w:rsidRPr="00010BC1">
          <w:rPr>
            <w:rStyle w:val="Hyperlink"/>
            <w:rFonts w:asciiTheme="majorHAnsi" w:hAnsiTheme="majorHAnsi" w:cstheme="majorHAnsi"/>
          </w:rPr>
          <w:t> </w:t>
        </w:r>
      </w:hyperlink>
      <w:r w:rsidRPr="00010BC1">
        <w:rPr>
          <w:rFonts w:asciiTheme="majorHAnsi" w:hAnsiTheme="majorHAnsi" w:cstheme="majorHAnsi"/>
        </w:rPr>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13" w:anchor="ref38" w:tgtFrame="_self" w:history="1">
        <w:r w:rsidRPr="00010BC1">
          <w:rPr>
            <w:rStyle w:val="Hyperlink"/>
            <w:rFonts w:asciiTheme="majorHAnsi" w:hAnsiTheme="majorHAnsi" w:cstheme="majorHAnsi"/>
          </w:rPr>
          <w:t>(Robinson, 2005) </w:t>
        </w:r>
      </w:hyperlink>
      <w:r w:rsidRPr="00010BC1">
        <w:rPr>
          <w:rFonts w:asciiTheme="majorHAnsi" w:hAnsiTheme="majorHAnsi" w:cstheme="majorHAnsi"/>
        </w:rPr>
        <w:t xml:space="preserve">. As a result of multifaceted political, economic, scientific, technological, educational, and other global problems, </w:t>
      </w:r>
      <w:r w:rsidRPr="00010BC1">
        <w:rPr>
          <w:rStyle w:val="StyleUnderline"/>
          <w:rFonts w:asciiTheme="majorHAnsi" w:hAnsiTheme="majorHAnsi" w:cstheme="majorHAnsi"/>
        </w:rPr>
        <w:t>there has been practicing exclusively only international cooperation for sustainable space development among the developed countries </w:t>
      </w:r>
      <w:hyperlink r:id="rId14" w:anchor="ref34" w:tgtFrame="_self" w:history="1">
        <w:r w:rsidRPr="00010BC1">
          <w:rPr>
            <w:rStyle w:val="StyleUnderline"/>
            <w:rFonts w:asciiTheme="majorHAnsi" w:hAnsiTheme="majorHAnsi" w:cstheme="majorHAnsi"/>
          </w:rPr>
          <w:t>(Noichim, 2005) </w:t>
        </w:r>
      </w:hyperlink>
      <w:r w:rsidRPr="00010BC1">
        <w:rPr>
          <w:rStyle w:val="StyleUnderline"/>
          <w:rFonts w:asciiTheme="majorHAnsi" w:hAnsiTheme="majorHAnsi" w:cstheme="majorHAnsi"/>
        </w:rPr>
        <w:t xml:space="preserve">. </w:t>
      </w:r>
      <w:r w:rsidRPr="00010BC1">
        <w:rPr>
          <w:rFonts w:asciiTheme="majorHAnsi" w:hAnsiTheme="majorHAnsi" w:cstheme="majorHAnsi"/>
        </w:rPr>
        <w:t xml:space="preserve">The </w:t>
      </w:r>
      <w:r w:rsidRPr="00010BC1">
        <w:rPr>
          <w:rStyle w:val="StyleUnderline"/>
          <w:rFonts w:asciiTheme="majorHAnsi" w:hAnsiTheme="majorHAnsi" w:cstheme="majorHAnsi"/>
        </w:rPr>
        <w:t xml:space="preserve">space faring nations should </w:t>
      </w:r>
      <w:r w:rsidRPr="00D42E2C">
        <w:rPr>
          <w:rStyle w:val="StyleUnderline"/>
          <w:rFonts w:asciiTheme="majorHAnsi" w:hAnsiTheme="majorHAnsi" w:cstheme="majorHAnsi"/>
          <w:highlight w:val="green"/>
        </w:rPr>
        <w:t>promote</w:t>
      </w:r>
      <w:r w:rsidRPr="00010BC1">
        <w:rPr>
          <w:rStyle w:val="StyleUnderline"/>
          <w:rFonts w:asciiTheme="majorHAnsi" w:hAnsiTheme="majorHAnsi" w:cstheme="majorHAnsi"/>
        </w:rPr>
        <w:t xml:space="preserve"> a supportive environment for </w:t>
      </w:r>
      <w:r w:rsidRPr="00D42E2C">
        <w:rPr>
          <w:rStyle w:val="StyleUnderline"/>
          <w:rFonts w:asciiTheme="majorHAnsi" w:hAnsiTheme="majorHAnsi" w:cstheme="majorHAnsi"/>
          <w:highlight w:val="green"/>
        </w:rPr>
        <w:t>peaceful</w:t>
      </w:r>
      <w:r w:rsidRPr="00010BC1">
        <w:rPr>
          <w:rStyle w:val="StyleUnderline"/>
          <w:rFonts w:asciiTheme="majorHAnsi" w:hAnsiTheme="majorHAnsi" w:cstheme="majorHAnsi"/>
        </w:rPr>
        <w:t xml:space="preserve"> and </w:t>
      </w:r>
      <w:r w:rsidRPr="00D42E2C">
        <w:rPr>
          <w:rStyle w:val="StyleUnderline"/>
          <w:rFonts w:asciiTheme="majorHAnsi" w:hAnsiTheme="majorHAnsi" w:cstheme="majorHAnsi"/>
          <w:highlight w:val="green"/>
        </w:rPr>
        <w:t>sustainable</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use</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of</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space</w:t>
      </w:r>
      <w:r w:rsidRPr="00010BC1">
        <w:rPr>
          <w:rStyle w:val="StyleUnderline"/>
          <w:rFonts w:asciiTheme="majorHAnsi" w:hAnsiTheme="majorHAnsi" w:cstheme="majorHAnsi"/>
        </w:rPr>
        <w:t>, decrease environmental effects on Earth and protect the terrestrial environment</w:t>
      </w:r>
      <w:r w:rsidRPr="00010BC1">
        <w:rPr>
          <w:rFonts w:asciiTheme="majorHAnsi" w:hAnsiTheme="majorHAnsi" w:cstheme="majorHAnsi"/>
        </w:rPr>
        <w:t>. We should escape a regime that will ultimately reflect the over-exploitation of resources and environmental havoc </w:t>
      </w:r>
      <w:hyperlink r:id="rId15" w:anchor="ref9" w:tgtFrame="_self" w:history="1">
        <w:r w:rsidRPr="00010BC1">
          <w:rPr>
            <w:rStyle w:val="Hyperlink"/>
            <w:rFonts w:asciiTheme="majorHAnsi" w:hAnsiTheme="majorHAnsi" w:cstheme="majorHAnsi"/>
          </w:rPr>
          <w:t>(Fountain, 2002) </w:t>
        </w:r>
      </w:hyperlink>
      <w:r w:rsidRPr="00010BC1">
        <w:rPr>
          <w:rFonts w:asciiTheme="majorHAnsi" w:hAnsiTheme="majorHAnsi" w:cstheme="majorHAnsi"/>
        </w:rPr>
        <w:t>.</w:t>
      </w:r>
    </w:p>
    <w:p w14:paraId="7D8AB9D6" w14:textId="77777777" w:rsidR="00CC5DC1" w:rsidRDefault="00CC5DC1" w:rsidP="00CC5DC1">
      <w:pPr>
        <w:rPr>
          <w:b/>
          <w:sz w:val="26"/>
          <w:szCs w:val="26"/>
        </w:rPr>
      </w:pPr>
    </w:p>
    <w:p w14:paraId="42B3A3E3" w14:textId="7C41AC36" w:rsidR="00CC5DC1" w:rsidRDefault="00CC5DC1" w:rsidP="00CC5DC1">
      <w:pPr>
        <w:pStyle w:val="Heading2"/>
      </w:pPr>
      <w:r>
        <w:lastRenderedPageBreak/>
        <w:t>3</w:t>
      </w:r>
    </w:p>
    <w:p w14:paraId="1BCC6D9A" w14:textId="77777777" w:rsidR="006D109D" w:rsidRPr="00010BC1" w:rsidRDefault="006D109D" w:rsidP="006D109D">
      <w:pPr>
        <w:pStyle w:val="Heading4"/>
        <w:rPr>
          <w:rFonts w:asciiTheme="majorHAnsi" w:hAnsiTheme="majorHAnsi" w:cstheme="majorHAnsi"/>
        </w:rPr>
      </w:pPr>
      <w:r w:rsidRPr="00010BC1">
        <w:rPr>
          <w:rFonts w:asciiTheme="majorHAnsi" w:hAnsiTheme="majorHAnsi" w:cstheme="majorHAnsi"/>
        </w:rPr>
        <w:t>Interpretation—the aff may not defend a subset of appropriation.</w:t>
      </w:r>
    </w:p>
    <w:p w14:paraId="0C95776E" w14:textId="77777777" w:rsidR="006D109D" w:rsidRPr="00010BC1" w:rsidRDefault="006D109D" w:rsidP="006D109D">
      <w:pPr>
        <w:pStyle w:val="Heading4"/>
        <w:rPr>
          <w:rFonts w:asciiTheme="majorHAnsi" w:hAnsiTheme="majorHAnsi" w:cstheme="majorHAnsi"/>
        </w:rPr>
      </w:pPr>
      <w:r w:rsidRPr="00010BC1">
        <w:rPr>
          <w:rFonts w:asciiTheme="majorHAnsi" w:hAnsiTheme="majorHAnsi" w:cstheme="majorHAnsi"/>
        </w:rPr>
        <w:t xml:space="preserve">Appropriation is a generic indefinite singular. Cohen 01 </w:t>
      </w:r>
    </w:p>
    <w:p w14:paraId="5D1364B4" w14:textId="77777777" w:rsidR="006D109D" w:rsidRPr="00010BC1" w:rsidRDefault="006D109D" w:rsidP="006D109D">
      <w:pPr>
        <w:rPr>
          <w:rStyle w:val="Style13ptBold"/>
          <w:rFonts w:asciiTheme="majorHAnsi" w:hAnsiTheme="majorHAnsi" w:cstheme="majorHAnsi"/>
        </w:rPr>
      </w:pPr>
      <w:r w:rsidRPr="00010BC1">
        <w:rPr>
          <w:rFonts w:asciiTheme="majorHAnsi" w:hAnsiTheme="majorHAnsi" w:cstheme="majorHAnsi"/>
        </w:rPr>
        <w:t xml:space="preserve">Ariel Cohen (Ben-Gurion University of the Negev), “On the Generic Use of Indefinite Singulars,” Journal of Semantics 18:3, 2001 </w:t>
      </w:r>
      <w:hyperlink r:id="rId16" w:history="1">
        <w:r w:rsidRPr="00010BC1">
          <w:rPr>
            <w:rStyle w:val="Hyperlink"/>
            <w:rFonts w:asciiTheme="majorHAnsi" w:hAnsiTheme="majorHAnsi" w:cstheme="majorHAnsi"/>
          </w:rPr>
          <w:t>https://core.ac.uk/download/pdf/188590876.pdf</w:t>
        </w:r>
      </w:hyperlink>
    </w:p>
    <w:p w14:paraId="4C0B3641" w14:textId="77777777" w:rsidR="006D109D" w:rsidRPr="00010BC1" w:rsidRDefault="006D109D" w:rsidP="006D109D">
      <w:pPr>
        <w:rPr>
          <w:rStyle w:val="Style13ptBold"/>
          <w:rFonts w:asciiTheme="majorHAnsi" w:hAnsiTheme="majorHAnsi" w:cstheme="majorHAnsi"/>
        </w:rPr>
      </w:pPr>
      <w:r w:rsidRPr="00010BC1">
        <w:rPr>
          <w:rStyle w:val="Style13ptBold"/>
          <w:rFonts w:asciiTheme="majorHAnsi" w:hAnsiTheme="majorHAnsi" w:cstheme="majorHAnsi"/>
        </w:rPr>
        <w:t>*IS generic = Indefinite Singulars</w:t>
      </w:r>
    </w:p>
    <w:p w14:paraId="652D2A23" w14:textId="77777777" w:rsidR="006D109D" w:rsidRPr="00010BC1" w:rsidRDefault="006D109D" w:rsidP="006D109D">
      <w:pPr>
        <w:rPr>
          <w:rFonts w:asciiTheme="majorHAnsi" w:hAnsiTheme="majorHAnsi" w:cstheme="majorHAnsi"/>
        </w:rPr>
      </w:pPr>
      <w:r w:rsidRPr="00010BC1">
        <w:rPr>
          <w:rFonts w:asciiTheme="majorHAnsi" w:hAnsiTheme="majorHAnsi" w:cstheme="majorHAnsi"/>
        </w:rPr>
        <w:t xml:space="preserve">French, then, expresses </w:t>
      </w:r>
      <w:r w:rsidRPr="00010BC1">
        <w:rPr>
          <w:rStyle w:val="StyleUnderline"/>
          <w:rFonts w:asciiTheme="majorHAnsi" w:hAnsiTheme="majorHAnsi" w:cstheme="majorHAnsi"/>
        </w:rPr>
        <w:t>the two types of reading differently. In English, on</w:t>
      </w:r>
      <w:r w:rsidRPr="00010BC1">
        <w:rPr>
          <w:rStyle w:val="StyleUnderline"/>
          <w:rFonts w:asciiTheme="majorHAnsi" w:hAnsiTheme="majorHAnsi" w:cstheme="majorHAnsi"/>
          <w:sz w:val="12"/>
        </w:rPr>
        <w:t xml:space="preserve">¶ </w:t>
      </w:r>
      <w:r w:rsidRPr="00010BC1">
        <w:rPr>
          <w:rStyle w:val="StyleUnderline"/>
          <w:rFonts w:asciiTheme="majorHAnsi" w:hAnsiTheme="majorHAnsi" w:cstheme="majorHAnsi"/>
        </w:rPr>
        <w:t>the other hand, generic BPs are ambiguous between inductivist and normative</w:t>
      </w:r>
      <w:r w:rsidRPr="00010BC1">
        <w:rPr>
          <w:rStyle w:val="StyleUnderline"/>
          <w:rFonts w:asciiTheme="majorHAnsi" w:hAnsiTheme="majorHAnsi" w:cstheme="majorHAnsi"/>
          <w:sz w:val="12"/>
        </w:rPr>
        <w:t xml:space="preserve">¶ </w:t>
      </w:r>
      <w:r w:rsidRPr="00010BC1">
        <w:rPr>
          <w:rStyle w:val="StyleUnderline"/>
          <w:rFonts w:asciiTheme="majorHAnsi" w:hAnsiTheme="majorHAnsi" w:cstheme="majorHAnsi"/>
        </w:rPr>
        <w:t>readings. But even in English there is one type of generic that can express only</w:t>
      </w:r>
      <w:r w:rsidRPr="00010BC1">
        <w:rPr>
          <w:rStyle w:val="StyleUnderline"/>
          <w:rFonts w:asciiTheme="majorHAnsi" w:hAnsiTheme="majorHAnsi" w:cstheme="majorHAnsi"/>
          <w:sz w:val="12"/>
        </w:rPr>
        <w:t xml:space="preserve">¶ </w:t>
      </w:r>
      <w:r w:rsidRPr="00010BC1">
        <w:rPr>
          <w:rStyle w:val="StyleUnderline"/>
          <w:rFonts w:asciiTheme="majorHAnsi" w:hAnsiTheme="majorHAnsi" w:cstheme="majorHAnsi"/>
        </w:rPr>
        <w:t xml:space="preserve">one of these readings, and this is the IS generic. </w:t>
      </w:r>
      <w:r w:rsidRPr="00D42E2C">
        <w:rPr>
          <w:rStyle w:val="StyleUnderline"/>
          <w:rFonts w:asciiTheme="majorHAnsi" w:hAnsiTheme="majorHAnsi" w:cstheme="majorHAnsi"/>
          <w:highlight w:val="green"/>
        </w:rPr>
        <w:t>While BPs are ambiguous</w:t>
      </w:r>
      <w:r w:rsidRPr="00D42E2C">
        <w:rPr>
          <w:rStyle w:val="StyleUnderline"/>
          <w:rFonts w:asciiTheme="majorHAnsi" w:hAnsiTheme="majorHAnsi" w:cstheme="majorHAnsi"/>
          <w:sz w:val="12"/>
          <w:highlight w:val="green"/>
        </w:rPr>
        <w:t xml:space="preserve">¶ </w:t>
      </w:r>
      <w:r w:rsidRPr="00D42E2C">
        <w:rPr>
          <w:rStyle w:val="StyleUnderline"/>
          <w:rFonts w:asciiTheme="majorHAnsi" w:hAnsiTheme="majorHAnsi" w:cstheme="majorHAnsi"/>
          <w:highlight w:val="green"/>
        </w:rPr>
        <w:t>between the inductivist and the rules and regulations readings, ISs are not</w:t>
      </w:r>
      <w:r w:rsidRPr="00010BC1">
        <w:rPr>
          <w:rStyle w:val="StyleUnderline"/>
          <w:rFonts w:asciiTheme="majorHAnsi" w:hAnsiTheme="majorHAnsi" w:cstheme="majorHAnsi"/>
        </w:rPr>
        <w:t>. In</w:t>
      </w:r>
      <w:r w:rsidRPr="00010BC1">
        <w:rPr>
          <w:rStyle w:val="StyleUnderline"/>
          <w:rFonts w:asciiTheme="majorHAnsi" w:hAnsiTheme="majorHAnsi" w:cstheme="majorHAnsi"/>
          <w:sz w:val="12"/>
        </w:rPr>
        <w:t xml:space="preserve">¶ </w:t>
      </w:r>
      <w:r w:rsidRPr="00010BC1">
        <w:rPr>
          <w:rStyle w:val="StyleUnderline"/>
          <w:rFonts w:asciiTheme="majorHAnsi" w:hAnsiTheme="majorHAnsi" w:cstheme="majorHAnsi"/>
        </w:rPr>
        <w:t>the supermarket scenario discussed above, only (44.b) is true:</w:t>
      </w:r>
      <w:r w:rsidRPr="00010BC1">
        <w:rPr>
          <w:rStyle w:val="StyleUnderline"/>
          <w:rFonts w:asciiTheme="majorHAnsi" w:hAnsiTheme="majorHAnsi" w:cstheme="majorHAnsi"/>
          <w:sz w:val="12"/>
        </w:rPr>
        <w:t xml:space="preserve">¶ </w:t>
      </w:r>
      <w:r w:rsidRPr="00010BC1">
        <w:rPr>
          <w:rStyle w:val="StyleUnderline"/>
          <w:rFonts w:asciiTheme="majorHAnsi" w:hAnsiTheme="majorHAnsi" w:cstheme="majorHAnsi"/>
        </w:rPr>
        <w:t>(44) a. A banana sells for $.49/lb.</w:t>
      </w:r>
      <w:r w:rsidRPr="00010BC1">
        <w:rPr>
          <w:rStyle w:val="StyleUnderline"/>
          <w:rFonts w:asciiTheme="majorHAnsi" w:hAnsiTheme="majorHAnsi" w:cstheme="majorHAnsi"/>
          <w:sz w:val="12"/>
        </w:rPr>
        <w:t xml:space="preserve">¶ </w:t>
      </w:r>
      <w:r w:rsidRPr="00010BC1">
        <w:rPr>
          <w:rStyle w:val="StyleUnderline"/>
          <w:rFonts w:asciiTheme="majorHAnsi" w:hAnsiTheme="majorHAnsi" w:cstheme="majorHAnsi"/>
        </w:rPr>
        <w:t>b. A banana sells for $1.00/lb.</w:t>
      </w:r>
      <w:r w:rsidRPr="00010BC1">
        <w:rPr>
          <w:rStyle w:val="StyleUnderline"/>
          <w:rFonts w:asciiTheme="majorHAnsi" w:hAnsiTheme="majorHAnsi" w:cstheme="majorHAnsi"/>
          <w:sz w:val="12"/>
        </w:rPr>
        <w:t xml:space="preserve">¶ </w:t>
      </w:r>
      <w:r w:rsidRPr="00010BC1">
        <w:rPr>
          <w:rStyle w:val="StyleUnderline"/>
          <w:rFonts w:asciiTheme="majorHAnsi" w:hAnsiTheme="majorHAnsi" w:cstheme="majorHAnsi"/>
        </w:rPr>
        <w:t xml:space="preserve">The normative force of </w:t>
      </w:r>
      <w:r w:rsidRPr="00D42E2C">
        <w:rPr>
          <w:rStyle w:val="StyleUnderline"/>
          <w:rFonts w:asciiTheme="majorHAnsi" w:hAnsiTheme="majorHAnsi" w:cstheme="majorHAnsi"/>
          <w:highlight w:val="green"/>
        </w:rPr>
        <w:t>the generic IS</w:t>
      </w:r>
      <w:r w:rsidRPr="00010BC1">
        <w:rPr>
          <w:rStyle w:val="StyleUnderline"/>
          <w:rFonts w:asciiTheme="majorHAnsi" w:hAnsiTheme="majorHAnsi" w:cstheme="majorHAnsi"/>
        </w:rPr>
        <w:t xml:space="preserve"> has been noted before.</w:t>
      </w:r>
      <w:r w:rsidRPr="00010BC1">
        <w:rPr>
          <w:rFonts w:asciiTheme="majorHAnsi" w:hAnsiTheme="majorHAnsi" w:cstheme="majorHAnsi"/>
        </w:rPr>
        <w:t xml:space="preserve"> Burton-Roberts</w:t>
      </w:r>
      <w:r w:rsidRPr="00010BC1">
        <w:rPr>
          <w:rFonts w:asciiTheme="majorHAnsi" w:hAnsiTheme="majorHAnsi" w:cstheme="majorHAnsi"/>
          <w:sz w:val="12"/>
        </w:rPr>
        <w:t>¶</w:t>
      </w:r>
      <w:r w:rsidRPr="00010BC1">
        <w:rPr>
          <w:rFonts w:asciiTheme="majorHAnsi" w:hAnsiTheme="majorHAnsi" w:cstheme="majorHAnsi"/>
        </w:rPr>
        <w:t xml:space="preserve"> (1977) considers the following minimal pair:</w:t>
      </w:r>
      <w:r w:rsidRPr="00010BC1">
        <w:rPr>
          <w:rFonts w:asciiTheme="majorHAnsi" w:hAnsiTheme="majorHAnsi" w:cstheme="majorHAnsi"/>
          <w:sz w:val="12"/>
        </w:rPr>
        <w:t>¶</w:t>
      </w:r>
      <w:r w:rsidRPr="00010BC1">
        <w:rPr>
          <w:rFonts w:asciiTheme="majorHAnsi" w:hAnsiTheme="majorHAnsi" w:cstheme="majorHAnsi"/>
        </w:rPr>
        <w:t xml:space="preserve"> (45) a. Gentlemen open doors for ladies.</w:t>
      </w:r>
      <w:r w:rsidRPr="00010BC1">
        <w:rPr>
          <w:rFonts w:asciiTheme="majorHAnsi" w:hAnsiTheme="majorHAnsi" w:cstheme="majorHAnsi"/>
          <w:sz w:val="12"/>
        </w:rPr>
        <w:t>¶</w:t>
      </w:r>
      <w:r w:rsidRPr="00010BC1">
        <w:rPr>
          <w:rFonts w:asciiTheme="majorHAnsi" w:hAnsiTheme="majorHAnsi" w:cstheme="majorHAnsi"/>
        </w:rPr>
        <w:t xml:space="preserve"> b. </w:t>
      </w:r>
      <w:r w:rsidRPr="00010BC1">
        <w:rPr>
          <w:rStyle w:val="StyleUnderline"/>
          <w:rFonts w:asciiTheme="majorHAnsi" w:hAnsiTheme="majorHAnsi" w:cstheme="majorHAnsi"/>
        </w:rPr>
        <w:t>A gentleman opens doors for ladies.</w:t>
      </w:r>
      <w:r w:rsidRPr="00010BC1">
        <w:rPr>
          <w:rStyle w:val="StyleUnderline"/>
          <w:rFonts w:asciiTheme="majorHAnsi" w:hAnsiTheme="majorHAnsi" w:cstheme="majorHAnsi"/>
          <w:sz w:val="12"/>
        </w:rPr>
        <w:t xml:space="preserve">¶ </w:t>
      </w:r>
      <w:r w:rsidRPr="00010BC1">
        <w:rPr>
          <w:rStyle w:val="StyleUnderline"/>
          <w:rFonts w:asciiTheme="majorHAnsi" w:hAnsiTheme="majorHAnsi" w:cstheme="majorHAnsi"/>
        </w:rPr>
        <w:t xml:space="preserve">He notes that (45.b), but not (45.a), </w:t>
      </w:r>
      <w:r w:rsidRPr="00D42E2C">
        <w:rPr>
          <w:rStyle w:val="StyleUnderline"/>
          <w:rFonts w:asciiTheme="majorHAnsi" w:hAnsiTheme="majorHAnsi" w:cstheme="majorHAnsi"/>
          <w:highlight w:val="green"/>
        </w:rPr>
        <w:t>expresses what he calls “moral necessity.</w:t>
      </w:r>
      <w:r w:rsidRPr="00010BC1">
        <w:rPr>
          <w:rStyle w:val="StyleUnderline"/>
          <w:rFonts w:asciiTheme="majorHAnsi" w:hAnsiTheme="majorHAnsi" w:cstheme="majorHAnsi"/>
        </w:rPr>
        <w:t>”7</w:t>
      </w:r>
      <w:r w:rsidRPr="00010BC1">
        <w:rPr>
          <w:rStyle w:val="StyleUnderline"/>
          <w:rFonts w:asciiTheme="majorHAnsi" w:hAnsiTheme="majorHAnsi" w:cstheme="majorHAnsi"/>
          <w:sz w:val="12"/>
        </w:rPr>
        <w:t xml:space="preserve">¶ </w:t>
      </w:r>
      <w:r w:rsidRPr="00010BC1">
        <w:rPr>
          <w:rStyle w:val="StyleUnderline"/>
          <w:rFonts w:asciiTheme="majorHAnsi" w:hAnsiTheme="majorHAnsi" w:cstheme="majorHAnsi"/>
        </w:rPr>
        <w:t>Burton-Roberts observes that if Emile does not as a rule open doors for ladies, his mother could utter [(45.b)] and thereby successfully imply that Emile was not, or was</w:t>
      </w:r>
      <w:r w:rsidRPr="00010BC1">
        <w:rPr>
          <w:rStyle w:val="StyleUnderline"/>
          <w:rFonts w:asciiTheme="majorHAnsi" w:hAnsiTheme="majorHAnsi" w:cstheme="majorHAnsi"/>
          <w:sz w:val="12"/>
        </w:rPr>
        <w:t xml:space="preserve">¶ </w:t>
      </w:r>
      <w:r w:rsidRPr="00010BC1">
        <w:rPr>
          <w:rStyle w:val="StyleUnderline"/>
          <w:rFonts w:asciiTheme="majorHAnsi" w:hAnsiTheme="majorHAnsi" w:cstheme="majorHAnsi"/>
        </w:rPr>
        <w:t>not being, a gentleman</w:t>
      </w:r>
      <w:r w:rsidRPr="00010BC1">
        <w:rPr>
          <w:rFonts w:asciiTheme="majorHAnsi" w:hAnsiTheme="majorHAnsi" w:cstheme="majorHAnsi"/>
        </w:rPr>
        <w:t>. Notice that, if she were to utter. . . [(45.a)] she</w:t>
      </w:r>
      <w:r w:rsidRPr="00010BC1">
        <w:rPr>
          <w:rFonts w:asciiTheme="majorHAnsi" w:hAnsiTheme="majorHAnsi" w:cstheme="majorHAnsi"/>
          <w:sz w:val="12"/>
        </w:rPr>
        <w:t>¶</w:t>
      </w:r>
      <w:r w:rsidRPr="00010BC1">
        <w:rPr>
          <w:rFonts w:asciiTheme="majorHAnsi" w:hAnsiTheme="majorHAnsi" w:cstheme="majorHAnsi"/>
        </w:rPr>
        <w:t xml:space="preserve"> might achieve the same effect (that of getting Emile to open doors for</w:t>
      </w:r>
      <w:r w:rsidRPr="00010BC1">
        <w:rPr>
          <w:rFonts w:asciiTheme="majorHAnsi" w:hAnsiTheme="majorHAnsi" w:cstheme="majorHAnsi"/>
          <w:sz w:val="12"/>
        </w:rPr>
        <w:t>¶</w:t>
      </w:r>
      <w:r w:rsidRPr="00010BC1">
        <w:rPr>
          <w:rFonts w:asciiTheme="majorHAnsi" w:hAnsiTheme="majorHAnsi" w:cstheme="majorHAnsi"/>
        </w:rPr>
        <w:t xml:space="preserve"> ladies) but would do so by different means. . . For [(45.a)] merely makes a</w:t>
      </w:r>
      <w:r w:rsidRPr="00010BC1">
        <w:rPr>
          <w:rFonts w:asciiTheme="majorHAnsi" w:hAnsiTheme="majorHAnsi" w:cstheme="majorHAnsi"/>
          <w:sz w:val="12"/>
        </w:rPr>
        <w:t>¶</w:t>
      </w:r>
      <w:r w:rsidRPr="00010BC1">
        <w:rPr>
          <w:rFonts w:asciiTheme="majorHAnsi" w:hAnsiTheme="majorHAnsi" w:cstheme="majorHAnsi"/>
        </w:rPr>
        <w:t xml:space="preserve"> generalisation about gentlemen (p. 188).</w:t>
      </w:r>
      <w:r w:rsidRPr="00010BC1">
        <w:rPr>
          <w:rFonts w:asciiTheme="majorHAnsi" w:hAnsiTheme="majorHAnsi" w:cstheme="majorHAnsi"/>
          <w:sz w:val="12"/>
        </w:rPr>
        <w:t>¶</w:t>
      </w:r>
      <w:r w:rsidRPr="00010BC1">
        <w:rPr>
          <w:rFonts w:asciiTheme="majorHAnsi" w:hAnsiTheme="majorHAnsi" w:cstheme="majorHAnsi"/>
        </w:rPr>
        <w:t xml:space="preserve"> </w:t>
      </w:r>
      <w:r w:rsidRPr="00010BC1">
        <w:rPr>
          <w:rStyle w:val="StyleUnderline"/>
          <w:rFonts w:asciiTheme="majorHAnsi" w:hAnsiTheme="majorHAnsi" w:cstheme="majorHAnsi"/>
        </w:rPr>
        <w:t>Sentence (45.b), then, unlike (45.a), does not have a reading where it makes</w:t>
      </w:r>
      <w:r w:rsidRPr="00010BC1">
        <w:rPr>
          <w:rStyle w:val="StyleUnderline"/>
          <w:rFonts w:asciiTheme="majorHAnsi" w:hAnsiTheme="majorHAnsi" w:cstheme="majorHAnsi"/>
          <w:sz w:val="12"/>
        </w:rPr>
        <w:t xml:space="preserve">¶ </w:t>
      </w:r>
      <w:r w:rsidRPr="00010BC1">
        <w:rPr>
          <w:rStyle w:val="StyleUnderline"/>
          <w:rFonts w:asciiTheme="majorHAnsi" w:hAnsiTheme="majorHAnsi" w:cstheme="majorHAnsi"/>
        </w:rPr>
        <w:t xml:space="preserve">a generalization about gentlemen; </w:t>
      </w:r>
      <w:r w:rsidRPr="00D42E2C">
        <w:rPr>
          <w:rStyle w:val="StyleUnderline"/>
          <w:rFonts w:asciiTheme="majorHAnsi" w:hAnsiTheme="majorHAnsi" w:cstheme="majorHAnsi"/>
          <w:highlight w:val="green"/>
        </w:rPr>
        <w:t xml:space="preserve">it is, </w:t>
      </w:r>
      <w:r w:rsidRPr="00010BC1">
        <w:rPr>
          <w:rStyle w:val="StyleUnderline"/>
          <w:rFonts w:asciiTheme="majorHAnsi" w:hAnsiTheme="majorHAnsi" w:cstheme="majorHAnsi"/>
        </w:rPr>
        <w:t xml:space="preserve">rather, </w:t>
      </w:r>
      <w:r w:rsidRPr="00D42E2C">
        <w:rPr>
          <w:rStyle w:val="StyleUnderline"/>
          <w:rFonts w:asciiTheme="majorHAnsi" w:hAnsiTheme="majorHAnsi" w:cstheme="majorHAnsi"/>
          <w:highlight w:val="green"/>
        </w:rPr>
        <w:t>a statement about some social</w:t>
      </w:r>
      <w:r w:rsidRPr="00D42E2C">
        <w:rPr>
          <w:rStyle w:val="StyleUnderline"/>
          <w:rFonts w:asciiTheme="majorHAnsi" w:hAnsiTheme="majorHAnsi" w:cstheme="majorHAnsi"/>
          <w:sz w:val="12"/>
          <w:highlight w:val="green"/>
        </w:rPr>
        <w:t xml:space="preserve">¶ </w:t>
      </w:r>
      <w:r w:rsidRPr="00D42E2C">
        <w:rPr>
          <w:rStyle w:val="StyleUnderline"/>
          <w:rFonts w:asciiTheme="majorHAnsi" w:hAnsiTheme="majorHAnsi" w:cstheme="majorHAnsi"/>
          <w:highlight w:val="green"/>
        </w:rPr>
        <w:t>norm</w:t>
      </w:r>
      <w:r w:rsidRPr="00010BC1">
        <w:rPr>
          <w:rStyle w:val="StyleUnderline"/>
          <w:rFonts w:asciiTheme="majorHAnsi" w:hAnsiTheme="majorHAnsi" w:cstheme="majorHAnsi"/>
        </w:rPr>
        <w:t xml:space="preserve">. It is true just in case this norm is in effect, i.e. </w:t>
      </w:r>
      <w:r w:rsidRPr="00D42E2C">
        <w:rPr>
          <w:rStyle w:val="StyleUnderline"/>
          <w:rFonts w:asciiTheme="majorHAnsi" w:hAnsiTheme="majorHAnsi" w:cstheme="majorHAnsi"/>
          <w:highlight w:val="green"/>
        </w:rPr>
        <w:t>it is a member of a set of</w:t>
      </w:r>
      <w:r w:rsidRPr="00D42E2C">
        <w:rPr>
          <w:rStyle w:val="StyleUnderline"/>
          <w:rFonts w:asciiTheme="majorHAnsi" w:hAnsiTheme="majorHAnsi" w:cstheme="majorHAnsi"/>
          <w:sz w:val="12"/>
          <w:highlight w:val="green"/>
        </w:rPr>
        <w:t xml:space="preserve">¶ </w:t>
      </w:r>
      <w:r w:rsidRPr="00D42E2C">
        <w:rPr>
          <w:rStyle w:val="StyleUnderline"/>
          <w:rFonts w:asciiTheme="majorHAnsi" w:hAnsiTheme="majorHAnsi" w:cstheme="majorHAnsi"/>
          <w:highlight w:val="green"/>
        </w:rPr>
        <w:t>socially accepted rules and regulations.</w:t>
      </w:r>
      <w:r w:rsidRPr="00010BC1">
        <w:rPr>
          <w:rFonts w:asciiTheme="majorHAnsi" w:hAnsiTheme="majorHAnsi" w:cstheme="majorHAnsi"/>
          <w:sz w:val="12"/>
        </w:rPr>
        <w:t>¶</w:t>
      </w:r>
      <w:r w:rsidRPr="00010BC1">
        <w:rPr>
          <w:rFonts w:asciiTheme="majorHAnsi" w:hAnsiTheme="majorHAnsi" w:cstheme="majorHAnsi"/>
        </w:rPr>
        <w:t xml:space="preserve"> An IS that, in the null context, cannot be read generically, </w:t>
      </w:r>
      <w:r w:rsidRPr="00D42E2C">
        <w:rPr>
          <w:rStyle w:val="StyleUnderline"/>
          <w:rFonts w:asciiTheme="majorHAnsi" w:hAnsiTheme="majorHAnsi" w:cstheme="majorHAnsi"/>
          <w:highlight w:val="green"/>
        </w:rPr>
        <w:t>may receive a</w:t>
      </w:r>
      <w:r w:rsidRPr="00D42E2C">
        <w:rPr>
          <w:rStyle w:val="StyleUnderline"/>
          <w:rFonts w:asciiTheme="majorHAnsi" w:hAnsiTheme="majorHAnsi" w:cstheme="majorHAnsi"/>
          <w:sz w:val="12"/>
          <w:highlight w:val="green"/>
        </w:rPr>
        <w:t xml:space="preserve">¶ </w:t>
      </w:r>
      <w:r w:rsidRPr="00D42E2C">
        <w:rPr>
          <w:rStyle w:val="StyleUnderline"/>
          <w:rFonts w:asciiTheme="majorHAnsi" w:hAnsiTheme="majorHAnsi" w:cstheme="majorHAnsi"/>
          <w:highlight w:val="green"/>
        </w:rPr>
        <w:t>generic reading in a context that makes it clear that a rule or a regulation is</w:t>
      </w:r>
      <w:r w:rsidRPr="00D42E2C">
        <w:rPr>
          <w:rStyle w:val="StyleUnderline"/>
          <w:rFonts w:asciiTheme="majorHAnsi" w:hAnsiTheme="majorHAnsi" w:cstheme="majorHAnsi"/>
          <w:sz w:val="12"/>
          <w:highlight w:val="green"/>
        </w:rPr>
        <w:t xml:space="preserve">¶ </w:t>
      </w:r>
      <w:r w:rsidRPr="00D42E2C">
        <w:rPr>
          <w:rStyle w:val="StyleUnderline"/>
          <w:rFonts w:asciiTheme="majorHAnsi" w:hAnsiTheme="majorHAnsi" w:cstheme="majorHAnsi"/>
          <w:highlight w:val="green"/>
        </w:rPr>
        <w:t>referred to</w:t>
      </w:r>
      <w:r w:rsidRPr="00010BC1">
        <w:rPr>
          <w:rStyle w:val="StyleUnderline"/>
          <w:rFonts w:asciiTheme="majorHAnsi" w:hAnsiTheme="majorHAnsi" w:cstheme="majorHAnsi"/>
        </w:rPr>
        <w:t>.</w:t>
      </w:r>
      <w:r w:rsidRPr="00010BC1">
        <w:rPr>
          <w:rFonts w:asciiTheme="majorHAnsi" w:hAnsiTheme="majorHAnsi" w:cstheme="majorHAnsi"/>
        </w:rPr>
        <w:t xml:space="preserve"> For example, Greenberg (1998) notes that, out of the blue, (46.a)</w:t>
      </w:r>
      <w:r w:rsidRPr="00010BC1">
        <w:rPr>
          <w:rFonts w:asciiTheme="majorHAnsi" w:hAnsiTheme="majorHAnsi" w:cstheme="majorHAnsi"/>
          <w:sz w:val="12"/>
        </w:rPr>
        <w:t>¶</w:t>
      </w:r>
      <w:r w:rsidRPr="00010BC1">
        <w:rPr>
          <w:rFonts w:asciiTheme="majorHAnsi" w:hAnsiTheme="majorHAnsi" w:cstheme="majorHAnsi"/>
        </w:rPr>
        <w:t xml:space="preserve"> and (46.b) do not have a generic reading:</w:t>
      </w:r>
      <w:r w:rsidRPr="00010BC1">
        <w:rPr>
          <w:rFonts w:asciiTheme="majorHAnsi" w:hAnsiTheme="majorHAnsi" w:cstheme="majorHAnsi"/>
          <w:sz w:val="12"/>
        </w:rPr>
        <w:t>¶</w:t>
      </w:r>
      <w:r w:rsidRPr="00010BC1">
        <w:rPr>
          <w:rFonts w:asciiTheme="majorHAnsi" w:hAnsiTheme="majorHAnsi" w:cstheme="majorHAnsi"/>
        </w:rPr>
        <w:t xml:space="preserve"> (46) a. A Norwegian student whose name ends with ‘s’ or ‘j’ wears green</w:t>
      </w:r>
      <w:r w:rsidRPr="00010BC1">
        <w:rPr>
          <w:rFonts w:asciiTheme="majorHAnsi" w:hAnsiTheme="majorHAnsi" w:cstheme="majorHAnsi"/>
          <w:sz w:val="12"/>
        </w:rPr>
        <w:t>¶</w:t>
      </w:r>
      <w:r w:rsidRPr="00010BC1">
        <w:rPr>
          <w:rFonts w:asciiTheme="majorHAnsi" w:hAnsiTheme="majorHAnsi" w:cstheme="majorHAnsi"/>
        </w:rPr>
        <w:t xml:space="preserve"> thick socks.</w:t>
      </w:r>
      <w:r w:rsidRPr="00010BC1">
        <w:rPr>
          <w:rFonts w:asciiTheme="majorHAnsi" w:hAnsiTheme="majorHAnsi" w:cstheme="majorHAnsi"/>
          <w:sz w:val="12"/>
        </w:rPr>
        <w:t>¶</w:t>
      </w:r>
      <w:r w:rsidRPr="00010BC1">
        <w:rPr>
          <w:rFonts w:asciiTheme="majorHAnsi" w:hAnsiTheme="majorHAnsi" w:cstheme="majorHAnsi"/>
        </w:rPr>
        <w:t xml:space="preserve"> b. A tall, left-handed, brown haired neurologist in Hadassa hospital</w:t>
      </w:r>
      <w:r w:rsidRPr="00010BC1">
        <w:rPr>
          <w:rFonts w:asciiTheme="majorHAnsi" w:hAnsiTheme="majorHAnsi" w:cstheme="majorHAnsi"/>
          <w:sz w:val="12"/>
        </w:rPr>
        <w:t>¶</w:t>
      </w:r>
      <w:r w:rsidRPr="00010BC1">
        <w:rPr>
          <w:rFonts w:asciiTheme="majorHAnsi" w:hAnsiTheme="majorHAnsi" w:cstheme="majorHAnsi"/>
        </w:rPr>
        <w:t xml:space="preserve"> earns more than $50,000 a year.</w:t>
      </w:r>
      <w:r w:rsidRPr="00010BC1">
        <w:rPr>
          <w:rFonts w:asciiTheme="majorHAnsi" w:hAnsiTheme="majorHAnsi" w:cstheme="majorHAnsi"/>
          <w:sz w:val="12"/>
        </w:rPr>
        <w:t>¶</w:t>
      </w:r>
      <w:r w:rsidRPr="00010BC1">
        <w:rPr>
          <w:rFonts w:asciiTheme="majorHAnsi" w:hAnsiTheme="majorHAnsi" w:cstheme="majorHAnsi"/>
        </w:rPr>
        <w:t xml:space="preserve"> However, Greenberg points out that in the context of (47.a) and (47.b),</w:t>
      </w:r>
      <w:r w:rsidRPr="00010BC1">
        <w:rPr>
          <w:rFonts w:asciiTheme="majorHAnsi" w:hAnsiTheme="majorHAnsi" w:cstheme="majorHAnsi"/>
          <w:sz w:val="12"/>
        </w:rPr>
        <w:t>¶</w:t>
      </w:r>
      <w:r w:rsidRPr="00010BC1">
        <w:rPr>
          <w:rFonts w:asciiTheme="majorHAnsi" w:hAnsiTheme="majorHAnsi" w:cstheme="majorHAnsi"/>
        </w:rPr>
        <w:t xml:space="preserve"> respectively, the generic readings of the IS subject are quite natural:</w:t>
      </w:r>
      <w:r w:rsidRPr="00010BC1">
        <w:rPr>
          <w:rFonts w:asciiTheme="majorHAnsi" w:hAnsiTheme="majorHAnsi" w:cstheme="majorHAnsi"/>
          <w:sz w:val="12"/>
        </w:rPr>
        <w:t>¶</w:t>
      </w:r>
      <w:r w:rsidRPr="00010BC1">
        <w:rPr>
          <w:rFonts w:asciiTheme="majorHAnsi" w:hAnsiTheme="majorHAnsi" w:cstheme="majorHAnsi"/>
        </w:rPr>
        <w:t xml:space="preserve"> (47) a. You know, there are very interesting traditions in Norway, concerning the connection between name, profession, and clothing. For</w:t>
      </w:r>
      <w:r w:rsidRPr="00010BC1">
        <w:rPr>
          <w:rFonts w:asciiTheme="majorHAnsi" w:hAnsiTheme="majorHAnsi" w:cstheme="majorHAnsi"/>
          <w:sz w:val="12"/>
        </w:rPr>
        <w:t>¶</w:t>
      </w:r>
      <w:r w:rsidRPr="00010BC1">
        <w:rPr>
          <w:rFonts w:asciiTheme="majorHAnsi" w:hAnsiTheme="majorHAnsi" w:cstheme="majorHAnsi"/>
        </w:rPr>
        <w:t xml:space="preserve"> example, a Norwegian student. . .</w:t>
      </w:r>
      <w:r w:rsidRPr="00010BC1">
        <w:rPr>
          <w:rFonts w:asciiTheme="majorHAnsi" w:hAnsiTheme="majorHAnsi" w:cstheme="majorHAnsi"/>
          <w:sz w:val="12"/>
        </w:rPr>
        <w:t>¶</w:t>
      </w:r>
      <w:r w:rsidRPr="00010BC1">
        <w:rPr>
          <w:rFonts w:asciiTheme="majorHAnsi" w:hAnsiTheme="majorHAnsi" w:cstheme="majorHAnsi"/>
        </w:rPr>
        <w:t xml:space="preserve"> b. The new Hadassa manager has some very funny paying criteria. For</w:t>
      </w:r>
      <w:r w:rsidRPr="00010BC1">
        <w:rPr>
          <w:rFonts w:asciiTheme="majorHAnsi" w:hAnsiTheme="majorHAnsi" w:cstheme="majorHAnsi"/>
          <w:sz w:val="12"/>
        </w:rPr>
        <w:t>¶</w:t>
      </w:r>
      <w:r w:rsidRPr="00010BC1">
        <w:rPr>
          <w:rFonts w:asciiTheme="majorHAnsi" w:hAnsiTheme="majorHAnsi" w:cstheme="majorHAnsi"/>
        </w:rPr>
        <w:t xml:space="preserve"> example, a left-handed. . .</w:t>
      </w:r>
      <w:r w:rsidRPr="00010BC1">
        <w:rPr>
          <w:rFonts w:asciiTheme="majorHAnsi" w:hAnsiTheme="majorHAnsi" w:cstheme="majorHAnsi"/>
          <w:sz w:val="12"/>
        </w:rPr>
        <w:t>¶</w:t>
      </w:r>
      <w:r w:rsidRPr="00010BC1">
        <w:rPr>
          <w:rFonts w:asciiTheme="majorHAnsi" w:hAnsiTheme="majorHAnsi" w:cstheme="majorHAnsi"/>
        </w:rPr>
        <w:t xml:space="preserve"> Even IS sentences that were claimed above to lack a generic reading, such</w:t>
      </w:r>
      <w:r w:rsidRPr="00010BC1">
        <w:rPr>
          <w:rFonts w:asciiTheme="majorHAnsi" w:hAnsiTheme="majorHAnsi" w:cstheme="majorHAnsi"/>
          <w:sz w:val="12"/>
        </w:rPr>
        <w:t>¶</w:t>
      </w:r>
      <w:r w:rsidRPr="00010BC1">
        <w:rPr>
          <w:rFonts w:asciiTheme="majorHAnsi" w:hAnsiTheme="majorHAnsi" w:cstheme="majorHAnsi"/>
        </w:rPr>
        <w:t xml:space="preserve"> as (3.b) and (4.b), may, in the appropriate context, receive such a reading:</w:t>
      </w:r>
      <w:r w:rsidRPr="00010BC1">
        <w:rPr>
          <w:rFonts w:asciiTheme="majorHAnsi" w:hAnsiTheme="majorHAnsi" w:cstheme="majorHAnsi"/>
          <w:sz w:val="12"/>
        </w:rPr>
        <w:t>¶</w:t>
      </w:r>
      <w:r w:rsidRPr="00010BC1">
        <w:rPr>
          <w:rFonts w:asciiTheme="majorHAnsi" w:hAnsiTheme="majorHAnsi" w:cstheme="majorHAnsi"/>
        </w:rPr>
        <w:t xml:space="preserve"> (48) a. Sire, please don’t send her to the axe. Remember, a king is generous!</w:t>
      </w:r>
      <w:r w:rsidRPr="00010BC1">
        <w:rPr>
          <w:rFonts w:asciiTheme="majorHAnsi" w:hAnsiTheme="majorHAnsi" w:cstheme="majorHAnsi"/>
          <w:sz w:val="12"/>
        </w:rPr>
        <w:t>¶</w:t>
      </w:r>
      <w:r w:rsidRPr="00010BC1">
        <w:rPr>
          <w:rFonts w:asciiTheme="majorHAnsi" w:hAnsiTheme="majorHAnsi" w:cstheme="majorHAnsi"/>
        </w:rPr>
        <w:t xml:space="preserve"> b. How dare you build me such a room? Don’t you know a room is</w:t>
      </w:r>
      <w:r w:rsidRPr="00010BC1">
        <w:rPr>
          <w:rFonts w:asciiTheme="majorHAnsi" w:hAnsiTheme="majorHAnsi" w:cstheme="majorHAnsi"/>
          <w:sz w:val="12"/>
        </w:rPr>
        <w:t>¶</w:t>
      </w:r>
      <w:r w:rsidRPr="00010BC1">
        <w:rPr>
          <w:rFonts w:asciiTheme="majorHAnsi" w:hAnsiTheme="majorHAnsi" w:cstheme="majorHAnsi"/>
        </w:rPr>
        <w:t xml:space="preserve"> square?</w:t>
      </w:r>
    </w:p>
    <w:p w14:paraId="10B66858" w14:textId="77777777" w:rsidR="006D109D" w:rsidRPr="00010BC1" w:rsidRDefault="006D109D" w:rsidP="006D109D">
      <w:pPr>
        <w:pStyle w:val="Heading4"/>
        <w:rPr>
          <w:rFonts w:asciiTheme="majorHAnsi" w:hAnsiTheme="majorHAnsi" w:cstheme="majorHAnsi"/>
        </w:rPr>
      </w:pPr>
      <w:r w:rsidRPr="00010BC1">
        <w:rPr>
          <w:rFonts w:asciiTheme="majorHAnsi" w:hAnsiTheme="majorHAnsi" w:cstheme="majorHAnsi"/>
        </w:rPr>
        <w:t>Their plan violates. Rules readings are always generalized – specific instances are not consistent. Cohen 01</w:t>
      </w:r>
    </w:p>
    <w:p w14:paraId="40CDB376" w14:textId="77777777" w:rsidR="006D109D" w:rsidRPr="00010BC1" w:rsidRDefault="006D109D" w:rsidP="006D109D">
      <w:pPr>
        <w:rPr>
          <w:rFonts w:asciiTheme="majorHAnsi" w:hAnsiTheme="majorHAnsi" w:cstheme="majorHAnsi"/>
        </w:rPr>
      </w:pPr>
      <w:r w:rsidRPr="00010BC1">
        <w:rPr>
          <w:rFonts w:asciiTheme="majorHAnsi" w:hAnsiTheme="majorHAnsi" w:cstheme="majorHAnsi"/>
        </w:rPr>
        <w:t>Ariel Cohen (Ben-Gurion University of the Negev), “On the Generic Use of Indefinite Singulars,” Journal of Semantics 18:3, 2001 https://core.ac.uk/download/pdf/188590876.pdf</w:t>
      </w:r>
    </w:p>
    <w:p w14:paraId="2E6A9840" w14:textId="77777777" w:rsidR="006D109D" w:rsidRPr="00010BC1" w:rsidRDefault="006D109D" w:rsidP="006D109D">
      <w:pPr>
        <w:rPr>
          <w:rFonts w:asciiTheme="majorHAnsi" w:hAnsiTheme="majorHAnsi" w:cstheme="majorHAnsi"/>
          <w:szCs w:val="16"/>
        </w:rPr>
      </w:pPr>
      <w:r w:rsidRPr="00010BC1">
        <w:rPr>
          <w:rStyle w:val="StyleUnderline"/>
          <w:rFonts w:asciiTheme="majorHAnsi" w:hAnsiTheme="majorHAnsi" w:cstheme="majorHAnsi"/>
        </w:rPr>
        <w:t>In general, as, again, already noted by Aristotle</w:t>
      </w:r>
      <w:r w:rsidRPr="00D42E2C">
        <w:rPr>
          <w:rStyle w:val="StyleUnderline"/>
          <w:rFonts w:asciiTheme="majorHAnsi" w:hAnsiTheme="majorHAnsi" w:cstheme="majorHAnsi"/>
          <w:highlight w:val="green"/>
        </w:rPr>
        <w:t>, rules and definitions are not relativized to particular individuals</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 xml:space="preserve">it is rarely the case that a specific </w:t>
      </w:r>
      <w:r w:rsidRPr="00D42E2C">
        <w:rPr>
          <w:rStyle w:val="StyleUnderline"/>
          <w:rFonts w:asciiTheme="majorHAnsi" w:hAnsiTheme="majorHAnsi" w:cstheme="majorHAnsi"/>
          <w:highlight w:val="green"/>
        </w:rPr>
        <w:lastRenderedPageBreak/>
        <w:t>individual</w:t>
      </w:r>
      <w:r w:rsidRPr="00D42E2C">
        <w:rPr>
          <w:rStyle w:val="StyleUnderline"/>
          <w:rFonts w:asciiTheme="majorHAnsi" w:hAnsiTheme="majorHAnsi" w:cstheme="majorHAnsi"/>
          <w:sz w:val="12"/>
          <w:highlight w:val="green"/>
        </w:rPr>
        <w:t xml:space="preserve">¶ </w:t>
      </w:r>
      <w:r w:rsidRPr="00D42E2C">
        <w:rPr>
          <w:rStyle w:val="StyleUnderline"/>
          <w:rFonts w:asciiTheme="majorHAnsi" w:hAnsiTheme="majorHAnsi" w:cstheme="majorHAnsi"/>
          <w:highlight w:val="green"/>
        </w:rPr>
        <w:t>forms part of the description of a general rule</w:t>
      </w:r>
      <w:r w:rsidRPr="00010BC1">
        <w:rPr>
          <w:rStyle w:val="StyleUnderline"/>
          <w:rFonts w:asciiTheme="majorHAnsi" w:hAnsiTheme="majorHAnsi" w:cstheme="majorHAnsi"/>
          <w:sz w:val="16"/>
          <w:szCs w:val="16"/>
        </w:rPr>
        <w:t xml:space="preserve">.¶ </w:t>
      </w:r>
      <w:r w:rsidRPr="00010BC1">
        <w:rPr>
          <w:rFonts w:asciiTheme="majorHAnsi" w:hAnsiTheme="majorHAnsi" w:cstheme="majorHAnsi"/>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4A5F95AF" w14:textId="77777777" w:rsidR="006D109D" w:rsidRPr="00D42E2C" w:rsidRDefault="006D109D" w:rsidP="006D109D">
      <w:pPr>
        <w:pStyle w:val="Heading4"/>
        <w:rPr>
          <w:rFonts w:asciiTheme="majorHAnsi" w:hAnsiTheme="majorHAnsi" w:cstheme="majorHAnsi"/>
          <w:highlight w:val="green"/>
          <w:u w:val="single"/>
        </w:rPr>
      </w:pPr>
      <w:r w:rsidRPr="00010BC1">
        <w:rPr>
          <w:rFonts w:asciiTheme="majorHAnsi" w:hAnsiTheme="majorHAnsi" w:cstheme="majorHAnsi"/>
        </w:rPr>
        <w:t>That outweighs—only our evidence speaks to how indefinite singulars are interpreted in the context of normative statements like the resolution. This means throw out aff counter-interpretations that are purely descriptive</w:t>
      </w:r>
    </w:p>
    <w:p w14:paraId="4FFE2A86" w14:textId="77777777" w:rsidR="006D109D" w:rsidRPr="00010BC1" w:rsidRDefault="006D109D" w:rsidP="006D109D">
      <w:pPr>
        <w:pStyle w:val="Heading4"/>
        <w:rPr>
          <w:rFonts w:asciiTheme="majorHAnsi" w:hAnsiTheme="majorHAnsi" w:cstheme="majorHAnsi"/>
        </w:rPr>
      </w:pPr>
      <w:r w:rsidRPr="00010BC1">
        <w:rPr>
          <w:rFonts w:asciiTheme="majorHAnsi" w:hAnsiTheme="majorHAnsi" w:cstheme="majorHAnsi"/>
        </w:rPr>
        <w:t>Vote neg:</w:t>
      </w:r>
    </w:p>
    <w:p w14:paraId="64B22940" w14:textId="77777777" w:rsidR="006D109D" w:rsidRPr="00010BC1" w:rsidRDefault="006D109D" w:rsidP="006D109D">
      <w:pPr>
        <w:pStyle w:val="Heading4"/>
        <w:rPr>
          <w:rFonts w:asciiTheme="majorHAnsi" w:hAnsiTheme="majorHAnsi" w:cstheme="majorHAnsi"/>
        </w:rPr>
      </w:pPr>
      <w:r w:rsidRPr="00010BC1">
        <w:rPr>
          <w:rFonts w:asciiTheme="majorHAnsi" w:hAnsiTheme="majorHAnsi" w:cstheme="majorHAnsi"/>
        </w:rPr>
        <w:t xml:space="preserve">1] Precision –any deviation justifies the aff arbitrarily jettisoning words in the resolution at their whim which decks negative ground and preparation because the aff is no longer bounded by the resolution. </w:t>
      </w:r>
    </w:p>
    <w:p w14:paraId="21E55C89" w14:textId="77777777" w:rsidR="006D109D" w:rsidRPr="00010BC1" w:rsidRDefault="006D109D" w:rsidP="006D109D">
      <w:pPr>
        <w:pStyle w:val="Heading4"/>
        <w:rPr>
          <w:rFonts w:asciiTheme="majorHAnsi" w:hAnsiTheme="majorHAnsi" w:cstheme="majorHAnsi"/>
        </w:rPr>
      </w:pPr>
      <w:r w:rsidRPr="00010BC1">
        <w:rPr>
          <w:rFonts w:asciiTheme="majorHAnsi" w:hAnsiTheme="majorHAnsi" w:cstheme="majorHAnsi"/>
        </w:rPr>
        <w:t>2] Limits—specifying a type of appropriation offers huge explosion in the topic since space is, quite literally, infinite.</w:t>
      </w:r>
    </w:p>
    <w:p w14:paraId="771BB6E7" w14:textId="77777777" w:rsidR="006D109D" w:rsidRPr="00010BC1" w:rsidRDefault="006D109D" w:rsidP="006D109D">
      <w:pPr>
        <w:pStyle w:val="Heading4"/>
        <w:rPr>
          <w:rFonts w:asciiTheme="majorHAnsi" w:hAnsiTheme="majorHAnsi" w:cstheme="majorHAnsi"/>
        </w:rPr>
      </w:pPr>
      <w:r w:rsidRPr="00010BC1">
        <w:rPr>
          <w:rFonts w:asciiTheme="majorHAnsi" w:hAnsiTheme="majorHAnsi" w:cstheme="majorHAnsi"/>
        </w:rPr>
        <w:t>Drop the debater to preserve fairness and education – use competing interps –reasonability invites arbitrary judge intervention and a race to the bottom of questionable argumentation</w:t>
      </w:r>
    </w:p>
    <w:p w14:paraId="7D44B287" w14:textId="77777777" w:rsidR="006D109D" w:rsidRPr="00010BC1" w:rsidRDefault="006D109D" w:rsidP="006D109D">
      <w:pPr>
        <w:pStyle w:val="Heading4"/>
        <w:rPr>
          <w:rFonts w:asciiTheme="majorHAnsi" w:hAnsiTheme="majorHAnsi" w:cstheme="majorHAnsi"/>
        </w:rPr>
      </w:pPr>
      <w:r w:rsidRPr="00010BC1">
        <w:rPr>
          <w:rFonts w:asciiTheme="majorHAnsi" w:hAnsiTheme="majorHAnsi" w:cstheme="majorHAnsi"/>
        </w:rPr>
        <w:t>Hypothetical neg abuse doesn’t justify aff abuse, and theory checks cheaty CPs</w:t>
      </w:r>
    </w:p>
    <w:p w14:paraId="4F81D390" w14:textId="77777777" w:rsidR="006D109D" w:rsidRPr="00010BC1" w:rsidRDefault="006D109D" w:rsidP="006D109D">
      <w:pPr>
        <w:pStyle w:val="Heading4"/>
        <w:rPr>
          <w:rFonts w:asciiTheme="majorHAnsi" w:eastAsia="Times New Roman" w:hAnsiTheme="majorHAnsi" w:cstheme="majorHAnsi"/>
        </w:rPr>
      </w:pPr>
      <w:r w:rsidRPr="00010BC1">
        <w:rPr>
          <w:rFonts w:asciiTheme="majorHAnsi" w:eastAsia="Times New Roman" w:hAnsiTheme="majorHAnsi" w:cstheme="majorHAnsi"/>
        </w:rPr>
        <w:t xml:space="preserve">No RVIs—it’s their burden to be topical. </w:t>
      </w:r>
    </w:p>
    <w:p w14:paraId="5BBACEC8" w14:textId="289BB72F" w:rsidR="00CC5DC1" w:rsidRDefault="00CC5DC1" w:rsidP="00CC5DC1">
      <w:pPr>
        <w:rPr>
          <w:b/>
          <w:sz w:val="26"/>
          <w:szCs w:val="26"/>
        </w:rPr>
      </w:pPr>
    </w:p>
    <w:p w14:paraId="78CF4875" w14:textId="238E3B1B" w:rsidR="00CC5DC1" w:rsidRDefault="00CC5DC1" w:rsidP="00CC5DC1">
      <w:pPr>
        <w:pStyle w:val="Heading2"/>
      </w:pPr>
      <w:r>
        <w:lastRenderedPageBreak/>
        <w:t>Case</w:t>
      </w:r>
    </w:p>
    <w:p w14:paraId="17F525E7" w14:textId="722D8500" w:rsidR="00CC5DC1" w:rsidRDefault="00CC5DC1" w:rsidP="00CC5DC1">
      <w:pPr>
        <w:pStyle w:val="Heading3"/>
      </w:pPr>
      <w:r>
        <w:lastRenderedPageBreak/>
        <w:t>1</w:t>
      </w:r>
    </w:p>
    <w:p w14:paraId="46A3D78D" w14:textId="01FEE334" w:rsidR="00CC5DC1" w:rsidRPr="003701D7" w:rsidRDefault="00CC5DC1" w:rsidP="00CC5DC1">
      <w:pPr>
        <w:pStyle w:val="Heading4"/>
        <w:rPr>
          <w:rFonts w:asciiTheme="majorHAnsi" w:hAnsiTheme="majorHAnsi" w:cstheme="majorHAnsi"/>
        </w:rPr>
      </w:pPr>
      <w:r>
        <w:rPr>
          <w:rFonts w:asciiTheme="majorHAnsi" w:hAnsiTheme="majorHAnsi" w:cstheme="majorHAnsi"/>
        </w:rPr>
        <w:t xml:space="preserve">1] </w:t>
      </w:r>
      <w:r w:rsidRPr="003701D7">
        <w:rPr>
          <w:rFonts w:asciiTheme="majorHAnsi" w:hAnsiTheme="majorHAnsi" w:cstheme="majorHAnsi"/>
        </w:rPr>
        <w:t>Only private sector solves it</w:t>
      </w:r>
    </w:p>
    <w:p w14:paraId="169113BE" w14:textId="77777777" w:rsidR="00CC5DC1" w:rsidRPr="003701D7" w:rsidRDefault="00CC5DC1" w:rsidP="00CC5DC1">
      <w:pPr>
        <w:rPr>
          <w:rFonts w:asciiTheme="majorHAnsi" w:hAnsiTheme="majorHAnsi" w:cstheme="majorHAnsi"/>
        </w:rPr>
      </w:pPr>
      <w:r w:rsidRPr="003701D7">
        <w:rPr>
          <w:rStyle w:val="Style13ptBold"/>
          <w:rFonts w:asciiTheme="majorHAnsi" w:hAnsiTheme="majorHAnsi" w:cstheme="majorHAnsi"/>
        </w:rPr>
        <w:t>Diakovska &amp; Aliieva 20</w:t>
      </w:r>
      <w:r w:rsidRPr="003701D7">
        <w:rPr>
          <w:rFonts w:asciiTheme="majorHAnsi" w:hAnsiTheme="majorHAnsi" w:cstheme="majorHAnsi"/>
        </w:rPr>
        <w:t xml:space="preserve"> [Halyna Diakovska and Olga Aliieva, Ph.D.s in Philosophy, Associate Professors, Donbass State Pedagogical University, “Consequentialism and Commercial Space Exploration,” 2020, </w:t>
      </w:r>
      <w:r w:rsidRPr="003701D7">
        <w:rPr>
          <w:rFonts w:asciiTheme="majorHAnsi" w:hAnsiTheme="majorHAnsi" w:cstheme="majorHAnsi"/>
          <w:i/>
          <w:iCs/>
        </w:rPr>
        <w:t>Philosophy and Cosmology</w:t>
      </w:r>
      <w:r w:rsidRPr="003701D7">
        <w:rPr>
          <w:rFonts w:asciiTheme="majorHAnsi" w:hAnsiTheme="majorHAnsi" w:cstheme="majorHAnsi"/>
        </w:rPr>
        <w:t>, Vol. 24, pp. 5-24, https://doi.org/10.29202/phil-cosm/24/1, EA]</w:t>
      </w:r>
    </w:p>
    <w:p w14:paraId="56AF197E" w14:textId="77777777" w:rsidR="00CC5DC1" w:rsidRPr="003701D7" w:rsidRDefault="00CC5DC1" w:rsidP="00CC5DC1">
      <w:pPr>
        <w:rPr>
          <w:rFonts w:asciiTheme="majorHAnsi" w:hAnsiTheme="majorHAnsi" w:cstheme="majorHAnsi"/>
        </w:rPr>
      </w:pPr>
      <w:r w:rsidRPr="003701D7">
        <w:rPr>
          <w:rStyle w:val="StyleUnderline"/>
          <w:rFonts w:asciiTheme="majorHAnsi" w:hAnsiTheme="majorHAnsi" w:cstheme="majorHAnsi"/>
        </w:rPr>
        <w:t xml:space="preserve">The experience of the USA showed that leadership in </w:t>
      </w:r>
      <w:r w:rsidRPr="003701D7">
        <w:rPr>
          <w:rStyle w:val="StyleUnderline"/>
          <w:rFonts w:asciiTheme="majorHAnsi" w:hAnsiTheme="majorHAnsi" w:cstheme="majorHAnsi"/>
          <w:highlight w:val="green"/>
        </w:rPr>
        <w:t>space exploration</w:t>
      </w:r>
      <w:r w:rsidRPr="003701D7">
        <w:rPr>
          <w:rFonts w:asciiTheme="majorHAnsi" w:hAnsiTheme="majorHAnsi" w:cstheme="majorHAnsi"/>
        </w:rPr>
        <w:t xml:space="preserve">, which is </w:t>
      </w:r>
      <w:r w:rsidRPr="003701D7">
        <w:rPr>
          <w:rStyle w:val="StyleUnderline"/>
          <w:rFonts w:asciiTheme="majorHAnsi" w:hAnsiTheme="majorHAnsi" w:cstheme="majorHAnsi"/>
        </w:rPr>
        <w:t>maintained</w:t>
      </w:r>
      <w:r w:rsidRPr="003701D7">
        <w:rPr>
          <w:rStyle w:val="Emphasis"/>
          <w:rFonts w:asciiTheme="majorHAnsi" w:hAnsiTheme="majorHAnsi" w:cstheme="majorHAnsi"/>
        </w:rPr>
        <w:t xml:space="preserve"> solely </w:t>
      </w:r>
      <w:r w:rsidRPr="003701D7">
        <w:rPr>
          <w:rStyle w:val="Emphasis"/>
          <w:rFonts w:asciiTheme="majorHAnsi" w:hAnsiTheme="majorHAnsi" w:cstheme="majorHAnsi"/>
          <w:highlight w:val="green"/>
        </w:rPr>
        <w:t>through public funding</w:t>
      </w:r>
      <w:r w:rsidRPr="003701D7">
        <w:rPr>
          <w:rStyle w:val="StyleUnderline"/>
          <w:rFonts w:asciiTheme="majorHAnsi" w:hAnsiTheme="majorHAnsi" w:cstheme="majorHAnsi"/>
          <w:highlight w:val="green"/>
        </w:rPr>
        <w:t xml:space="preserve">, could be </w:t>
      </w:r>
      <w:r w:rsidRPr="003701D7">
        <w:rPr>
          <w:rStyle w:val="Emphasis"/>
          <w:rFonts w:asciiTheme="majorHAnsi" w:hAnsiTheme="majorHAnsi" w:cstheme="majorHAnsi"/>
          <w:highlight w:val="green"/>
        </w:rPr>
        <w:t>erroneous</w:t>
      </w:r>
      <w:r w:rsidRPr="003701D7">
        <w:rPr>
          <w:rStyle w:val="StyleUnderline"/>
          <w:rFonts w:asciiTheme="majorHAnsi" w:hAnsiTheme="majorHAnsi" w:cstheme="majorHAnsi"/>
        </w:rPr>
        <w:t>.</w:t>
      </w:r>
      <w:r w:rsidRPr="003701D7">
        <w:rPr>
          <w:rFonts w:asciiTheme="majorHAnsi" w:hAnsiTheme="majorHAnsi" w:cstheme="majorHAnsi"/>
        </w:rPr>
        <w:t xml:space="preserve"> Since 1984, </w:t>
      </w:r>
      <w:r w:rsidRPr="003701D7">
        <w:rPr>
          <w:rStyle w:val="StyleUnderline"/>
          <w:rFonts w:asciiTheme="majorHAnsi" w:hAnsiTheme="majorHAnsi" w:cstheme="majorHAnsi"/>
        </w:rPr>
        <w:t xml:space="preserve">the </w:t>
      </w:r>
      <w:r w:rsidRPr="003701D7">
        <w:rPr>
          <w:rStyle w:val="StyleUnderline"/>
          <w:rFonts w:asciiTheme="majorHAnsi" w:hAnsiTheme="majorHAnsi" w:cstheme="majorHAnsi"/>
          <w:highlight w:val="green"/>
        </w:rPr>
        <w:t>share</w:t>
      </w:r>
      <w:r w:rsidRPr="003701D7">
        <w:rPr>
          <w:rStyle w:val="StyleUnderline"/>
          <w:rFonts w:asciiTheme="majorHAnsi" w:hAnsiTheme="majorHAnsi" w:cstheme="majorHAnsi"/>
        </w:rPr>
        <w:t xml:space="preserve"> of public funding</w:t>
      </w:r>
      <w:r w:rsidRPr="003701D7">
        <w:rPr>
          <w:rFonts w:asciiTheme="majorHAnsi" w:hAnsiTheme="majorHAnsi" w:cstheme="majorHAnsi"/>
        </w:rPr>
        <w:t xml:space="preserve"> has </w:t>
      </w:r>
      <w:r w:rsidRPr="003701D7">
        <w:rPr>
          <w:rStyle w:val="Emphasis"/>
          <w:rFonts w:asciiTheme="majorHAnsi" w:hAnsiTheme="majorHAnsi" w:cstheme="majorHAnsi"/>
        </w:rPr>
        <w:t xml:space="preserve">gradually </w:t>
      </w:r>
      <w:r w:rsidRPr="003701D7">
        <w:rPr>
          <w:rStyle w:val="Emphasis"/>
          <w:rFonts w:asciiTheme="majorHAnsi" w:hAnsiTheme="majorHAnsi" w:cstheme="majorHAnsi"/>
          <w:highlight w:val="green"/>
        </w:rPr>
        <w:t>decreased</w:t>
      </w:r>
      <w:r w:rsidRPr="003701D7">
        <w:rPr>
          <w:rStyle w:val="StyleUnderline"/>
          <w:rFonts w:asciiTheme="majorHAnsi" w:hAnsiTheme="majorHAnsi" w:cstheme="majorHAnsi"/>
        </w:rPr>
        <w:t xml:space="preserve"> in space</w:t>
      </w:r>
      <w:r w:rsidRPr="003701D7">
        <w:rPr>
          <w:rFonts w:asciiTheme="majorHAnsi" w:hAnsiTheme="majorHAnsi" w:cstheme="majorHAnsi"/>
        </w:rPr>
        <w:t xml:space="preserve"> telecommunications, commercial space transportation, remote sensing, etc., </w:t>
      </w:r>
      <w:r w:rsidRPr="003701D7">
        <w:rPr>
          <w:rStyle w:val="StyleUnderline"/>
          <w:rFonts w:asciiTheme="majorHAnsi" w:hAnsiTheme="majorHAnsi" w:cstheme="majorHAnsi"/>
          <w:highlight w:val="green"/>
        </w:rPr>
        <w:t>while</w:t>
      </w:r>
      <w:r w:rsidRPr="003701D7">
        <w:rPr>
          <w:rFonts w:asciiTheme="majorHAnsi" w:hAnsiTheme="majorHAnsi" w:cstheme="majorHAnsi"/>
        </w:rPr>
        <w:t xml:space="preserve"> the share of </w:t>
      </w:r>
      <w:r w:rsidRPr="003701D7">
        <w:rPr>
          <w:rStyle w:val="StyleUnderline"/>
          <w:rFonts w:asciiTheme="majorHAnsi" w:hAnsiTheme="majorHAnsi" w:cstheme="majorHAnsi"/>
        </w:rPr>
        <w:t xml:space="preserve">participation of </w:t>
      </w:r>
      <w:r w:rsidRPr="003701D7">
        <w:rPr>
          <w:rStyle w:val="Emphasis"/>
          <w:rFonts w:asciiTheme="majorHAnsi" w:hAnsiTheme="majorHAnsi" w:cstheme="majorHAnsi"/>
          <w:highlight w:val="green"/>
        </w:rPr>
        <w:t>non-state enterprises</w:t>
      </w:r>
      <w:r w:rsidRPr="003701D7">
        <w:rPr>
          <w:rFonts w:asciiTheme="majorHAnsi" w:hAnsiTheme="majorHAnsi" w:cstheme="majorHAnsi"/>
        </w:rPr>
        <w:t xml:space="preserve"> has </w:t>
      </w:r>
      <w:r w:rsidRPr="003701D7">
        <w:rPr>
          <w:rStyle w:val="Emphasis"/>
          <w:rFonts w:asciiTheme="majorHAnsi" w:hAnsiTheme="majorHAnsi" w:cstheme="majorHAnsi"/>
          <w:highlight w:val="green"/>
        </w:rPr>
        <w:t>increased</w:t>
      </w:r>
      <w:r w:rsidRPr="003701D7">
        <w:rPr>
          <w:rStyle w:val="Emphasis"/>
          <w:rFonts w:asciiTheme="majorHAnsi" w:hAnsiTheme="majorHAnsi" w:cstheme="majorHAnsi"/>
        </w:rPr>
        <w:t xml:space="preserve"> rapidly</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 xml:space="preserve">A </w:t>
      </w:r>
      <w:r w:rsidRPr="003701D7">
        <w:rPr>
          <w:rStyle w:val="Emphasis"/>
          <w:rFonts w:asciiTheme="majorHAnsi" w:hAnsiTheme="majorHAnsi" w:cstheme="majorHAnsi"/>
          <w:highlight w:val="green"/>
        </w:rPr>
        <w:t>legal</w:t>
      </w:r>
      <w:r w:rsidRPr="003701D7">
        <w:rPr>
          <w:rFonts w:asciiTheme="majorHAnsi" w:hAnsiTheme="majorHAnsi" w:cstheme="majorHAnsi"/>
        </w:rPr>
        <w:t xml:space="preserve"> and </w:t>
      </w:r>
      <w:r w:rsidRPr="003701D7">
        <w:rPr>
          <w:rStyle w:val="Emphasis"/>
          <w:rFonts w:asciiTheme="majorHAnsi" w:hAnsiTheme="majorHAnsi" w:cstheme="majorHAnsi"/>
        </w:rPr>
        <w:t xml:space="preserve">regulatory </w:t>
      </w:r>
      <w:r w:rsidRPr="003701D7">
        <w:rPr>
          <w:rStyle w:val="Emphasis"/>
          <w:rFonts w:asciiTheme="majorHAnsi" w:hAnsiTheme="majorHAnsi" w:cstheme="majorHAnsi"/>
          <w:highlight w:val="green"/>
        </w:rPr>
        <w:t>framework</w:t>
      </w:r>
      <w:r w:rsidRPr="003701D7">
        <w:rPr>
          <w:rStyle w:val="StyleUnderline"/>
          <w:rFonts w:asciiTheme="majorHAnsi" w:hAnsiTheme="majorHAnsi" w:cstheme="majorHAnsi"/>
          <w:highlight w:val="green"/>
        </w:rPr>
        <w:t xml:space="preserve"> has been </w:t>
      </w:r>
      <w:r w:rsidRPr="003701D7">
        <w:rPr>
          <w:rStyle w:val="Emphasis"/>
          <w:rFonts w:asciiTheme="majorHAnsi" w:hAnsiTheme="majorHAnsi" w:cstheme="majorHAnsi"/>
          <w:highlight w:val="green"/>
        </w:rPr>
        <w:t>modified</w:t>
      </w:r>
      <w:r w:rsidRPr="003701D7">
        <w:rPr>
          <w:rStyle w:val="StyleUnderline"/>
          <w:rFonts w:asciiTheme="majorHAnsi" w:hAnsiTheme="majorHAnsi" w:cstheme="majorHAnsi"/>
          <w:highlight w:val="green"/>
        </w:rPr>
        <w:t xml:space="preserve"> to </w:t>
      </w:r>
      <w:r w:rsidRPr="003701D7">
        <w:rPr>
          <w:rStyle w:val="Emphasis"/>
          <w:rFonts w:asciiTheme="majorHAnsi" w:hAnsiTheme="majorHAnsi" w:cstheme="majorHAnsi"/>
          <w:highlight w:val="green"/>
        </w:rPr>
        <w:t>stimulate</w:t>
      </w:r>
      <w:r w:rsidRPr="003701D7">
        <w:rPr>
          <w:rStyle w:val="StyleUnderline"/>
          <w:rFonts w:asciiTheme="majorHAnsi" w:hAnsiTheme="majorHAnsi" w:cstheme="majorHAnsi"/>
        </w:rPr>
        <w:t xml:space="preserve"> </w:t>
      </w:r>
      <w:r w:rsidRPr="003701D7">
        <w:rPr>
          <w:rStyle w:val="Emphasis"/>
          <w:rFonts w:asciiTheme="majorHAnsi" w:hAnsiTheme="majorHAnsi" w:cstheme="majorHAnsi"/>
        </w:rPr>
        <w:t>space</w:t>
      </w:r>
      <w:r w:rsidRPr="003701D7">
        <w:rPr>
          <w:rStyle w:val="StyleUnderline"/>
          <w:rFonts w:asciiTheme="majorHAnsi" w:hAnsiTheme="majorHAnsi" w:cstheme="majorHAnsi"/>
        </w:rPr>
        <w:t xml:space="preserve"> </w:t>
      </w:r>
      <w:r w:rsidRPr="003701D7">
        <w:rPr>
          <w:rStyle w:val="Emphasis"/>
          <w:rFonts w:asciiTheme="majorHAnsi" w:hAnsiTheme="majorHAnsi" w:cstheme="majorHAnsi"/>
          <w:highlight w:val="green"/>
        </w:rPr>
        <w:t>commercialization</w:t>
      </w:r>
      <w:r w:rsidRPr="003701D7">
        <w:rPr>
          <w:rStyle w:val="StyleUnderline"/>
          <w:rFonts w:asciiTheme="majorHAnsi" w:hAnsiTheme="majorHAnsi" w:cstheme="majorHAnsi"/>
        </w:rPr>
        <w:t xml:space="preserve">. </w:t>
      </w:r>
      <w:r w:rsidRPr="003701D7">
        <w:rPr>
          <w:rFonts w:asciiTheme="majorHAnsi" w:hAnsiTheme="majorHAnsi" w:cstheme="majorHAnsi"/>
        </w:rPr>
        <w:t>The stages of space law development are discussed in the research of Valentyn Halunko (Halunko, 2019), Larysa Soroka (Soroka &amp; Kurkova, 2019), etc. Larysa Soroka and Kseniia Kurkova explored the specifics of the legal regulation of the use and development of artificial intelligence for the space area (Soroka &amp; Kurkova, 2019).</w:t>
      </w:r>
    </w:p>
    <w:p w14:paraId="1671DCD4" w14:textId="77777777" w:rsidR="00CC5DC1" w:rsidRPr="003701D7" w:rsidRDefault="00CC5DC1" w:rsidP="00CC5DC1">
      <w:pPr>
        <w:rPr>
          <w:rStyle w:val="StyleUnderline"/>
          <w:rFonts w:asciiTheme="majorHAnsi" w:hAnsiTheme="majorHAnsi" w:cstheme="majorHAnsi"/>
        </w:rPr>
      </w:pPr>
      <w:r w:rsidRPr="003701D7">
        <w:rPr>
          <w:rStyle w:val="StyleUnderline"/>
          <w:rFonts w:asciiTheme="majorHAnsi" w:hAnsiTheme="majorHAnsi" w:cstheme="majorHAnsi"/>
        </w:rPr>
        <w:t>As a result of</w:t>
      </w:r>
      <w:r w:rsidRPr="003701D7">
        <w:rPr>
          <w:rFonts w:asciiTheme="majorHAnsi" w:hAnsiTheme="majorHAnsi" w:cstheme="majorHAnsi"/>
        </w:rPr>
        <w:t xml:space="preserve"> changing the legal framework and </w:t>
      </w:r>
      <w:r w:rsidRPr="003701D7">
        <w:rPr>
          <w:rStyle w:val="Emphasis"/>
          <w:rFonts w:asciiTheme="majorHAnsi" w:hAnsiTheme="majorHAnsi" w:cstheme="majorHAnsi"/>
        </w:rPr>
        <w:t>attracting private investors</w:t>
      </w:r>
      <w:r w:rsidRPr="003701D7">
        <w:rPr>
          <w:rFonts w:asciiTheme="majorHAnsi" w:hAnsiTheme="majorHAnsi" w:cstheme="majorHAnsi"/>
        </w:rPr>
        <w:t xml:space="preserve"> to the space market, </w:t>
      </w:r>
      <w:r w:rsidRPr="003701D7">
        <w:rPr>
          <w:rStyle w:val="StyleUnderline"/>
          <w:rFonts w:asciiTheme="majorHAnsi" w:hAnsiTheme="majorHAnsi" w:cstheme="majorHAnsi"/>
        </w:rPr>
        <w:t>the US did not lose its leadership in space</w:t>
      </w:r>
      <w:r w:rsidRPr="003701D7">
        <w:rPr>
          <w:rFonts w:asciiTheme="majorHAnsi" w:hAnsiTheme="majorHAnsi" w:cstheme="majorHAnsi"/>
        </w:rPr>
        <w:t xml:space="preserve"> exploration, </w:t>
      </w:r>
      <w:r w:rsidRPr="003701D7">
        <w:rPr>
          <w:rStyle w:val="StyleUnderline"/>
          <w:rFonts w:asciiTheme="majorHAnsi" w:hAnsiTheme="majorHAnsi" w:cstheme="majorHAnsi"/>
        </w:rPr>
        <w:t>but</w:t>
      </w:r>
      <w:r w:rsidRPr="003701D7">
        <w:rPr>
          <w:rFonts w:asciiTheme="majorHAnsi" w:hAnsiTheme="majorHAnsi" w:cstheme="majorHAnsi"/>
        </w:rPr>
        <w:t xml:space="preserve"> rather </w:t>
      </w:r>
      <w:r w:rsidRPr="003701D7">
        <w:rPr>
          <w:rStyle w:val="Emphasis"/>
          <w:rFonts w:asciiTheme="majorHAnsi" w:hAnsiTheme="majorHAnsi" w:cstheme="majorHAnsi"/>
        </w:rPr>
        <w:t xml:space="preserve">secured it. </w:t>
      </w:r>
      <w:r w:rsidRPr="003701D7">
        <w:rPr>
          <w:rStyle w:val="Emphasis"/>
          <w:rFonts w:asciiTheme="majorHAnsi" w:hAnsiTheme="majorHAnsi" w:cstheme="majorHAnsi"/>
          <w:highlight w:val="green"/>
        </w:rPr>
        <w:t>Private investment</w:t>
      </w:r>
      <w:r w:rsidRPr="003701D7">
        <w:rPr>
          <w:rFonts w:asciiTheme="majorHAnsi" w:hAnsiTheme="majorHAnsi" w:cstheme="majorHAnsi"/>
        </w:rPr>
        <w:t xml:space="preserve"> along with government funding have </w:t>
      </w:r>
      <w:r w:rsidRPr="003701D7">
        <w:rPr>
          <w:rStyle w:val="Emphasis"/>
          <w:rFonts w:asciiTheme="majorHAnsi" w:hAnsiTheme="majorHAnsi" w:cstheme="majorHAnsi"/>
        </w:rPr>
        <w:t xml:space="preserve">significantly </w:t>
      </w:r>
      <w:r w:rsidRPr="003701D7">
        <w:rPr>
          <w:rStyle w:val="Emphasis"/>
          <w:rFonts w:asciiTheme="majorHAnsi" w:hAnsiTheme="majorHAnsi" w:cstheme="majorHAnsi"/>
          <w:highlight w:val="green"/>
        </w:rPr>
        <w:t>reduced</w:t>
      </w:r>
      <w:r w:rsidRPr="003701D7">
        <w:rPr>
          <w:rFonts w:asciiTheme="majorHAnsi" w:hAnsiTheme="majorHAnsi" w:cstheme="majorHAnsi"/>
        </w:rPr>
        <w:t xml:space="preserve"> the </w:t>
      </w:r>
      <w:r w:rsidRPr="003701D7">
        <w:rPr>
          <w:rStyle w:val="Emphasis"/>
          <w:rFonts w:asciiTheme="majorHAnsi" w:hAnsiTheme="majorHAnsi" w:cstheme="majorHAnsi"/>
          <w:highlight w:val="green"/>
        </w:rPr>
        <w:t>risk</w:t>
      </w:r>
      <w:r w:rsidRPr="003701D7">
        <w:rPr>
          <w:rFonts w:asciiTheme="majorHAnsi" w:hAnsiTheme="majorHAnsi" w:cstheme="majorHAnsi"/>
        </w:rPr>
        <w:t xml:space="preserve"> of business projects in the space industry. The </w:t>
      </w:r>
      <w:r w:rsidRPr="003701D7">
        <w:rPr>
          <w:rStyle w:val="Emphasis"/>
          <w:rFonts w:asciiTheme="majorHAnsi" w:hAnsiTheme="majorHAnsi" w:cstheme="majorHAnsi"/>
          <w:highlight w:val="green"/>
        </w:rPr>
        <w:t>quality</w:t>
      </w:r>
      <w:r w:rsidRPr="003701D7">
        <w:rPr>
          <w:rStyle w:val="StyleUnderline"/>
          <w:rFonts w:asciiTheme="majorHAnsi" w:hAnsiTheme="majorHAnsi" w:cstheme="majorHAnsi"/>
          <w:highlight w:val="green"/>
        </w:rPr>
        <w:t xml:space="preserve"> and </w:t>
      </w:r>
      <w:r w:rsidRPr="003701D7">
        <w:rPr>
          <w:rStyle w:val="Emphasis"/>
          <w:rFonts w:asciiTheme="majorHAnsi" w:hAnsiTheme="majorHAnsi" w:cstheme="majorHAnsi"/>
          <w:highlight w:val="green"/>
        </w:rPr>
        <w:t>effectiveness</w:t>
      </w:r>
      <w:r w:rsidRPr="003701D7">
        <w:rPr>
          <w:rFonts w:asciiTheme="majorHAnsi" w:hAnsiTheme="majorHAnsi" w:cstheme="majorHAnsi"/>
        </w:rPr>
        <w:t xml:space="preserve"> </w:t>
      </w:r>
      <w:r w:rsidRPr="003701D7">
        <w:rPr>
          <w:rStyle w:val="StyleUnderline"/>
          <w:rFonts w:asciiTheme="majorHAnsi" w:hAnsiTheme="majorHAnsi" w:cstheme="majorHAnsi"/>
        </w:rPr>
        <w:t>of space exploration programs</w:t>
      </w:r>
      <w:r w:rsidRPr="003701D7">
        <w:rPr>
          <w:rFonts w:asciiTheme="majorHAnsi" w:hAnsiTheme="majorHAnsi" w:cstheme="majorHAnsi"/>
        </w:rPr>
        <w:t xml:space="preserve"> have </w:t>
      </w:r>
      <w:r w:rsidRPr="003701D7">
        <w:rPr>
          <w:rStyle w:val="StyleUnderline"/>
          <w:rFonts w:asciiTheme="majorHAnsi" w:hAnsiTheme="majorHAnsi" w:cstheme="majorHAnsi"/>
          <w:highlight w:val="green"/>
        </w:rPr>
        <w:t>increased</w:t>
      </w:r>
      <w:r w:rsidRPr="003701D7">
        <w:rPr>
          <w:rStyle w:val="StyleUnderline"/>
          <w:rFonts w:asciiTheme="majorHAnsi" w:hAnsiTheme="majorHAnsi" w:cstheme="majorHAnsi"/>
        </w:rPr>
        <w:t>.</w:t>
      </w:r>
    </w:p>
    <w:p w14:paraId="293173A1" w14:textId="77777777" w:rsidR="00CC5DC1" w:rsidRPr="003701D7" w:rsidRDefault="00CC5DC1" w:rsidP="00CC5DC1">
      <w:pPr>
        <w:rPr>
          <w:rFonts w:asciiTheme="majorHAnsi" w:hAnsiTheme="majorHAnsi" w:cstheme="majorHAnsi"/>
          <w:szCs w:val="16"/>
        </w:rPr>
      </w:pPr>
      <w:r w:rsidRPr="003701D7">
        <w:rPr>
          <w:rFonts w:asciiTheme="majorHAnsi" w:hAnsiTheme="majorHAnsi" w:cstheme="majorHAnsi"/>
          <w:szCs w:val="16"/>
        </w:rPr>
        <w:t>In 2018, Springer published an eloquent book The Rise of Private Actors in the Space Sector. Alessandra Vernile, the author of the book, explores a broad set of topics that reveal the role of private actors in space exploration (Vernile, 2018). The book covers the following topics: “Innovative Public Procurement and Support Schemes,” “New Target Markets for Private Actors,” etc. In the “Selected Success Stories,” Vernile provides examples of successful private actors in space exploration (Vernile, 2018).</w:t>
      </w:r>
    </w:p>
    <w:p w14:paraId="692DAD52" w14:textId="77777777" w:rsidR="00CC5DC1" w:rsidRPr="003701D7" w:rsidRDefault="00CC5DC1" w:rsidP="00CC5DC1">
      <w:pPr>
        <w:rPr>
          <w:rFonts w:asciiTheme="majorHAnsi" w:hAnsiTheme="majorHAnsi" w:cstheme="majorHAnsi"/>
        </w:rPr>
      </w:pPr>
      <w:r w:rsidRPr="003701D7">
        <w:rPr>
          <w:rFonts w:asciiTheme="majorHAnsi" w:hAnsiTheme="majorHAnsi" w:cstheme="majorHAnsi"/>
        </w:rPr>
        <w:t xml:space="preserve">The current level of competition, which has developed on the space market, allows us to state the following fact. </w:t>
      </w:r>
      <w:r w:rsidRPr="003701D7">
        <w:rPr>
          <w:rStyle w:val="StyleUnderline"/>
          <w:rFonts w:asciiTheme="majorHAnsi" w:hAnsiTheme="majorHAnsi" w:cstheme="majorHAnsi"/>
          <w:highlight w:val="green"/>
        </w:rPr>
        <w:t>Private</w:t>
      </w:r>
      <w:r w:rsidRPr="003701D7">
        <w:rPr>
          <w:rStyle w:val="StyleUnderline"/>
          <w:rFonts w:asciiTheme="majorHAnsi" w:hAnsiTheme="majorHAnsi" w:cstheme="majorHAnsi"/>
        </w:rPr>
        <w:t xml:space="preserve"> space </w:t>
      </w:r>
      <w:r w:rsidRPr="003701D7">
        <w:rPr>
          <w:rStyle w:val="StyleUnderline"/>
          <w:rFonts w:asciiTheme="majorHAnsi" w:hAnsiTheme="majorHAnsi" w:cstheme="majorHAnsi"/>
          <w:highlight w:val="green"/>
        </w:rPr>
        <w:t>companies</w:t>
      </w:r>
      <w:r w:rsidRPr="003701D7">
        <w:rPr>
          <w:rStyle w:val="StyleUnderline"/>
          <w:rFonts w:asciiTheme="majorHAnsi" w:hAnsiTheme="majorHAnsi" w:cstheme="majorHAnsi"/>
        </w:rPr>
        <w:t xml:space="preserve"> have been able to </w:t>
      </w:r>
      <w:r w:rsidRPr="003701D7">
        <w:rPr>
          <w:rStyle w:val="StyleUnderline"/>
          <w:rFonts w:asciiTheme="majorHAnsi" w:hAnsiTheme="majorHAnsi" w:cstheme="majorHAnsi"/>
          <w:highlight w:val="green"/>
        </w:rPr>
        <w:t xml:space="preserve">compete with </w:t>
      </w:r>
      <w:r w:rsidRPr="003701D7">
        <w:rPr>
          <w:rStyle w:val="Emphasis"/>
          <w:rFonts w:asciiTheme="majorHAnsi" w:hAnsiTheme="majorHAnsi" w:cstheme="majorHAnsi"/>
          <w:highlight w:val="green"/>
        </w:rPr>
        <w:t>entire</w:t>
      </w:r>
      <w:r w:rsidRPr="003701D7">
        <w:rPr>
          <w:rStyle w:val="StyleUnderline"/>
          <w:rFonts w:asciiTheme="majorHAnsi" w:hAnsiTheme="majorHAnsi" w:cstheme="majorHAnsi"/>
          <w:highlight w:val="green"/>
        </w:rPr>
        <w:t xml:space="preserve"> </w:t>
      </w:r>
      <w:r w:rsidRPr="003701D7">
        <w:rPr>
          <w:rStyle w:val="Emphasis"/>
          <w:rFonts w:asciiTheme="majorHAnsi" w:hAnsiTheme="majorHAnsi" w:cstheme="majorHAnsi"/>
          <w:highlight w:val="green"/>
        </w:rPr>
        <w:t>states</w:t>
      </w:r>
      <w:r w:rsidRPr="003701D7">
        <w:rPr>
          <w:rStyle w:val="StyleUnderline"/>
          <w:rFonts w:asciiTheme="majorHAnsi" w:hAnsiTheme="majorHAnsi" w:cstheme="majorHAnsi"/>
        </w:rPr>
        <w:t xml:space="preserve"> in launching spacecraft, transporting cargo</w:t>
      </w:r>
      <w:r w:rsidRPr="003701D7">
        <w:rPr>
          <w:rFonts w:asciiTheme="majorHAnsi" w:hAnsiTheme="majorHAnsi" w:cstheme="majorHAnsi"/>
        </w:rPr>
        <w:t xml:space="preserve"> to orbital stations, </w:t>
      </w:r>
      <w:r w:rsidRPr="003701D7">
        <w:rPr>
          <w:rStyle w:val="StyleUnderline"/>
          <w:rFonts w:asciiTheme="majorHAnsi" w:hAnsiTheme="majorHAnsi" w:cstheme="majorHAnsi"/>
        </w:rPr>
        <w:t>and exploring space</w:t>
      </w:r>
      <w:r w:rsidRPr="003701D7">
        <w:rPr>
          <w:rFonts w:asciiTheme="majorHAnsi" w:hAnsiTheme="majorHAnsi" w:cstheme="majorHAnsi"/>
        </w:rPr>
        <w:t xml:space="preserve"> objects. The issue of mining on space objects, the creation of space settlements and the intensive development of the space tourism market are on the agenda.</w:t>
      </w:r>
    </w:p>
    <w:p w14:paraId="185F07B8" w14:textId="77777777" w:rsidR="00CC5DC1" w:rsidRPr="003701D7" w:rsidRDefault="00CC5DC1" w:rsidP="00CC5DC1">
      <w:pPr>
        <w:rPr>
          <w:rFonts w:asciiTheme="majorHAnsi" w:hAnsiTheme="majorHAnsi" w:cstheme="majorHAnsi"/>
        </w:rPr>
      </w:pPr>
      <w:r w:rsidRPr="003701D7">
        <w:rPr>
          <w:rFonts w:asciiTheme="majorHAnsi" w:hAnsiTheme="majorHAnsi" w:cstheme="majorHAnsi"/>
        </w:rPr>
        <w:t xml:space="preserve">In the 21st century, </w:t>
      </w:r>
      <w:r w:rsidRPr="003701D7">
        <w:rPr>
          <w:rStyle w:val="StyleUnderline"/>
          <w:rFonts w:asciiTheme="majorHAnsi" w:hAnsiTheme="majorHAnsi" w:cstheme="majorHAnsi"/>
        </w:rPr>
        <w:t>the creation of non-governmental commercial organizations specializing in</w:t>
      </w:r>
      <w:r w:rsidRPr="003701D7">
        <w:rPr>
          <w:rFonts w:asciiTheme="majorHAnsi" w:hAnsiTheme="majorHAnsi" w:cstheme="majorHAnsi"/>
        </w:rPr>
        <w:t xml:space="preserve"> the field of </w:t>
      </w:r>
      <w:r w:rsidRPr="003701D7">
        <w:rPr>
          <w:rStyle w:val="StyleUnderline"/>
          <w:rFonts w:asciiTheme="majorHAnsi" w:hAnsiTheme="majorHAnsi" w:cstheme="majorHAnsi"/>
        </w:rPr>
        <w:t xml:space="preserve">commercial space exploration, is regarded as </w:t>
      </w:r>
      <w:r w:rsidRPr="003701D7">
        <w:rPr>
          <w:rFonts w:asciiTheme="majorHAnsi" w:hAnsiTheme="majorHAnsi" w:cstheme="majorHAnsi"/>
        </w:rPr>
        <w:t xml:space="preserve">an </w:t>
      </w:r>
      <w:r w:rsidRPr="003701D7">
        <w:rPr>
          <w:rStyle w:val="StyleUnderline"/>
          <w:rFonts w:asciiTheme="majorHAnsi" w:hAnsiTheme="majorHAnsi" w:cstheme="majorHAnsi"/>
        </w:rPr>
        <w:t>ordinary</w:t>
      </w:r>
      <w:r w:rsidRPr="003701D7">
        <w:rPr>
          <w:rFonts w:asciiTheme="majorHAnsi" w:hAnsiTheme="majorHAnsi" w:cstheme="majorHAnsi"/>
        </w:rPr>
        <w:t xml:space="preserve"> activity. They are established as parts of the universities around projects funded by private investors. For example, Astropreneurship &amp; Space Industry Club based on the MIT community (Astropreneurship, 2019).</w:t>
      </w:r>
    </w:p>
    <w:p w14:paraId="10B7EB06" w14:textId="77777777" w:rsidR="00CC5DC1" w:rsidRPr="003701D7" w:rsidRDefault="00CC5DC1" w:rsidP="00CC5DC1">
      <w:pPr>
        <w:rPr>
          <w:rFonts w:asciiTheme="majorHAnsi" w:hAnsiTheme="majorHAnsi" w:cstheme="majorHAnsi"/>
        </w:rPr>
      </w:pPr>
      <w:r w:rsidRPr="003701D7">
        <w:rPr>
          <w:rStyle w:val="StyleUnderline"/>
          <w:rFonts w:asciiTheme="majorHAnsi" w:hAnsiTheme="majorHAnsi" w:cstheme="majorHAnsi"/>
        </w:rPr>
        <w:t>Large-scale research in</w:t>
      </w:r>
      <w:r w:rsidRPr="003701D7">
        <w:rPr>
          <w:rFonts w:asciiTheme="majorHAnsi" w:hAnsiTheme="majorHAnsi" w:cstheme="majorHAnsi"/>
        </w:rPr>
        <w:t xml:space="preserve"> the field of </w:t>
      </w:r>
      <w:r w:rsidRPr="003701D7">
        <w:rPr>
          <w:rStyle w:val="StyleUnderline"/>
          <w:rFonts w:asciiTheme="majorHAnsi" w:hAnsiTheme="majorHAnsi" w:cstheme="majorHAnsi"/>
        </w:rPr>
        <w:t>commercial space exploration</w:t>
      </w:r>
      <w:r w:rsidRPr="003701D7">
        <w:rPr>
          <w:rFonts w:asciiTheme="majorHAnsi" w:hAnsiTheme="majorHAnsi" w:cstheme="majorHAnsi"/>
        </w:rPr>
        <w:t xml:space="preserve">, as well as the practical results achieved, </w:t>
      </w:r>
      <w:r w:rsidRPr="003701D7">
        <w:rPr>
          <w:rStyle w:val="StyleUnderline"/>
          <w:rFonts w:asciiTheme="majorHAnsi" w:hAnsiTheme="majorHAnsi" w:cstheme="majorHAnsi"/>
        </w:rPr>
        <w:t>led to</w:t>
      </w:r>
      <w:r w:rsidRPr="003701D7">
        <w:rPr>
          <w:rFonts w:asciiTheme="majorHAnsi" w:hAnsiTheme="majorHAnsi" w:cstheme="majorHAnsi"/>
        </w:rPr>
        <w:t xml:space="preserve"> the formation of </w:t>
      </w:r>
      <w:r w:rsidRPr="003701D7">
        <w:rPr>
          <w:rStyle w:val="StyleUnderline"/>
          <w:rFonts w:asciiTheme="majorHAnsi" w:hAnsiTheme="majorHAnsi" w:cstheme="majorHAnsi"/>
        </w:rPr>
        <w:t xml:space="preserve">a new paradigm called </w:t>
      </w:r>
      <w:r w:rsidRPr="003701D7">
        <w:rPr>
          <w:rStyle w:val="Emphasis"/>
          <w:rFonts w:asciiTheme="majorHAnsi" w:hAnsiTheme="majorHAnsi" w:cstheme="majorHAnsi"/>
        </w:rPr>
        <w:t>“New Space”</w:t>
      </w:r>
      <w:r w:rsidRPr="003701D7">
        <w:rPr>
          <w:rFonts w:asciiTheme="majorHAnsi" w:hAnsiTheme="majorHAnsi" w:cstheme="majorHAnsi"/>
        </w:rPr>
        <w:t xml:space="preserve"> ecosystem. The articles of Deganit Paikowsky’s (Paikowsky, 2017), Clelia Iacomino (Iacomino &amp; Ciccarelli, 2018) et al. reveal its key meanings and the opportunities it offers in the space sector. The</w:t>
      </w:r>
      <w:r w:rsidRPr="003701D7">
        <w:rPr>
          <w:rStyle w:val="StyleUnderline"/>
          <w:rFonts w:asciiTheme="majorHAnsi" w:hAnsiTheme="majorHAnsi" w:cstheme="majorHAnsi"/>
        </w:rPr>
        <w:t xml:space="preserve"> “New Space”</w:t>
      </w:r>
      <w:r w:rsidRPr="003701D7">
        <w:rPr>
          <w:rFonts w:asciiTheme="majorHAnsi" w:hAnsiTheme="majorHAnsi" w:cstheme="majorHAnsi"/>
        </w:rPr>
        <w:t xml:space="preserve"> ecosystem is a new vision for commercial space exploration. It </w:t>
      </w:r>
      <w:r w:rsidRPr="003701D7">
        <w:rPr>
          <w:rStyle w:val="StyleUnderline"/>
          <w:rFonts w:asciiTheme="majorHAnsi" w:hAnsiTheme="majorHAnsi" w:cstheme="majorHAnsi"/>
        </w:rPr>
        <w:t>is</w:t>
      </w:r>
      <w:r w:rsidRPr="003701D7">
        <w:rPr>
          <w:rFonts w:asciiTheme="majorHAnsi" w:hAnsiTheme="majorHAnsi" w:cstheme="majorHAnsi"/>
        </w:rPr>
        <w:t xml:space="preserve"> the formation of </w:t>
      </w:r>
      <w:r w:rsidRPr="003701D7">
        <w:rPr>
          <w:rStyle w:val="StyleUnderline"/>
          <w:rFonts w:asciiTheme="majorHAnsi" w:hAnsiTheme="majorHAnsi" w:cstheme="majorHAnsi"/>
        </w:rPr>
        <w:t>a cosmic worldview, in which</w:t>
      </w:r>
      <w:r w:rsidRPr="003701D7">
        <w:rPr>
          <w:rFonts w:asciiTheme="majorHAnsi" w:hAnsiTheme="majorHAnsi" w:cstheme="majorHAnsi"/>
        </w:rPr>
        <w:t xml:space="preserve"> the </w:t>
      </w:r>
      <w:r w:rsidRPr="003701D7">
        <w:rPr>
          <w:rStyle w:val="StyleUnderline"/>
          <w:rFonts w:asciiTheme="majorHAnsi" w:hAnsiTheme="majorHAnsi" w:cstheme="majorHAnsi"/>
        </w:rPr>
        <w:t>near space with</w:t>
      </w:r>
      <w:r w:rsidRPr="003701D7">
        <w:rPr>
          <w:rFonts w:asciiTheme="majorHAnsi" w:hAnsiTheme="majorHAnsi" w:cstheme="majorHAnsi"/>
        </w:rPr>
        <w:t xml:space="preserve"> all the wealth of </w:t>
      </w:r>
      <w:r w:rsidRPr="003701D7">
        <w:rPr>
          <w:rStyle w:val="StyleUnderline"/>
          <w:rFonts w:asciiTheme="majorHAnsi" w:hAnsiTheme="majorHAnsi" w:cstheme="majorHAnsi"/>
        </w:rPr>
        <w:t xml:space="preserve">its resources and capabilities, becomes a </w:t>
      </w:r>
      <w:r w:rsidRPr="003701D7">
        <w:rPr>
          <w:rStyle w:val="Emphasis"/>
          <w:rFonts w:asciiTheme="majorHAnsi" w:hAnsiTheme="majorHAnsi" w:cstheme="majorHAnsi"/>
        </w:rPr>
        <w:t>part of the global economy</w:t>
      </w:r>
      <w:r w:rsidRPr="003701D7">
        <w:rPr>
          <w:rFonts w:asciiTheme="majorHAnsi" w:hAnsiTheme="majorHAnsi" w:cstheme="majorHAnsi"/>
        </w:rPr>
        <w:t xml:space="preserve"> and the sustainable development of the society. The </w:t>
      </w:r>
      <w:r w:rsidRPr="003701D7">
        <w:rPr>
          <w:rStyle w:val="StyleUnderline"/>
          <w:rFonts w:asciiTheme="majorHAnsi" w:hAnsiTheme="majorHAnsi" w:cstheme="majorHAnsi"/>
        </w:rPr>
        <w:t>“New Space”</w:t>
      </w:r>
      <w:r w:rsidRPr="003701D7">
        <w:rPr>
          <w:rFonts w:asciiTheme="majorHAnsi" w:hAnsiTheme="majorHAnsi" w:cstheme="majorHAnsi"/>
        </w:rPr>
        <w:t xml:space="preserve"> ecosystem </w:t>
      </w:r>
      <w:r w:rsidRPr="003701D7">
        <w:rPr>
          <w:rStyle w:val="StyleUnderline"/>
          <w:rFonts w:asciiTheme="majorHAnsi" w:hAnsiTheme="majorHAnsi" w:cstheme="majorHAnsi"/>
        </w:rPr>
        <w:t>offers</w:t>
      </w:r>
      <w:r w:rsidRPr="003701D7">
        <w:rPr>
          <w:rFonts w:asciiTheme="majorHAnsi" w:hAnsiTheme="majorHAnsi" w:cstheme="majorHAnsi"/>
        </w:rPr>
        <w:t xml:space="preserve"> the following ways for commercial space exploration (Iacomino &amp; Ciccarelli, 2018):</w:t>
      </w:r>
    </w:p>
    <w:p w14:paraId="7ABFFC19" w14:textId="77777777" w:rsidR="00CC5DC1" w:rsidRPr="003701D7" w:rsidRDefault="00CC5DC1" w:rsidP="00CC5DC1">
      <w:pPr>
        <w:rPr>
          <w:rFonts w:asciiTheme="majorHAnsi" w:hAnsiTheme="majorHAnsi" w:cstheme="majorHAnsi"/>
          <w:szCs w:val="16"/>
        </w:rPr>
      </w:pPr>
      <w:r w:rsidRPr="003701D7">
        <w:rPr>
          <w:rFonts w:asciiTheme="majorHAnsi" w:hAnsiTheme="majorHAnsi" w:cstheme="majorHAnsi"/>
          <w:szCs w:val="16"/>
        </w:rPr>
        <w:t>1. Innovative public procurement and support schemes, which significantly expand the role of commercial actors in space exploration.</w:t>
      </w:r>
    </w:p>
    <w:p w14:paraId="323750C1" w14:textId="77777777" w:rsidR="00CC5DC1" w:rsidRPr="003701D7" w:rsidRDefault="00CC5DC1" w:rsidP="00CC5DC1">
      <w:pPr>
        <w:rPr>
          <w:rStyle w:val="Emphasis"/>
          <w:rFonts w:asciiTheme="majorHAnsi" w:hAnsiTheme="majorHAnsi" w:cstheme="majorHAnsi"/>
        </w:rPr>
      </w:pPr>
      <w:r w:rsidRPr="003701D7">
        <w:rPr>
          <w:rFonts w:asciiTheme="majorHAnsi" w:hAnsiTheme="majorHAnsi" w:cstheme="majorHAnsi"/>
        </w:rPr>
        <w:lastRenderedPageBreak/>
        <w:t xml:space="preserve">2. Attracting </w:t>
      </w:r>
      <w:r w:rsidRPr="003701D7">
        <w:rPr>
          <w:rStyle w:val="Emphasis"/>
          <w:rFonts w:asciiTheme="majorHAnsi" w:hAnsiTheme="majorHAnsi" w:cstheme="majorHAnsi"/>
        </w:rPr>
        <w:t>new entrants</w:t>
      </w:r>
      <w:r w:rsidRPr="003701D7">
        <w:rPr>
          <w:rStyle w:val="StyleUnderline"/>
          <w:rFonts w:asciiTheme="majorHAnsi" w:hAnsiTheme="majorHAnsi" w:cstheme="majorHAnsi"/>
        </w:rPr>
        <w:t xml:space="preserve"> in</w:t>
      </w:r>
      <w:r w:rsidRPr="003701D7">
        <w:rPr>
          <w:rFonts w:asciiTheme="majorHAnsi" w:hAnsiTheme="majorHAnsi" w:cstheme="majorHAnsi"/>
        </w:rPr>
        <w:t xml:space="preserve"> the </w:t>
      </w:r>
      <w:r w:rsidRPr="003701D7">
        <w:rPr>
          <w:rStyle w:val="StyleUnderline"/>
          <w:rFonts w:asciiTheme="majorHAnsi" w:hAnsiTheme="majorHAnsi" w:cstheme="majorHAnsi"/>
        </w:rPr>
        <w:t>space</w:t>
      </w:r>
      <w:r w:rsidRPr="003701D7">
        <w:rPr>
          <w:rFonts w:asciiTheme="majorHAnsi" w:hAnsiTheme="majorHAnsi" w:cstheme="majorHAnsi"/>
        </w:rPr>
        <w:t xml:space="preserve"> sector. First of all, these are </w:t>
      </w:r>
      <w:r w:rsidRPr="003701D7">
        <w:rPr>
          <w:rStyle w:val="StyleUnderline"/>
          <w:rFonts w:asciiTheme="majorHAnsi" w:hAnsiTheme="majorHAnsi" w:cstheme="majorHAnsi"/>
          <w:highlight w:val="green"/>
        </w:rPr>
        <w:t>companies</w:t>
      </w:r>
      <w:r w:rsidRPr="003701D7">
        <w:rPr>
          <w:rStyle w:val="StyleUnderline"/>
          <w:rFonts w:asciiTheme="majorHAnsi" w:hAnsiTheme="majorHAnsi" w:cstheme="majorHAnsi"/>
        </w:rPr>
        <w:t xml:space="preserve"> working in</w:t>
      </w:r>
      <w:r w:rsidRPr="003701D7">
        <w:rPr>
          <w:rFonts w:asciiTheme="majorHAnsi" w:hAnsiTheme="majorHAnsi" w:cstheme="majorHAnsi"/>
        </w:rPr>
        <w:t xml:space="preserve"> the domain of </w:t>
      </w:r>
      <w:r w:rsidRPr="003701D7">
        <w:rPr>
          <w:rStyle w:val="StyleUnderline"/>
          <w:rFonts w:asciiTheme="majorHAnsi" w:hAnsiTheme="majorHAnsi" w:cstheme="majorHAnsi"/>
        </w:rPr>
        <w:t xml:space="preserve">Information and communications technology, artificial intelligence, etc. </w:t>
      </w:r>
      <w:r w:rsidRPr="003701D7">
        <w:rPr>
          <w:rFonts w:asciiTheme="majorHAnsi" w:hAnsiTheme="majorHAnsi" w:cstheme="majorHAnsi"/>
        </w:rPr>
        <w:t xml:space="preserve">that </w:t>
      </w:r>
      <w:r w:rsidRPr="003701D7">
        <w:rPr>
          <w:rStyle w:val="StyleUnderline"/>
          <w:rFonts w:asciiTheme="majorHAnsi" w:hAnsiTheme="majorHAnsi" w:cstheme="majorHAnsi"/>
          <w:highlight w:val="green"/>
        </w:rPr>
        <w:t>are</w:t>
      </w:r>
      <w:r w:rsidRPr="003701D7">
        <w:rPr>
          <w:rStyle w:val="Emphasis"/>
          <w:rFonts w:asciiTheme="majorHAnsi" w:hAnsiTheme="majorHAnsi" w:cstheme="majorHAnsi"/>
          <w:highlight w:val="green"/>
        </w:rPr>
        <w:t xml:space="preserve"> expanding</w:t>
      </w:r>
      <w:r w:rsidRPr="003701D7">
        <w:rPr>
          <w:rFonts w:asciiTheme="majorHAnsi" w:hAnsiTheme="majorHAnsi" w:cstheme="majorHAnsi"/>
        </w:rPr>
        <w:t xml:space="preserve"> their research </w:t>
      </w:r>
      <w:r w:rsidRPr="003701D7">
        <w:rPr>
          <w:rStyle w:val="StyleUnderline"/>
          <w:rFonts w:asciiTheme="majorHAnsi" w:hAnsiTheme="majorHAnsi" w:cstheme="majorHAnsi"/>
          <w:highlight w:val="green"/>
        </w:rPr>
        <w:t>in</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space</w:t>
      </w:r>
      <w:r w:rsidRPr="003701D7">
        <w:rPr>
          <w:rStyle w:val="StyleUnderline"/>
          <w:rFonts w:asciiTheme="majorHAnsi" w:hAnsiTheme="majorHAnsi" w:cstheme="majorHAnsi"/>
        </w:rPr>
        <w:t xml:space="preserve"> markets. </w:t>
      </w:r>
      <w:r w:rsidRPr="003701D7">
        <w:rPr>
          <w:rStyle w:val="StyleUnderline"/>
          <w:rFonts w:asciiTheme="majorHAnsi" w:hAnsiTheme="majorHAnsi" w:cstheme="majorHAnsi"/>
          <w:highlight w:val="green"/>
        </w:rPr>
        <w:t xml:space="preserve">They offer </w:t>
      </w:r>
      <w:r w:rsidRPr="003701D7">
        <w:rPr>
          <w:rStyle w:val="Emphasis"/>
          <w:rFonts w:asciiTheme="majorHAnsi" w:hAnsiTheme="majorHAnsi" w:cstheme="majorHAnsi"/>
          <w:highlight w:val="green"/>
        </w:rPr>
        <w:t>innovative</w:t>
      </w:r>
      <w:r w:rsidRPr="003701D7">
        <w:rPr>
          <w:rStyle w:val="Emphasis"/>
          <w:rFonts w:asciiTheme="majorHAnsi" w:hAnsiTheme="majorHAnsi" w:cstheme="majorHAnsi"/>
        </w:rPr>
        <w:t xml:space="preserve"> business </w:t>
      </w:r>
      <w:r w:rsidRPr="003701D7">
        <w:rPr>
          <w:rStyle w:val="Emphasis"/>
          <w:rFonts w:asciiTheme="majorHAnsi" w:hAnsiTheme="majorHAnsi" w:cstheme="majorHAnsi"/>
          <w:highlight w:val="green"/>
        </w:rPr>
        <w:t>models</w:t>
      </w:r>
      <w:r w:rsidRPr="003701D7">
        <w:rPr>
          <w:rStyle w:val="StyleUnderline"/>
          <w:rFonts w:asciiTheme="majorHAnsi" w:hAnsiTheme="majorHAnsi" w:cstheme="majorHAnsi"/>
          <w:highlight w:val="green"/>
        </w:rPr>
        <w:t xml:space="preserve"> and </w:t>
      </w:r>
      <w:r w:rsidRPr="003701D7">
        <w:rPr>
          <w:rStyle w:val="Emphasis"/>
          <w:rFonts w:asciiTheme="majorHAnsi" w:hAnsiTheme="majorHAnsi" w:cstheme="majorHAnsi"/>
          <w:highlight w:val="green"/>
        </w:rPr>
        <w:t>new solutions</w:t>
      </w:r>
      <w:r w:rsidRPr="003701D7">
        <w:rPr>
          <w:rStyle w:val="Emphasis"/>
          <w:rFonts w:asciiTheme="majorHAnsi" w:hAnsiTheme="majorHAnsi" w:cstheme="majorHAnsi"/>
        </w:rPr>
        <w:t xml:space="preserve"> to space commercialization.</w:t>
      </w:r>
    </w:p>
    <w:p w14:paraId="0F21D7C1" w14:textId="77777777" w:rsidR="00CC5DC1" w:rsidRPr="003701D7" w:rsidRDefault="00CC5DC1" w:rsidP="00CC5DC1">
      <w:pPr>
        <w:rPr>
          <w:rFonts w:asciiTheme="majorHAnsi" w:hAnsiTheme="majorHAnsi" w:cstheme="majorHAnsi"/>
        </w:rPr>
      </w:pPr>
      <w:r w:rsidRPr="003701D7">
        <w:rPr>
          <w:rFonts w:asciiTheme="majorHAnsi" w:hAnsiTheme="majorHAnsi" w:cstheme="majorHAnsi"/>
        </w:rPr>
        <w:t xml:space="preserve">3. </w:t>
      </w:r>
      <w:r w:rsidRPr="003701D7">
        <w:rPr>
          <w:rStyle w:val="Emphasis"/>
          <w:rFonts w:asciiTheme="majorHAnsi" w:hAnsiTheme="majorHAnsi" w:cstheme="majorHAnsi"/>
        </w:rPr>
        <w:t>Innovative</w:t>
      </w:r>
      <w:r w:rsidRPr="003701D7">
        <w:rPr>
          <w:rFonts w:asciiTheme="majorHAnsi" w:hAnsiTheme="majorHAnsi" w:cstheme="majorHAnsi"/>
        </w:rPr>
        <w:t xml:space="preserve"> industrial </w:t>
      </w:r>
      <w:r w:rsidRPr="003701D7">
        <w:rPr>
          <w:rStyle w:val="Emphasis"/>
          <w:rFonts w:asciiTheme="majorHAnsi" w:hAnsiTheme="majorHAnsi" w:cstheme="majorHAnsi"/>
        </w:rPr>
        <w:t>approaches</w:t>
      </w:r>
      <w:r w:rsidRPr="003701D7">
        <w:rPr>
          <w:rStyle w:val="StyleUnderline"/>
          <w:rFonts w:asciiTheme="majorHAnsi" w:hAnsiTheme="majorHAnsi" w:cstheme="majorHAnsi"/>
        </w:rPr>
        <w:t xml:space="preserve"> based on </w:t>
      </w:r>
      <w:r w:rsidRPr="003701D7">
        <w:rPr>
          <w:rStyle w:val="Emphasis"/>
          <w:rFonts w:asciiTheme="majorHAnsi" w:hAnsiTheme="majorHAnsi" w:cstheme="majorHAnsi"/>
        </w:rPr>
        <w:t>new</w:t>
      </w:r>
      <w:r w:rsidRPr="003701D7">
        <w:rPr>
          <w:rStyle w:val="StyleUnderline"/>
          <w:rFonts w:asciiTheme="majorHAnsi" w:hAnsiTheme="majorHAnsi" w:cstheme="majorHAnsi"/>
        </w:rPr>
        <w:t xml:space="preserve"> </w:t>
      </w:r>
      <w:r w:rsidRPr="003701D7">
        <w:rPr>
          <w:rStyle w:val="Emphasis"/>
          <w:rFonts w:asciiTheme="majorHAnsi" w:hAnsiTheme="majorHAnsi" w:cstheme="majorHAnsi"/>
        </w:rPr>
        <w:t>processes, methods, and industrial organization</w:t>
      </w:r>
      <w:r w:rsidRPr="003701D7">
        <w:rPr>
          <w:rStyle w:val="StyleUnderline"/>
          <w:rFonts w:asciiTheme="majorHAnsi" w:hAnsiTheme="majorHAnsi" w:cstheme="majorHAnsi"/>
        </w:rPr>
        <w:t xml:space="preserve"> for</w:t>
      </w:r>
      <w:r w:rsidRPr="003701D7">
        <w:rPr>
          <w:rFonts w:asciiTheme="majorHAnsi" w:hAnsiTheme="majorHAnsi" w:cstheme="majorHAnsi"/>
        </w:rPr>
        <w:t xml:space="preserve"> the development and production of </w:t>
      </w:r>
      <w:r w:rsidRPr="003701D7">
        <w:rPr>
          <w:rStyle w:val="StyleUnderline"/>
          <w:rFonts w:asciiTheme="majorHAnsi" w:hAnsiTheme="majorHAnsi" w:cstheme="majorHAnsi"/>
        </w:rPr>
        <w:t>space systems</w:t>
      </w:r>
      <w:r w:rsidRPr="003701D7">
        <w:rPr>
          <w:rFonts w:asciiTheme="majorHAnsi" w:hAnsiTheme="majorHAnsi" w:cstheme="majorHAnsi"/>
        </w:rPr>
        <w:t xml:space="preserve"> or launchers.</w:t>
      </w:r>
    </w:p>
    <w:p w14:paraId="205EC036" w14:textId="77777777" w:rsidR="00CC5DC1" w:rsidRPr="003701D7" w:rsidRDefault="00CC5DC1" w:rsidP="00CC5DC1">
      <w:pPr>
        <w:rPr>
          <w:rFonts w:asciiTheme="majorHAnsi" w:hAnsiTheme="majorHAnsi" w:cstheme="majorHAnsi"/>
        </w:rPr>
      </w:pPr>
      <w:r w:rsidRPr="003701D7">
        <w:rPr>
          <w:rFonts w:asciiTheme="majorHAnsi" w:hAnsiTheme="majorHAnsi" w:cstheme="majorHAnsi"/>
        </w:rPr>
        <w:t xml:space="preserve">4. </w:t>
      </w:r>
      <w:r w:rsidRPr="003701D7">
        <w:rPr>
          <w:rStyle w:val="Emphasis"/>
          <w:rFonts w:asciiTheme="majorHAnsi" w:hAnsiTheme="majorHAnsi" w:cstheme="majorHAnsi"/>
          <w:highlight w:val="green"/>
        </w:rPr>
        <w:t>Disruptive market solutions</w:t>
      </w:r>
      <w:r w:rsidRPr="003701D7">
        <w:rPr>
          <w:rFonts w:asciiTheme="majorHAnsi" w:hAnsiTheme="majorHAnsi" w:cstheme="majorHAnsi"/>
        </w:rPr>
        <w:t xml:space="preserve">, </w:t>
      </w:r>
      <w:r w:rsidRPr="003701D7">
        <w:rPr>
          <w:rStyle w:val="StyleUnderline"/>
          <w:rFonts w:asciiTheme="majorHAnsi" w:hAnsiTheme="majorHAnsi" w:cstheme="majorHAnsi"/>
        </w:rPr>
        <w:t>which</w:t>
      </w:r>
      <w:r w:rsidRPr="003701D7">
        <w:rPr>
          <w:rFonts w:asciiTheme="majorHAnsi" w:hAnsiTheme="majorHAnsi" w:cstheme="majorHAnsi"/>
        </w:rPr>
        <w:t xml:space="preserve"> significantly </w:t>
      </w:r>
      <w:r w:rsidRPr="003701D7">
        <w:rPr>
          <w:rStyle w:val="Emphasis"/>
          <w:rFonts w:asciiTheme="majorHAnsi" w:hAnsiTheme="majorHAnsi" w:cstheme="majorHAnsi"/>
          <w:highlight w:val="green"/>
        </w:rPr>
        <w:t>reduce</w:t>
      </w:r>
      <w:r w:rsidRPr="003701D7">
        <w:rPr>
          <w:rFonts w:asciiTheme="majorHAnsi" w:hAnsiTheme="majorHAnsi" w:cstheme="majorHAnsi"/>
        </w:rPr>
        <w:t xml:space="preserve"> commercial space exploration </w:t>
      </w:r>
      <w:r w:rsidRPr="003701D7">
        <w:rPr>
          <w:rStyle w:val="Emphasis"/>
          <w:rFonts w:asciiTheme="majorHAnsi" w:hAnsiTheme="majorHAnsi" w:cstheme="majorHAnsi"/>
          <w:highlight w:val="green"/>
        </w:rPr>
        <w:t>prices</w:t>
      </w:r>
      <w:r w:rsidRPr="003701D7">
        <w:rPr>
          <w:rFonts w:asciiTheme="majorHAnsi" w:hAnsiTheme="majorHAnsi" w:cstheme="majorHAnsi"/>
        </w:rPr>
        <w:t xml:space="preserve">, </w:t>
      </w:r>
      <w:r w:rsidRPr="003701D7">
        <w:rPr>
          <w:rStyle w:val="Emphasis"/>
          <w:rFonts w:asciiTheme="majorHAnsi" w:hAnsiTheme="majorHAnsi" w:cstheme="majorHAnsi"/>
          <w:highlight w:val="green"/>
        </w:rPr>
        <w:t>increase</w:t>
      </w:r>
      <w:r w:rsidRPr="003701D7">
        <w:rPr>
          <w:rFonts w:asciiTheme="majorHAnsi" w:hAnsiTheme="majorHAnsi" w:cstheme="majorHAnsi"/>
        </w:rPr>
        <w:t xml:space="preserve"> labor </w:t>
      </w:r>
      <w:r w:rsidRPr="003701D7">
        <w:rPr>
          <w:rStyle w:val="Emphasis"/>
          <w:rFonts w:asciiTheme="majorHAnsi" w:hAnsiTheme="majorHAnsi" w:cstheme="majorHAnsi"/>
          <w:highlight w:val="green"/>
        </w:rPr>
        <w:t>productivity</w:t>
      </w:r>
      <w:r w:rsidRPr="003701D7">
        <w:rPr>
          <w:rFonts w:asciiTheme="majorHAnsi" w:hAnsiTheme="majorHAnsi" w:cstheme="majorHAnsi"/>
        </w:rPr>
        <w:t xml:space="preserve">, </w:t>
      </w:r>
      <w:r w:rsidRPr="003701D7">
        <w:rPr>
          <w:rStyle w:val="Emphasis"/>
          <w:rFonts w:asciiTheme="majorHAnsi" w:hAnsiTheme="majorHAnsi" w:cstheme="majorHAnsi"/>
          <w:highlight w:val="green"/>
        </w:rPr>
        <w:t>provide new</w:t>
      </w:r>
      <w:r w:rsidRPr="003701D7">
        <w:rPr>
          <w:rFonts w:asciiTheme="majorHAnsi" w:hAnsiTheme="majorHAnsi" w:cstheme="majorHAnsi"/>
        </w:rPr>
        <w:t xml:space="preserve"> types of </w:t>
      </w:r>
      <w:r w:rsidRPr="003701D7">
        <w:rPr>
          <w:rStyle w:val="Emphasis"/>
          <w:rFonts w:asciiTheme="majorHAnsi" w:hAnsiTheme="majorHAnsi" w:cstheme="majorHAnsi"/>
          <w:highlight w:val="green"/>
        </w:rPr>
        <w:t>services</w:t>
      </w:r>
      <w:r w:rsidRPr="003701D7">
        <w:rPr>
          <w:rFonts w:asciiTheme="majorHAnsi" w:hAnsiTheme="majorHAnsi" w:cstheme="majorHAnsi"/>
        </w:rPr>
        <w:t>, etc.</w:t>
      </w:r>
    </w:p>
    <w:p w14:paraId="6E009AD3" w14:textId="77777777" w:rsidR="00CC5DC1" w:rsidRPr="003701D7" w:rsidRDefault="00CC5DC1" w:rsidP="00CC5DC1">
      <w:pPr>
        <w:rPr>
          <w:rFonts w:asciiTheme="majorHAnsi" w:hAnsiTheme="majorHAnsi" w:cstheme="majorHAnsi"/>
        </w:rPr>
      </w:pPr>
      <w:r w:rsidRPr="003701D7">
        <w:rPr>
          <w:rFonts w:asciiTheme="majorHAnsi" w:hAnsiTheme="majorHAnsi" w:cstheme="majorHAnsi"/>
        </w:rPr>
        <w:t xml:space="preserve">5. </w:t>
      </w:r>
      <w:r w:rsidRPr="003701D7">
        <w:rPr>
          <w:rStyle w:val="Emphasis"/>
          <w:rFonts w:asciiTheme="majorHAnsi" w:hAnsiTheme="majorHAnsi" w:cstheme="majorHAnsi"/>
          <w:highlight w:val="green"/>
        </w:rPr>
        <w:t>Substantial</w:t>
      </w:r>
      <w:r w:rsidRPr="003701D7">
        <w:rPr>
          <w:rStyle w:val="Emphasis"/>
          <w:rFonts w:asciiTheme="majorHAnsi" w:hAnsiTheme="majorHAnsi" w:cstheme="majorHAnsi"/>
        </w:rPr>
        <w:t xml:space="preserve"> private </w:t>
      </w:r>
      <w:r w:rsidRPr="003701D7">
        <w:rPr>
          <w:rStyle w:val="Emphasis"/>
          <w:rFonts w:asciiTheme="majorHAnsi" w:hAnsiTheme="majorHAnsi" w:cstheme="majorHAnsi"/>
          <w:highlight w:val="green"/>
        </w:rPr>
        <w:t>investment</w:t>
      </w:r>
      <w:r w:rsidRPr="003701D7">
        <w:rPr>
          <w:rStyle w:val="StyleUnderline"/>
          <w:rFonts w:asciiTheme="majorHAnsi" w:hAnsiTheme="majorHAnsi" w:cstheme="majorHAnsi"/>
        </w:rPr>
        <w:t xml:space="preserve"> from different sources</w:t>
      </w:r>
      <w:r w:rsidRPr="003701D7">
        <w:rPr>
          <w:rFonts w:asciiTheme="majorHAnsi" w:hAnsiTheme="majorHAnsi" w:cstheme="majorHAnsi"/>
        </w:rPr>
        <w:t xml:space="preserve"> and </w:t>
      </w:r>
      <w:r w:rsidRPr="003701D7">
        <w:rPr>
          <w:rStyle w:val="StyleUnderline"/>
          <w:rFonts w:asciiTheme="majorHAnsi" w:hAnsiTheme="majorHAnsi" w:cstheme="majorHAnsi"/>
          <w:highlight w:val="green"/>
        </w:rPr>
        <w:t>involving</w:t>
      </w:r>
      <w:r w:rsidRPr="003701D7">
        <w:rPr>
          <w:rStyle w:val="StyleUnderline"/>
          <w:rFonts w:asciiTheme="majorHAnsi" w:hAnsiTheme="majorHAnsi" w:cstheme="majorHAnsi"/>
        </w:rPr>
        <w:t xml:space="preserve"> </w:t>
      </w:r>
      <w:r w:rsidRPr="003701D7">
        <w:rPr>
          <w:rStyle w:val="Emphasis"/>
          <w:rFonts w:asciiTheme="majorHAnsi" w:hAnsiTheme="majorHAnsi" w:cstheme="majorHAnsi"/>
        </w:rPr>
        <w:t xml:space="preserve">different </w:t>
      </w:r>
      <w:r w:rsidRPr="003701D7">
        <w:rPr>
          <w:rStyle w:val="Emphasis"/>
          <w:rFonts w:asciiTheme="majorHAnsi" w:hAnsiTheme="majorHAnsi" w:cstheme="majorHAnsi"/>
          <w:highlight w:val="green"/>
        </w:rPr>
        <w:t>funding</w:t>
      </w:r>
      <w:r w:rsidRPr="003701D7">
        <w:rPr>
          <w:rStyle w:val="Emphasis"/>
          <w:rFonts w:asciiTheme="majorHAnsi" w:hAnsiTheme="majorHAnsi" w:cstheme="majorHAnsi"/>
        </w:rPr>
        <w:t xml:space="preserve"> mechanisms.</w:t>
      </w:r>
      <w:r w:rsidRPr="003701D7">
        <w:rPr>
          <w:rFonts w:asciiTheme="majorHAnsi" w:hAnsiTheme="majorHAnsi" w:cstheme="majorHAnsi"/>
        </w:rPr>
        <w:t xml:space="preserve"> For instance, </w:t>
      </w:r>
      <w:r w:rsidRPr="003701D7">
        <w:rPr>
          <w:rStyle w:val="StyleUnderline"/>
          <w:rFonts w:asciiTheme="majorHAnsi" w:hAnsiTheme="majorHAnsi" w:cstheme="majorHAnsi"/>
        </w:rPr>
        <w:t xml:space="preserve">these are </w:t>
      </w:r>
      <w:r w:rsidRPr="003701D7">
        <w:rPr>
          <w:rStyle w:val="StyleUnderline"/>
          <w:rFonts w:asciiTheme="majorHAnsi" w:hAnsiTheme="majorHAnsi" w:cstheme="majorHAnsi"/>
          <w:highlight w:val="green"/>
        </w:rPr>
        <w:t>private fortunes, v</w:t>
      </w:r>
      <w:r w:rsidRPr="003701D7">
        <w:rPr>
          <w:rStyle w:val="StyleUnderline"/>
          <w:rFonts w:asciiTheme="majorHAnsi" w:hAnsiTheme="majorHAnsi" w:cstheme="majorHAnsi"/>
        </w:rPr>
        <w:t xml:space="preserve">enture </w:t>
      </w:r>
      <w:r w:rsidRPr="003701D7">
        <w:rPr>
          <w:rStyle w:val="StyleUnderline"/>
          <w:rFonts w:asciiTheme="majorHAnsi" w:hAnsiTheme="majorHAnsi" w:cstheme="majorHAnsi"/>
          <w:highlight w:val="green"/>
        </w:rPr>
        <w:t>c</w:t>
      </w:r>
      <w:r w:rsidRPr="003701D7">
        <w:rPr>
          <w:rStyle w:val="StyleUnderline"/>
          <w:rFonts w:asciiTheme="majorHAnsi" w:hAnsiTheme="majorHAnsi" w:cstheme="majorHAnsi"/>
        </w:rPr>
        <w:t xml:space="preserve">apital firms, business </w:t>
      </w:r>
      <w:r w:rsidRPr="003701D7">
        <w:rPr>
          <w:rStyle w:val="StyleUnderline"/>
          <w:rFonts w:asciiTheme="majorHAnsi" w:hAnsiTheme="majorHAnsi" w:cstheme="majorHAnsi"/>
          <w:highlight w:val="green"/>
        </w:rPr>
        <w:t>angels</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private equity</w:t>
      </w:r>
      <w:r w:rsidRPr="003701D7">
        <w:rPr>
          <w:rStyle w:val="StyleUnderline"/>
          <w:rFonts w:asciiTheme="majorHAnsi" w:hAnsiTheme="majorHAnsi" w:cstheme="majorHAnsi"/>
        </w:rPr>
        <w:t xml:space="preserve"> companies, or </w:t>
      </w:r>
      <w:r w:rsidRPr="003701D7">
        <w:rPr>
          <w:rStyle w:val="StyleUnderline"/>
          <w:rFonts w:asciiTheme="majorHAnsi" w:hAnsiTheme="majorHAnsi" w:cstheme="majorHAnsi"/>
          <w:highlight w:val="green"/>
        </w:rPr>
        <w:t>banks</w:t>
      </w:r>
      <w:r w:rsidRPr="003701D7">
        <w:rPr>
          <w:rFonts w:asciiTheme="majorHAnsi" w:hAnsiTheme="majorHAnsi" w:cstheme="majorHAnsi"/>
        </w:rPr>
        <w:t>, etc.</w:t>
      </w:r>
    </w:p>
    <w:p w14:paraId="28408E3C" w14:textId="77777777" w:rsidR="00CC5DC1" w:rsidRPr="003701D7" w:rsidRDefault="00CC5DC1" w:rsidP="00CC5DC1">
      <w:pPr>
        <w:rPr>
          <w:rStyle w:val="StyleUnderline"/>
          <w:rFonts w:asciiTheme="majorHAnsi" w:hAnsiTheme="majorHAnsi" w:cstheme="majorHAnsi"/>
        </w:rPr>
      </w:pPr>
      <w:r w:rsidRPr="003701D7">
        <w:rPr>
          <w:rFonts w:asciiTheme="majorHAnsi" w:hAnsiTheme="majorHAnsi" w:cstheme="majorHAnsi"/>
        </w:rPr>
        <w:t xml:space="preserve">6. </w:t>
      </w:r>
      <w:r w:rsidRPr="003701D7">
        <w:rPr>
          <w:rStyle w:val="StyleUnderline"/>
          <w:rFonts w:asciiTheme="majorHAnsi" w:hAnsiTheme="majorHAnsi" w:cstheme="majorHAnsi"/>
        </w:rPr>
        <w:t xml:space="preserve">Involvement of an </w:t>
      </w:r>
      <w:r w:rsidRPr="003701D7">
        <w:rPr>
          <w:rStyle w:val="StyleUnderline"/>
          <w:rFonts w:asciiTheme="majorHAnsi" w:hAnsiTheme="majorHAnsi" w:cstheme="majorHAnsi"/>
          <w:highlight w:val="green"/>
        </w:rPr>
        <w:t>increasing</w:t>
      </w:r>
      <w:r w:rsidRPr="003701D7">
        <w:rPr>
          <w:rStyle w:val="StyleUnderline"/>
          <w:rFonts w:asciiTheme="majorHAnsi" w:hAnsiTheme="majorHAnsi" w:cstheme="majorHAnsi"/>
        </w:rPr>
        <w:t xml:space="preserve"> number of space-faring </w:t>
      </w:r>
      <w:r w:rsidRPr="003701D7">
        <w:rPr>
          <w:rStyle w:val="StyleUnderline"/>
          <w:rFonts w:asciiTheme="majorHAnsi" w:hAnsiTheme="majorHAnsi" w:cstheme="majorHAnsi"/>
          <w:highlight w:val="green"/>
        </w:rPr>
        <w:t>nations</w:t>
      </w:r>
      <w:r w:rsidRPr="003701D7">
        <w:rPr>
          <w:rFonts w:asciiTheme="majorHAnsi" w:hAnsiTheme="majorHAnsi" w:cstheme="majorHAnsi"/>
        </w:rPr>
        <w:t xml:space="preserve"> investing </w:t>
      </w:r>
      <w:r w:rsidRPr="003701D7">
        <w:rPr>
          <w:rStyle w:val="StyleUnderline"/>
          <w:rFonts w:asciiTheme="majorHAnsi" w:hAnsiTheme="majorHAnsi" w:cstheme="majorHAnsi"/>
        </w:rPr>
        <w:t>in</w:t>
      </w:r>
      <w:r w:rsidRPr="003701D7">
        <w:rPr>
          <w:rFonts w:asciiTheme="majorHAnsi" w:hAnsiTheme="majorHAnsi" w:cstheme="majorHAnsi"/>
        </w:rPr>
        <w:t xml:space="preserve"> the acquisition of turnkey </w:t>
      </w:r>
      <w:r w:rsidRPr="003701D7">
        <w:rPr>
          <w:rStyle w:val="StyleUnderline"/>
          <w:rFonts w:asciiTheme="majorHAnsi" w:hAnsiTheme="majorHAnsi" w:cstheme="majorHAnsi"/>
        </w:rPr>
        <w:t>space capabilities or</w:t>
      </w:r>
      <w:r w:rsidRPr="003701D7">
        <w:rPr>
          <w:rFonts w:asciiTheme="majorHAnsi" w:hAnsiTheme="majorHAnsi" w:cstheme="majorHAnsi"/>
        </w:rPr>
        <w:t xml:space="preserve"> even in the development of </w:t>
      </w:r>
      <w:r w:rsidRPr="003701D7">
        <w:rPr>
          <w:rStyle w:val="StyleUnderline"/>
          <w:rFonts w:asciiTheme="majorHAnsi" w:hAnsiTheme="majorHAnsi" w:cstheme="majorHAnsi"/>
        </w:rPr>
        <w:t>a domestic space industrial base</w:t>
      </w:r>
      <w:r w:rsidRPr="003701D7">
        <w:rPr>
          <w:rFonts w:asciiTheme="majorHAnsi" w:hAnsiTheme="majorHAnsi" w:cstheme="majorHAnsi"/>
        </w:rPr>
        <w:t xml:space="preserve">. This </w:t>
      </w:r>
      <w:r w:rsidRPr="003701D7">
        <w:rPr>
          <w:rStyle w:val="Emphasis"/>
          <w:rFonts w:asciiTheme="majorHAnsi" w:hAnsiTheme="majorHAnsi" w:cstheme="majorHAnsi"/>
        </w:rPr>
        <w:t>expands</w:t>
      </w:r>
      <w:r w:rsidRPr="003701D7">
        <w:rPr>
          <w:rFonts w:asciiTheme="majorHAnsi" w:hAnsiTheme="majorHAnsi" w:cstheme="majorHAnsi"/>
        </w:rPr>
        <w:t xml:space="preserve"> the </w:t>
      </w:r>
      <w:r w:rsidRPr="003701D7">
        <w:rPr>
          <w:rStyle w:val="Emphasis"/>
          <w:rFonts w:asciiTheme="majorHAnsi" w:hAnsiTheme="majorHAnsi" w:cstheme="majorHAnsi"/>
        </w:rPr>
        <w:t>space markets</w:t>
      </w:r>
      <w:r w:rsidRPr="003701D7">
        <w:rPr>
          <w:rStyle w:val="StyleUnderline"/>
          <w:rFonts w:asciiTheme="majorHAnsi" w:hAnsiTheme="majorHAnsi" w:cstheme="majorHAnsi"/>
        </w:rPr>
        <w:t xml:space="preserve"> and </w:t>
      </w:r>
      <w:r w:rsidRPr="003701D7">
        <w:rPr>
          <w:rStyle w:val="Emphasis"/>
          <w:rFonts w:asciiTheme="majorHAnsi" w:hAnsiTheme="majorHAnsi" w:cstheme="majorHAnsi"/>
          <w:highlight w:val="green"/>
        </w:rPr>
        <w:t>makes it more competitive</w:t>
      </w:r>
      <w:r w:rsidRPr="003701D7">
        <w:rPr>
          <w:rStyle w:val="Emphasis"/>
          <w:rFonts w:asciiTheme="majorHAnsi" w:hAnsiTheme="majorHAnsi" w:cstheme="majorHAnsi"/>
        </w:rPr>
        <w:t>.</w:t>
      </w:r>
    </w:p>
    <w:p w14:paraId="4F9D57C2" w14:textId="77777777" w:rsidR="00CC5DC1" w:rsidRPr="003701D7" w:rsidRDefault="00CC5DC1" w:rsidP="00CC5DC1">
      <w:pPr>
        <w:rPr>
          <w:rFonts w:asciiTheme="majorHAnsi" w:hAnsiTheme="majorHAnsi" w:cstheme="majorHAnsi"/>
          <w:szCs w:val="16"/>
        </w:rPr>
      </w:pPr>
      <w:r w:rsidRPr="003701D7">
        <w:rPr>
          <w:rFonts w:asciiTheme="majorHAnsi" w:hAnsiTheme="majorHAnsi" w:cstheme="majorHAnsi"/>
          <w:szCs w:val="16"/>
        </w:rPr>
        <w:t>The analysis of the research and advances in commercial space exploration allows us to draw the following conclusions:</w:t>
      </w:r>
    </w:p>
    <w:p w14:paraId="623C7DA6" w14:textId="77777777" w:rsidR="00CC5DC1" w:rsidRPr="003701D7" w:rsidRDefault="00CC5DC1" w:rsidP="00CC5DC1">
      <w:pPr>
        <w:rPr>
          <w:rStyle w:val="StyleUnderline"/>
          <w:rFonts w:asciiTheme="majorHAnsi" w:hAnsiTheme="majorHAnsi" w:cstheme="majorHAnsi"/>
        </w:rPr>
      </w:pPr>
      <w:r w:rsidRPr="003701D7">
        <w:rPr>
          <w:rFonts w:asciiTheme="majorHAnsi" w:hAnsiTheme="majorHAnsi" w:cstheme="majorHAnsi"/>
        </w:rPr>
        <w:t xml:space="preserve">1. In fact, </w:t>
      </w:r>
      <w:r w:rsidRPr="003701D7">
        <w:rPr>
          <w:rStyle w:val="StyleUnderline"/>
          <w:rFonts w:asciiTheme="majorHAnsi" w:hAnsiTheme="majorHAnsi" w:cstheme="majorHAnsi"/>
        </w:rPr>
        <w:t xml:space="preserve">the </w:t>
      </w:r>
      <w:r w:rsidRPr="003701D7">
        <w:rPr>
          <w:rStyle w:val="StyleUnderline"/>
          <w:rFonts w:asciiTheme="majorHAnsi" w:hAnsiTheme="majorHAnsi" w:cstheme="majorHAnsi"/>
          <w:highlight w:val="green"/>
        </w:rPr>
        <w:t>space market</w:t>
      </w:r>
      <w:r w:rsidRPr="003701D7">
        <w:rPr>
          <w:rStyle w:val="StyleUnderline"/>
          <w:rFonts w:asciiTheme="majorHAnsi" w:hAnsiTheme="majorHAnsi" w:cstheme="majorHAnsi"/>
        </w:rPr>
        <w:t xml:space="preserve"> </w:t>
      </w:r>
      <w:r w:rsidRPr="003701D7">
        <w:rPr>
          <w:rStyle w:val="Emphasis"/>
          <w:rFonts w:asciiTheme="majorHAnsi" w:hAnsiTheme="majorHAnsi" w:cstheme="majorHAnsi"/>
        </w:rPr>
        <w:t>has already been created.</w:t>
      </w:r>
      <w:r w:rsidRPr="003701D7">
        <w:rPr>
          <w:rStyle w:val="StyleUnderline"/>
          <w:rFonts w:asciiTheme="majorHAnsi" w:hAnsiTheme="majorHAnsi" w:cstheme="majorHAnsi"/>
        </w:rPr>
        <w:t xml:space="preserve"> It is</w:t>
      </w:r>
      <w:r w:rsidRPr="003701D7">
        <w:rPr>
          <w:rFonts w:asciiTheme="majorHAnsi" w:hAnsiTheme="majorHAnsi" w:cstheme="majorHAnsi"/>
        </w:rPr>
        <w:t xml:space="preserve"> currently </w:t>
      </w:r>
      <w:r w:rsidRPr="003701D7">
        <w:rPr>
          <w:rStyle w:val="StyleUnderline"/>
          <w:rFonts w:asciiTheme="majorHAnsi" w:hAnsiTheme="majorHAnsi" w:cstheme="majorHAnsi"/>
        </w:rPr>
        <w:t>undergoing</w:t>
      </w:r>
      <w:r w:rsidRPr="003701D7">
        <w:rPr>
          <w:rStyle w:val="Emphasis"/>
          <w:rFonts w:asciiTheme="majorHAnsi" w:hAnsiTheme="majorHAnsi" w:cstheme="majorHAnsi"/>
        </w:rPr>
        <w:t xml:space="preserve"> continuous development</w:t>
      </w:r>
      <w:r w:rsidRPr="003701D7">
        <w:rPr>
          <w:rStyle w:val="StyleUnderline"/>
          <w:rFonts w:asciiTheme="majorHAnsi" w:hAnsiTheme="majorHAnsi" w:cstheme="majorHAnsi"/>
        </w:rPr>
        <w:t xml:space="preserve"> that </w:t>
      </w:r>
      <w:r w:rsidRPr="003701D7">
        <w:rPr>
          <w:rStyle w:val="StyleUnderline"/>
          <w:rFonts w:asciiTheme="majorHAnsi" w:hAnsiTheme="majorHAnsi" w:cstheme="majorHAnsi"/>
          <w:highlight w:val="green"/>
        </w:rPr>
        <w:t xml:space="preserve">will </w:t>
      </w:r>
      <w:r w:rsidRPr="003701D7">
        <w:rPr>
          <w:rStyle w:val="Emphasis"/>
          <w:rFonts w:asciiTheme="majorHAnsi" w:hAnsiTheme="majorHAnsi" w:cstheme="majorHAnsi"/>
          <w:highlight w:val="green"/>
        </w:rPr>
        <w:t>integrate</w:t>
      </w:r>
      <w:r w:rsidRPr="003701D7">
        <w:rPr>
          <w:rFonts w:asciiTheme="majorHAnsi" w:hAnsiTheme="majorHAnsi" w:cstheme="majorHAnsi"/>
        </w:rPr>
        <w:t xml:space="preserve"> the </w:t>
      </w:r>
      <w:r w:rsidRPr="003701D7">
        <w:rPr>
          <w:rStyle w:val="Emphasis"/>
          <w:rFonts w:asciiTheme="majorHAnsi" w:hAnsiTheme="majorHAnsi" w:cstheme="majorHAnsi"/>
          <w:highlight w:val="green"/>
        </w:rPr>
        <w:t>resources</w:t>
      </w:r>
      <w:r w:rsidRPr="003701D7">
        <w:rPr>
          <w:rStyle w:val="StyleUnderline"/>
          <w:rFonts w:asciiTheme="majorHAnsi" w:hAnsiTheme="majorHAnsi" w:cstheme="majorHAnsi"/>
        </w:rPr>
        <w:t xml:space="preserve"> and capabilities </w:t>
      </w:r>
      <w:r w:rsidRPr="003701D7">
        <w:rPr>
          <w:rStyle w:val="Emphasis"/>
          <w:rFonts w:asciiTheme="majorHAnsi" w:hAnsiTheme="majorHAnsi" w:cstheme="majorHAnsi"/>
        </w:rPr>
        <w:t>of</w:t>
      </w:r>
      <w:r w:rsidRPr="003701D7">
        <w:rPr>
          <w:rFonts w:asciiTheme="majorHAnsi" w:hAnsiTheme="majorHAnsi" w:cstheme="majorHAnsi"/>
        </w:rPr>
        <w:t xml:space="preserve"> the </w:t>
      </w:r>
      <w:r w:rsidRPr="003701D7">
        <w:rPr>
          <w:rStyle w:val="Emphasis"/>
          <w:rFonts w:asciiTheme="majorHAnsi" w:hAnsiTheme="majorHAnsi" w:cstheme="majorHAnsi"/>
        </w:rPr>
        <w:t>near space</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into the</w:t>
      </w:r>
      <w:r w:rsidRPr="003701D7">
        <w:rPr>
          <w:rStyle w:val="StyleUnderline"/>
          <w:rFonts w:asciiTheme="majorHAnsi" w:hAnsiTheme="majorHAnsi" w:cstheme="majorHAnsi"/>
        </w:rPr>
        <w:t xml:space="preserve"> global </w:t>
      </w:r>
      <w:r w:rsidRPr="003701D7">
        <w:rPr>
          <w:rStyle w:val="StyleUnderline"/>
          <w:rFonts w:asciiTheme="majorHAnsi" w:hAnsiTheme="majorHAnsi" w:cstheme="majorHAnsi"/>
          <w:highlight w:val="green"/>
        </w:rPr>
        <w:t>economy</w:t>
      </w:r>
      <w:r w:rsidRPr="003701D7">
        <w:rPr>
          <w:rStyle w:val="StyleUnderline"/>
          <w:rFonts w:asciiTheme="majorHAnsi" w:hAnsiTheme="majorHAnsi" w:cstheme="majorHAnsi"/>
        </w:rPr>
        <w:t xml:space="preserve"> over the next decade.</w:t>
      </w:r>
    </w:p>
    <w:p w14:paraId="45AD30C8" w14:textId="77777777" w:rsidR="00CC5DC1" w:rsidRPr="003701D7" w:rsidRDefault="00CC5DC1" w:rsidP="00CC5DC1">
      <w:pPr>
        <w:rPr>
          <w:rStyle w:val="StyleUnderline"/>
          <w:rFonts w:asciiTheme="majorHAnsi" w:hAnsiTheme="majorHAnsi" w:cstheme="majorHAnsi"/>
        </w:rPr>
      </w:pPr>
      <w:r w:rsidRPr="003701D7">
        <w:rPr>
          <w:rFonts w:asciiTheme="majorHAnsi" w:hAnsiTheme="majorHAnsi" w:cstheme="majorHAnsi"/>
        </w:rPr>
        <w:t xml:space="preserve">2. </w:t>
      </w:r>
      <w:r w:rsidRPr="003701D7">
        <w:rPr>
          <w:rStyle w:val="StyleUnderline"/>
          <w:rFonts w:asciiTheme="majorHAnsi" w:hAnsiTheme="majorHAnsi" w:cstheme="majorHAnsi"/>
        </w:rPr>
        <w:t>A new paradigm</w:t>
      </w:r>
      <w:r w:rsidRPr="003701D7">
        <w:rPr>
          <w:rFonts w:asciiTheme="majorHAnsi" w:hAnsiTheme="majorHAnsi" w:cstheme="majorHAnsi"/>
        </w:rPr>
        <w:t xml:space="preserve">, denoted by the term “New Space” ecosystem, </w:t>
      </w:r>
      <w:r w:rsidRPr="003701D7">
        <w:rPr>
          <w:rStyle w:val="StyleUnderline"/>
          <w:rFonts w:asciiTheme="majorHAnsi" w:hAnsiTheme="majorHAnsi" w:cstheme="majorHAnsi"/>
        </w:rPr>
        <w:t xml:space="preserve">is at the heart of the created space market. The “New Space” ecosystem is a </w:t>
      </w:r>
      <w:r w:rsidRPr="003701D7">
        <w:rPr>
          <w:rStyle w:val="Emphasis"/>
          <w:rFonts w:asciiTheme="majorHAnsi" w:hAnsiTheme="majorHAnsi" w:cstheme="majorHAnsi"/>
        </w:rPr>
        <w:t>step</w:t>
      </w:r>
      <w:r w:rsidRPr="003701D7">
        <w:rPr>
          <w:rStyle w:val="StyleUnderline"/>
          <w:rFonts w:asciiTheme="majorHAnsi" w:hAnsiTheme="majorHAnsi" w:cstheme="majorHAnsi"/>
        </w:rPr>
        <w:t xml:space="preserve"> </w:t>
      </w:r>
      <w:r w:rsidRPr="003701D7">
        <w:rPr>
          <w:rStyle w:val="Emphasis"/>
          <w:rFonts w:asciiTheme="majorHAnsi" w:hAnsiTheme="majorHAnsi" w:cstheme="majorHAnsi"/>
        </w:rPr>
        <w:t>towards</w:t>
      </w:r>
      <w:r w:rsidRPr="003701D7">
        <w:rPr>
          <w:rFonts w:asciiTheme="majorHAnsi" w:hAnsiTheme="majorHAnsi" w:cstheme="majorHAnsi"/>
        </w:rPr>
        <w:t xml:space="preserve"> the formation of </w:t>
      </w:r>
      <w:r w:rsidRPr="003701D7">
        <w:rPr>
          <w:rStyle w:val="Emphasis"/>
          <w:rFonts w:asciiTheme="majorHAnsi" w:hAnsiTheme="majorHAnsi" w:cstheme="majorHAnsi"/>
        </w:rPr>
        <w:t>cosmic thinking</w:t>
      </w:r>
      <w:r w:rsidRPr="003701D7">
        <w:rPr>
          <w:rFonts w:asciiTheme="majorHAnsi" w:hAnsiTheme="majorHAnsi" w:cstheme="majorHAnsi"/>
        </w:rPr>
        <w:t xml:space="preserve">, </w:t>
      </w:r>
      <w:r w:rsidRPr="003701D7">
        <w:rPr>
          <w:rStyle w:val="StyleUnderline"/>
          <w:rFonts w:asciiTheme="majorHAnsi" w:hAnsiTheme="majorHAnsi" w:cstheme="majorHAnsi"/>
        </w:rPr>
        <w:t>in which outer space, with its resources and capabilities, is considered</w:t>
      </w:r>
      <w:r w:rsidRPr="003701D7">
        <w:rPr>
          <w:rFonts w:asciiTheme="majorHAnsi" w:hAnsiTheme="majorHAnsi" w:cstheme="majorHAnsi"/>
        </w:rPr>
        <w:t xml:space="preserve"> as </w:t>
      </w:r>
      <w:r w:rsidRPr="003701D7">
        <w:rPr>
          <w:rStyle w:val="StyleUnderline"/>
          <w:rFonts w:asciiTheme="majorHAnsi" w:hAnsiTheme="majorHAnsi" w:cstheme="majorHAnsi"/>
        </w:rPr>
        <w:t>a sphere of human activities.</w:t>
      </w:r>
    </w:p>
    <w:p w14:paraId="20353C94" w14:textId="77777777" w:rsidR="00CC5DC1" w:rsidRPr="003701D7" w:rsidRDefault="00CC5DC1" w:rsidP="00CC5DC1">
      <w:pPr>
        <w:rPr>
          <w:rFonts w:asciiTheme="majorHAnsi" w:hAnsiTheme="majorHAnsi" w:cstheme="majorHAnsi"/>
        </w:rPr>
      </w:pPr>
      <w:r w:rsidRPr="003701D7">
        <w:rPr>
          <w:rFonts w:asciiTheme="majorHAnsi" w:hAnsiTheme="majorHAnsi" w:cstheme="majorHAnsi"/>
        </w:rPr>
        <w:t xml:space="preserve">3. </w:t>
      </w:r>
      <w:r w:rsidRPr="003701D7">
        <w:rPr>
          <w:rStyle w:val="Emphasis"/>
          <w:rFonts w:asciiTheme="majorHAnsi" w:hAnsiTheme="majorHAnsi" w:cstheme="majorHAnsi"/>
        </w:rPr>
        <w:t>Space market regulates space law</w:t>
      </w:r>
      <w:r w:rsidRPr="003701D7">
        <w:rPr>
          <w:rFonts w:asciiTheme="majorHAnsi" w:hAnsiTheme="majorHAnsi" w:cstheme="majorHAnsi"/>
        </w:rPr>
        <w:t xml:space="preserve">, which is constantly evolving. The space law develops within the bounds of international law. In essence, </w:t>
      </w:r>
      <w:r w:rsidRPr="003701D7">
        <w:rPr>
          <w:rStyle w:val="StyleUnderline"/>
          <w:rFonts w:asciiTheme="majorHAnsi" w:hAnsiTheme="majorHAnsi" w:cstheme="majorHAnsi"/>
        </w:rPr>
        <w:t xml:space="preserve">the space market is </w:t>
      </w:r>
      <w:r w:rsidRPr="003701D7">
        <w:rPr>
          <w:rStyle w:val="Emphasis"/>
          <w:rFonts w:asciiTheme="majorHAnsi" w:hAnsiTheme="majorHAnsi" w:cstheme="majorHAnsi"/>
        </w:rPr>
        <w:t>integrated</w:t>
      </w:r>
      <w:r w:rsidRPr="003701D7">
        <w:rPr>
          <w:rStyle w:val="StyleUnderline"/>
          <w:rFonts w:asciiTheme="majorHAnsi" w:hAnsiTheme="majorHAnsi" w:cstheme="majorHAnsi"/>
        </w:rPr>
        <w:t xml:space="preserve"> into the </w:t>
      </w:r>
      <w:r w:rsidRPr="003701D7">
        <w:rPr>
          <w:rStyle w:val="Emphasis"/>
          <w:rFonts w:asciiTheme="majorHAnsi" w:hAnsiTheme="majorHAnsi" w:cstheme="majorHAnsi"/>
        </w:rPr>
        <w:t>international</w:t>
      </w:r>
      <w:r w:rsidRPr="003701D7">
        <w:rPr>
          <w:rStyle w:val="StyleUnderline"/>
          <w:rFonts w:asciiTheme="majorHAnsi" w:hAnsiTheme="majorHAnsi" w:cstheme="majorHAnsi"/>
        </w:rPr>
        <w:t xml:space="preserve"> </w:t>
      </w:r>
      <w:r w:rsidRPr="003701D7">
        <w:rPr>
          <w:rStyle w:val="Emphasis"/>
          <w:rFonts w:asciiTheme="majorHAnsi" w:hAnsiTheme="majorHAnsi" w:cstheme="majorHAnsi"/>
        </w:rPr>
        <w:t>legal</w:t>
      </w:r>
      <w:r w:rsidRPr="003701D7">
        <w:rPr>
          <w:rStyle w:val="StyleUnderline"/>
          <w:rFonts w:asciiTheme="majorHAnsi" w:hAnsiTheme="majorHAnsi" w:cstheme="majorHAnsi"/>
        </w:rPr>
        <w:t xml:space="preserve"> </w:t>
      </w:r>
      <w:r w:rsidRPr="003701D7">
        <w:rPr>
          <w:rStyle w:val="Emphasis"/>
          <w:rFonts w:asciiTheme="majorHAnsi" w:hAnsiTheme="majorHAnsi" w:cstheme="majorHAnsi"/>
        </w:rPr>
        <w:t>field</w:t>
      </w:r>
      <w:r w:rsidRPr="003701D7">
        <w:rPr>
          <w:rFonts w:asciiTheme="majorHAnsi" w:hAnsiTheme="majorHAnsi" w:cstheme="majorHAnsi"/>
        </w:rPr>
        <w:t xml:space="preserve"> and is governed by its laws.</w:t>
      </w:r>
    </w:p>
    <w:p w14:paraId="57544224" w14:textId="77777777" w:rsidR="00CC5DC1" w:rsidRPr="00CC5DC1" w:rsidRDefault="00CC5DC1" w:rsidP="00CC5DC1"/>
    <w:p w14:paraId="2EB4DA16" w14:textId="77777777" w:rsidR="00CC5DC1" w:rsidRPr="003701D7" w:rsidRDefault="00CC5DC1" w:rsidP="00CC5DC1">
      <w:pPr>
        <w:pStyle w:val="Heading4"/>
        <w:rPr>
          <w:rFonts w:asciiTheme="majorHAnsi" w:hAnsiTheme="majorHAnsi" w:cstheme="majorHAnsi"/>
        </w:rPr>
      </w:pPr>
      <w:r w:rsidRPr="00CC5DC1">
        <w:t>2]</w:t>
      </w:r>
      <w:r>
        <w:rPr>
          <w:b w:val="0"/>
        </w:rPr>
        <w:t xml:space="preserve"> </w:t>
      </w:r>
      <w:r w:rsidRPr="003701D7">
        <w:rPr>
          <w:rFonts w:asciiTheme="majorHAnsi" w:hAnsiTheme="majorHAnsi" w:cstheme="majorHAnsi"/>
        </w:rPr>
        <w:t>Space col causes intergroup bias – that leads to armed conflict between space-faring nations</w:t>
      </w:r>
    </w:p>
    <w:p w14:paraId="6B1F4373" w14:textId="77777777" w:rsidR="00CC5DC1" w:rsidRPr="003701D7" w:rsidRDefault="00CC5DC1" w:rsidP="00CC5DC1">
      <w:pPr>
        <w:rPr>
          <w:rFonts w:asciiTheme="majorHAnsi" w:hAnsiTheme="majorHAnsi" w:cstheme="majorHAnsi"/>
          <w:b/>
          <w:bCs/>
          <w:sz w:val="26"/>
          <w:szCs w:val="26"/>
        </w:rPr>
      </w:pPr>
      <w:r w:rsidRPr="003701D7">
        <w:rPr>
          <w:rStyle w:val="Style13ptBold"/>
          <w:rFonts w:asciiTheme="majorHAnsi" w:hAnsiTheme="majorHAnsi" w:cstheme="majorHAnsi"/>
        </w:rPr>
        <w:t>Kovic 18</w:t>
      </w:r>
      <w:r w:rsidRPr="003701D7">
        <w:rPr>
          <w:rFonts w:asciiTheme="majorHAnsi" w:hAnsiTheme="majorHAnsi" w:cstheme="majorHAnsi"/>
          <w:b/>
          <w:bCs/>
          <w:sz w:val="26"/>
          <w:szCs w:val="26"/>
        </w:rPr>
        <w:t xml:space="preserve"> </w:t>
      </w:r>
      <w:r w:rsidRPr="003701D7">
        <w:rPr>
          <w:rFonts w:asciiTheme="majorHAnsi" w:hAnsiTheme="majorHAnsi" w:cstheme="majorHAnsi"/>
          <w:color w:val="000000" w:themeColor="text1"/>
          <w:szCs w:val="22"/>
        </w:rPr>
        <w:t xml:space="preserve">[(Marko Kovic, </w:t>
      </w:r>
      <w:r w:rsidRPr="003701D7">
        <w:rPr>
          <w:rFonts w:asciiTheme="majorHAnsi" w:hAnsiTheme="majorHAnsi" w:cstheme="majorHAnsi"/>
          <w:color w:val="000000" w:themeColor="text1"/>
          <w:szCs w:val="22"/>
          <w:shd w:val="clear" w:color="auto" w:fill="FFFFFF"/>
        </w:rPr>
        <w:t>Marko Kovic is the co-founder president of the nonprofit think tank ZIPAR (Zurich Institute of Public Affairs Research) and the co-founder and CEO of the consulting firm ars cognitionis, and a researcher in Rationality, Decision-Making, Democracy, Technology-Related Risks, Future of Humankind) “Political, Moral, and Security Challenges of Space Colonization” SocArXiv Papers, June 11, 2018] TDI</w:t>
      </w:r>
    </w:p>
    <w:p w14:paraId="2AD2E309" w14:textId="77777777" w:rsidR="00CE62BE" w:rsidRDefault="00CC5DC1" w:rsidP="00CC5DC1">
      <w:pPr>
        <w:shd w:val="clear" w:color="auto" w:fill="FFFFFF"/>
        <w:rPr>
          <w:rFonts w:asciiTheme="majorHAnsi" w:hAnsiTheme="majorHAnsi" w:cstheme="majorHAnsi"/>
          <w:b/>
          <w:sz w:val="26"/>
          <w:szCs w:val="26"/>
          <w:u w:val="single"/>
        </w:rPr>
      </w:pPr>
      <w:r w:rsidRPr="003701D7">
        <w:rPr>
          <w:rFonts w:asciiTheme="majorHAnsi" w:hAnsiTheme="majorHAnsi" w:cstheme="majorHAnsi"/>
          <w:szCs w:val="26"/>
        </w:rPr>
        <w:t>In the above discussions of political and moral challenges, it is presumed that the problems and challenges that arise do so in a generally peaceful system of colonization</w:t>
      </w:r>
      <w:r w:rsidRPr="003701D7">
        <w:rPr>
          <w:rFonts w:asciiTheme="majorHAnsi" w:hAnsiTheme="majorHAnsi" w:cstheme="majorHAnsi"/>
          <w:sz w:val="26"/>
          <w:szCs w:val="26"/>
          <w:u w:val="single"/>
        </w:rPr>
        <w:t xml:space="preserve">.  </w:t>
      </w:r>
      <w:r w:rsidRPr="003701D7">
        <w:rPr>
          <w:rFonts w:asciiTheme="majorHAnsi" w:hAnsiTheme="majorHAnsi" w:cstheme="majorHAnsi"/>
          <w:b/>
          <w:sz w:val="26"/>
          <w:szCs w:val="26"/>
          <w:u w:val="single"/>
        </w:rPr>
        <w:t>However, peace in the sense of a lack of armed con</w:t>
      </w:r>
      <w:r w:rsidRPr="003701D7">
        <w:rPr>
          <w:rFonts w:asciiTheme="majorHAnsi" w:hAnsiTheme="majorHAnsi" w:cstheme="majorHAnsi"/>
          <w:b/>
          <w:sz w:val="26"/>
          <w:szCs w:val="26"/>
          <w:u w:val="single"/>
        </w:rPr>
        <w:noBreakHyphen/>
        <w:t xml:space="preserve">ict is not guaranteed with space colonization. On the contrary: </w:t>
      </w:r>
      <w:r w:rsidRPr="003701D7">
        <w:rPr>
          <w:rFonts w:asciiTheme="majorHAnsi" w:hAnsiTheme="majorHAnsi" w:cstheme="majorHAnsi"/>
          <w:b/>
          <w:sz w:val="26"/>
          <w:szCs w:val="26"/>
          <w:highlight w:val="green"/>
          <w:u w:val="single"/>
        </w:rPr>
        <w:t xml:space="preserve">Space </w:t>
      </w:r>
      <w:r w:rsidRPr="003701D7">
        <w:rPr>
          <w:rFonts w:asciiTheme="majorHAnsi" w:hAnsiTheme="majorHAnsi" w:cstheme="majorHAnsi"/>
          <w:b/>
          <w:sz w:val="26"/>
          <w:szCs w:val="26"/>
          <w:highlight w:val="green"/>
          <w:u w:val="single"/>
        </w:rPr>
        <w:lastRenderedPageBreak/>
        <w:t>colonization might</w:t>
      </w:r>
      <w:r w:rsidRPr="003701D7">
        <w:rPr>
          <w:rFonts w:asciiTheme="majorHAnsi" w:hAnsiTheme="majorHAnsi" w:cstheme="majorHAnsi"/>
          <w:b/>
          <w:sz w:val="26"/>
          <w:szCs w:val="26"/>
          <w:highlight w:val="green"/>
          <w:u w:val="single"/>
          <w:shd w:val="clear" w:color="auto" w:fill="FFFFFF"/>
        </w:rPr>
        <w:t xml:space="preserve"> produce new</w:t>
      </w:r>
      <w:r w:rsidRPr="003701D7">
        <w:rPr>
          <w:rFonts w:asciiTheme="majorHAnsi" w:hAnsiTheme="majorHAnsi" w:cstheme="majorHAnsi"/>
          <w:b/>
          <w:sz w:val="26"/>
          <w:szCs w:val="26"/>
          <w:u w:val="single"/>
          <w:shd w:val="clear" w:color="auto" w:fill="FFFFFF"/>
        </w:rPr>
        <w:t xml:space="preserve"> kinds of </w:t>
      </w:r>
      <w:r w:rsidRPr="003701D7">
        <w:rPr>
          <w:rFonts w:asciiTheme="majorHAnsi" w:hAnsiTheme="majorHAnsi" w:cstheme="majorHAnsi"/>
          <w:b/>
          <w:sz w:val="26"/>
          <w:szCs w:val="26"/>
          <w:highlight w:val="green"/>
          <w:u w:val="single"/>
          <w:shd w:val="clear" w:color="auto" w:fill="FFFFFF"/>
        </w:rPr>
        <w:t>security challenges</w:t>
      </w:r>
      <w:r w:rsidRPr="003701D7">
        <w:rPr>
          <w:rFonts w:asciiTheme="majorHAnsi" w:hAnsiTheme="majorHAnsi" w:cstheme="majorHAnsi"/>
          <w:b/>
          <w:sz w:val="26"/>
          <w:szCs w:val="26"/>
          <w:u w:val="single"/>
        </w:rPr>
        <w:t xml:space="preserve"> Violence and war have been decreasing over the course of our civilization’s history [45, 46, 47]. The decrease in violent armed con</w:t>
      </w:r>
      <w:r w:rsidRPr="003701D7">
        <w:rPr>
          <w:rFonts w:asciiTheme="majorHAnsi" w:hAnsiTheme="majorHAnsi" w:cstheme="majorHAnsi"/>
          <w:b/>
          <w:sz w:val="26"/>
          <w:szCs w:val="26"/>
          <w:u w:val="single"/>
        </w:rPr>
        <w:noBreakHyphen/>
        <w:t xml:space="preserve">ict has coincided with an increase in cultural, political, and economic interconnectedness. Even though major armed conflicts are not yet a thing of the past [48], humankind will probably continue on its current trajectory of peace. With space colonization, however, </w:t>
      </w:r>
      <w:r w:rsidRPr="003701D7">
        <w:rPr>
          <w:rFonts w:asciiTheme="majorHAnsi" w:hAnsiTheme="majorHAnsi" w:cstheme="majorHAnsi"/>
          <w:b/>
          <w:sz w:val="26"/>
          <w:szCs w:val="26"/>
          <w:highlight w:val="green"/>
          <w:u w:val="single"/>
        </w:rPr>
        <w:t xml:space="preserve">the trend of growing closer together might reverse because of </w:t>
      </w:r>
      <w:r w:rsidRPr="003701D7">
        <w:rPr>
          <w:rFonts w:asciiTheme="majorHAnsi" w:hAnsiTheme="majorHAnsi" w:cstheme="majorHAnsi"/>
          <w:b/>
          <w:sz w:val="26"/>
          <w:szCs w:val="26"/>
          <w:u w:val="single"/>
        </w:rPr>
        <w:t xml:space="preserve">increasing </w:t>
      </w:r>
      <w:r w:rsidRPr="003701D7">
        <w:rPr>
          <w:rFonts w:asciiTheme="majorHAnsi" w:hAnsiTheme="majorHAnsi" w:cstheme="majorHAnsi"/>
          <w:b/>
          <w:sz w:val="26"/>
          <w:szCs w:val="26"/>
          <w:highlight w:val="green"/>
          <w:u w:val="single"/>
        </w:rPr>
        <w:t>fragmentation, and</w:t>
      </w:r>
      <w:r w:rsidRPr="003701D7">
        <w:rPr>
          <w:rFonts w:asciiTheme="majorHAnsi" w:hAnsiTheme="majorHAnsi" w:cstheme="majorHAnsi"/>
          <w:b/>
          <w:sz w:val="26"/>
          <w:szCs w:val="26"/>
          <w:u w:val="single"/>
        </w:rPr>
        <w:t xml:space="preserve"> with that reversal, peaceful </w:t>
      </w:r>
      <w:r w:rsidRPr="003701D7">
        <w:rPr>
          <w:rFonts w:asciiTheme="majorHAnsi" w:hAnsiTheme="majorHAnsi" w:cstheme="majorHAnsi"/>
          <w:b/>
          <w:sz w:val="26"/>
          <w:szCs w:val="26"/>
          <w:highlight w:val="green"/>
          <w:u w:val="single"/>
        </w:rPr>
        <w:t>cooperation</w:t>
      </w:r>
      <w:r w:rsidRPr="003701D7">
        <w:rPr>
          <w:rFonts w:asciiTheme="majorHAnsi" w:hAnsiTheme="majorHAnsi" w:cstheme="majorHAnsi"/>
          <w:b/>
          <w:sz w:val="26"/>
          <w:szCs w:val="26"/>
          <w:u w:val="single"/>
        </w:rPr>
        <w:t xml:space="preserve"> might </w:t>
      </w:r>
      <w:r w:rsidRPr="003701D7">
        <w:rPr>
          <w:rFonts w:asciiTheme="majorHAnsi" w:hAnsiTheme="majorHAnsi" w:cstheme="majorHAnsi"/>
          <w:b/>
          <w:sz w:val="26"/>
          <w:szCs w:val="26"/>
          <w:highlight w:val="green"/>
          <w:u w:val="single"/>
        </w:rPr>
        <w:t>again give way to armed conflict</w:t>
      </w:r>
      <w:r w:rsidRPr="003701D7">
        <w:rPr>
          <w:rFonts w:asciiTheme="majorHAnsi" w:hAnsiTheme="majorHAnsi" w:cstheme="majorHAnsi"/>
          <w:b/>
          <w:sz w:val="26"/>
          <w:szCs w:val="26"/>
          <w:u w:val="single"/>
        </w:rPr>
        <w:t>.</w:t>
      </w:r>
      <w:r w:rsidRPr="003701D7">
        <w:rPr>
          <w:rFonts w:asciiTheme="majorHAnsi" w:hAnsiTheme="majorHAnsi" w:cstheme="majorHAnsi"/>
          <w:sz w:val="26"/>
          <w:szCs w:val="26"/>
          <w:u w:val="single"/>
        </w:rPr>
        <w:t xml:space="preserve"> </w:t>
      </w:r>
      <w:r w:rsidRPr="003701D7">
        <w:rPr>
          <w:rFonts w:asciiTheme="majorHAnsi" w:hAnsiTheme="majorHAnsi" w:cstheme="majorHAnsi"/>
          <w:szCs w:val="26"/>
        </w:rPr>
        <w:t xml:space="preserve">Some amount of human fragmentation due to space colonization is almost inevitable. </w:t>
      </w:r>
      <w:r w:rsidRPr="003701D7">
        <w:rPr>
          <w:rFonts w:asciiTheme="majorHAnsi" w:hAnsiTheme="majorHAnsi" w:cstheme="majorHAnsi"/>
          <w:b/>
          <w:sz w:val="26"/>
          <w:szCs w:val="26"/>
          <w:u w:val="single"/>
        </w:rPr>
        <w:t xml:space="preserve">One of the strongest biases we humans have is the </w:t>
      </w:r>
      <w:r w:rsidRPr="003701D7">
        <w:rPr>
          <w:rFonts w:asciiTheme="majorHAnsi" w:hAnsiTheme="majorHAnsi" w:cstheme="majorHAnsi"/>
          <w:b/>
          <w:sz w:val="26"/>
          <w:szCs w:val="26"/>
          <w:highlight w:val="green"/>
          <w:u w:val="single"/>
        </w:rPr>
        <w:t>intergroup bias [49]: We</w:t>
      </w:r>
      <w:r w:rsidRPr="003701D7">
        <w:rPr>
          <w:rFonts w:asciiTheme="majorHAnsi" w:hAnsiTheme="majorHAnsi" w:cstheme="majorHAnsi"/>
          <w:b/>
          <w:sz w:val="26"/>
          <w:szCs w:val="26"/>
          <w:u w:val="single"/>
        </w:rPr>
        <w:t xml:space="preserve"> tend to </w:t>
      </w:r>
      <w:r w:rsidRPr="003701D7">
        <w:rPr>
          <w:rFonts w:asciiTheme="majorHAnsi" w:hAnsiTheme="majorHAnsi" w:cstheme="majorHAnsi"/>
          <w:b/>
          <w:sz w:val="26"/>
          <w:szCs w:val="26"/>
          <w:highlight w:val="green"/>
          <w:u w:val="single"/>
        </w:rPr>
        <w:t>separate people into ingroups and outgroups, and</w:t>
      </w:r>
      <w:r w:rsidRPr="003701D7">
        <w:rPr>
          <w:rFonts w:asciiTheme="majorHAnsi" w:hAnsiTheme="majorHAnsi" w:cstheme="majorHAnsi"/>
          <w:b/>
          <w:sz w:val="26"/>
          <w:szCs w:val="26"/>
          <w:u w:val="single"/>
        </w:rPr>
        <w:t xml:space="preserve"> we generally </w:t>
      </w:r>
      <w:r w:rsidRPr="003701D7">
        <w:rPr>
          <w:rFonts w:asciiTheme="majorHAnsi" w:hAnsiTheme="majorHAnsi" w:cstheme="majorHAnsi"/>
          <w:b/>
          <w:sz w:val="26"/>
          <w:szCs w:val="26"/>
          <w:highlight w:val="green"/>
          <w:u w:val="single"/>
        </w:rPr>
        <w:t>favor our own ingroup</w:t>
      </w:r>
      <w:r w:rsidRPr="003701D7">
        <w:rPr>
          <w:rFonts w:asciiTheme="majorHAnsi" w:hAnsiTheme="majorHAnsi" w:cstheme="majorHAnsi"/>
          <w:b/>
          <w:sz w:val="26"/>
          <w:szCs w:val="26"/>
          <w:u w:val="single"/>
        </w:rPr>
        <w:t xml:space="preserve"> </w:t>
      </w:r>
    </w:p>
    <w:p w14:paraId="3952C1B5" w14:textId="77777777" w:rsidR="00CE62BE" w:rsidRDefault="00CE62BE" w:rsidP="00CC5DC1">
      <w:pPr>
        <w:shd w:val="clear" w:color="auto" w:fill="FFFFFF"/>
        <w:rPr>
          <w:rFonts w:asciiTheme="majorHAnsi" w:hAnsiTheme="majorHAnsi" w:cstheme="majorHAnsi"/>
          <w:b/>
          <w:sz w:val="26"/>
          <w:szCs w:val="26"/>
          <w:u w:val="single"/>
        </w:rPr>
      </w:pPr>
    </w:p>
    <w:p w14:paraId="6717DA21" w14:textId="775CAC81" w:rsidR="00CC5DC1" w:rsidRPr="00CC5DC1" w:rsidRDefault="00CC5DC1" w:rsidP="00CC5DC1">
      <w:pPr>
        <w:shd w:val="clear" w:color="auto" w:fill="FFFFFF"/>
        <w:rPr>
          <w:rFonts w:asciiTheme="majorHAnsi" w:hAnsiTheme="majorHAnsi" w:cstheme="majorHAnsi"/>
          <w:szCs w:val="26"/>
        </w:rPr>
      </w:pPr>
      <w:r w:rsidRPr="003701D7">
        <w:rPr>
          <w:rFonts w:asciiTheme="majorHAnsi" w:hAnsiTheme="majorHAnsi" w:cstheme="majorHAnsi"/>
          <w:b/>
          <w:sz w:val="26"/>
          <w:szCs w:val="26"/>
          <w:u w:val="single"/>
        </w:rPr>
        <w:t>over any outgroup. Our ingroup favoritism is often the source of collective identity:</w:t>
      </w:r>
      <w:r w:rsidRPr="003701D7">
        <w:rPr>
          <w:rFonts w:asciiTheme="majorHAnsi" w:hAnsiTheme="majorHAnsi" w:cstheme="majorHAnsi"/>
          <w:sz w:val="26"/>
          <w:szCs w:val="26"/>
          <w:u w:val="single"/>
        </w:rPr>
        <w:t xml:space="preserve"> </w:t>
      </w:r>
      <w:r w:rsidRPr="003701D7">
        <w:rPr>
          <w:rFonts w:asciiTheme="majorHAnsi" w:hAnsiTheme="majorHAnsi" w:cstheme="majorHAnsi"/>
          <w:szCs w:val="26"/>
        </w:rPr>
        <w:t xml:space="preserve">We identify with our home city and think it is better than other cities; we identify with our favorite football team and think it is better than other teams; we identify with our country of origin and think it is better than other countries. In a future in which humans have successfully mastered type I colonization (colonization within our Solar System) and perhaps even type II colonization (Intersolar colonization), belonging to one habitat rather than another will almost certainly also be a source of collective identity.  Humans born and raised on Venus would probably have more positive general attitudes towards Venus than towards Earth. </w:t>
      </w:r>
      <w:r w:rsidRPr="003701D7">
        <w:rPr>
          <w:rFonts w:asciiTheme="majorHAnsi" w:hAnsiTheme="majorHAnsi" w:cstheme="majorHAnsi"/>
          <w:b/>
          <w:sz w:val="26"/>
          <w:szCs w:val="26"/>
          <w:u w:val="single"/>
        </w:rPr>
        <w:t xml:space="preserve">That is not a problem in and of itself, but </w:t>
      </w:r>
      <w:r w:rsidRPr="003701D7">
        <w:rPr>
          <w:rFonts w:asciiTheme="majorHAnsi" w:hAnsiTheme="majorHAnsi" w:cstheme="majorHAnsi"/>
          <w:b/>
          <w:sz w:val="26"/>
          <w:szCs w:val="26"/>
          <w:highlight w:val="green"/>
          <w:u w:val="single"/>
        </w:rPr>
        <w:t>it can become a problem: If humankind is</w:t>
      </w:r>
      <w:r w:rsidRPr="003701D7">
        <w:rPr>
          <w:rFonts w:asciiTheme="majorHAnsi" w:hAnsiTheme="majorHAnsi" w:cstheme="majorHAnsi"/>
          <w:b/>
          <w:sz w:val="26"/>
          <w:szCs w:val="26"/>
          <w:u w:val="single"/>
        </w:rPr>
        <w:t xml:space="preserve"> very </w:t>
      </w:r>
      <w:r w:rsidRPr="003701D7">
        <w:rPr>
          <w:rFonts w:asciiTheme="majorHAnsi" w:hAnsiTheme="majorHAnsi" w:cstheme="majorHAnsi"/>
          <w:b/>
          <w:sz w:val="26"/>
          <w:szCs w:val="26"/>
          <w:highlight w:val="green"/>
          <w:u w:val="single"/>
        </w:rPr>
        <w:t>successful at space colonization and manages to establish colonies across the galaxy, the ingroup dynamics</w:t>
      </w:r>
      <w:r w:rsidRPr="003701D7">
        <w:rPr>
          <w:rFonts w:asciiTheme="majorHAnsi" w:hAnsiTheme="majorHAnsi" w:cstheme="majorHAnsi"/>
          <w:b/>
          <w:sz w:val="26"/>
          <w:szCs w:val="26"/>
          <w:u w:val="single"/>
        </w:rPr>
        <w:t xml:space="preserve"> within colonies and regions of colonies </w:t>
      </w:r>
      <w:r w:rsidRPr="003701D7">
        <w:rPr>
          <w:rFonts w:asciiTheme="majorHAnsi" w:hAnsiTheme="majorHAnsi" w:cstheme="majorHAnsi"/>
          <w:b/>
          <w:sz w:val="26"/>
          <w:szCs w:val="26"/>
          <w:highlight w:val="green"/>
          <w:u w:val="single"/>
        </w:rPr>
        <w:t>might grow so</w:t>
      </w:r>
      <w:r w:rsidRPr="003701D7">
        <w:rPr>
          <w:rFonts w:asciiTheme="majorHAnsi" w:hAnsiTheme="majorHAnsi" w:cstheme="majorHAnsi"/>
          <w:b/>
          <w:sz w:val="26"/>
          <w:szCs w:val="26"/>
          <w:u w:val="single"/>
        </w:rPr>
        <w:t xml:space="preserve"> much </w:t>
      </w:r>
      <w:r w:rsidRPr="003701D7">
        <w:rPr>
          <w:rFonts w:asciiTheme="majorHAnsi" w:hAnsiTheme="majorHAnsi" w:cstheme="majorHAnsi"/>
          <w:b/>
          <w:sz w:val="26"/>
          <w:szCs w:val="26"/>
          <w:highlight w:val="green"/>
          <w:u w:val="single"/>
        </w:rPr>
        <w:t>that the perceived benefits of armed conflict increase</w:t>
      </w:r>
      <w:r w:rsidRPr="003701D7">
        <w:rPr>
          <w:rFonts w:asciiTheme="majorHAnsi" w:hAnsiTheme="majorHAnsi" w:cstheme="majorHAnsi"/>
          <w:b/>
          <w:sz w:val="26"/>
          <w:szCs w:val="26"/>
          <w:u w:val="single"/>
        </w:rPr>
        <w:t xml:space="preserve">, and the perceived costs decrease. In part, this might be </w:t>
      </w:r>
      <w:r w:rsidRPr="003701D7">
        <w:rPr>
          <w:rFonts w:asciiTheme="majorHAnsi" w:hAnsiTheme="majorHAnsi" w:cstheme="majorHAnsi"/>
          <w:b/>
          <w:sz w:val="26"/>
          <w:szCs w:val="26"/>
          <w:highlight w:val="green"/>
          <w:u w:val="single"/>
        </w:rPr>
        <w:t>due to</w:t>
      </w:r>
      <w:r w:rsidRPr="003701D7">
        <w:rPr>
          <w:rFonts w:asciiTheme="majorHAnsi" w:hAnsiTheme="majorHAnsi" w:cstheme="majorHAnsi"/>
          <w:b/>
          <w:sz w:val="26"/>
          <w:szCs w:val="26"/>
          <w:u w:val="single"/>
        </w:rPr>
        <w:t xml:space="preserve"> the infrahumanization (or </w:t>
      </w:r>
      <w:r w:rsidRPr="003701D7">
        <w:rPr>
          <w:rFonts w:asciiTheme="majorHAnsi" w:hAnsiTheme="majorHAnsi" w:cstheme="majorHAnsi"/>
          <w:b/>
          <w:sz w:val="26"/>
          <w:szCs w:val="26"/>
          <w:highlight w:val="green"/>
          <w:u w:val="single"/>
        </w:rPr>
        <w:t>dehumanization</w:t>
      </w:r>
      <w:r w:rsidRPr="003701D7">
        <w:rPr>
          <w:rFonts w:asciiTheme="majorHAnsi" w:hAnsiTheme="majorHAnsi" w:cstheme="majorHAnsi"/>
          <w:b/>
          <w:sz w:val="26"/>
          <w:szCs w:val="26"/>
          <w:u w:val="single"/>
        </w:rPr>
        <w:t xml:space="preserve">) bias [50]: </w:t>
      </w:r>
      <w:r w:rsidRPr="003701D7">
        <w:rPr>
          <w:rFonts w:asciiTheme="majorHAnsi" w:hAnsiTheme="majorHAnsi" w:cstheme="majorHAnsi"/>
          <w:b/>
          <w:sz w:val="26"/>
          <w:szCs w:val="26"/>
          <w:highlight w:val="green"/>
          <w:u w:val="single"/>
        </w:rPr>
        <w:t>Our</w:t>
      </w:r>
      <w:r w:rsidRPr="003701D7">
        <w:rPr>
          <w:rFonts w:asciiTheme="majorHAnsi" w:hAnsiTheme="majorHAnsi" w:cstheme="majorHAnsi"/>
          <w:b/>
          <w:sz w:val="26"/>
          <w:szCs w:val="26"/>
          <w:u w:val="single"/>
        </w:rPr>
        <w:t xml:space="preserve"> intergroup </w:t>
      </w:r>
      <w:r w:rsidRPr="003701D7">
        <w:rPr>
          <w:rFonts w:asciiTheme="majorHAnsi" w:hAnsiTheme="majorHAnsi" w:cstheme="majorHAnsi"/>
          <w:b/>
          <w:sz w:val="26"/>
          <w:szCs w:val="26"/>
          <w:highlight w:val="green"/>
          <w:u w:val="single"/>
        </w:rPr>
        <w:t>bias can</w:t>
      </w:r>
      <w:r w:rsidRPr="003701D7">
        <w:rPr>
          <w:rFonts w:asciiTheme="majorHAnsi" w:hAnsiTheme="majorHAnsi" w:cstheme="majorHAnsi"/>
          <w:b/>
          <w:sz w:val="26"/>
          <w:szCs w:val="26"/>
          <w:u w:val="single"/>
        </w:rPr>
        <w:t xml:space="preserve"> have the </w:t>
      </w:r>
      <w:r w:rsidRPr="003701D7">
        <w:rPr>
          <w:rFonts w:asciiTheme="majorHAnsi" w:hAnsiTheme="majorHAnsi" w:cstheme="majorHAnsi"/>
          <w:b/>
          <w:sz w:val="26"/>
          <w:szCs w:val="26"/>
          <w:highlight w:val="green"/>
          <w:u w:val="single"/>
        </w:rPr>
        <w:t>effect</w:t>
      </w:r>
      <w:r w:rsidRPr="003701D7">
        <w:rPr>
          <w:rFonts w:asciiTheme="majorHAnsi" w:hAnsiTheme="majorHAnsi" w:cstheme="majorHAnsi"/>
          <w:b/>
          <w:sz w:val="26"/>
          <w:szCs w:val="26"/>
          <w:u w:val="single"/>
        </w:rPr>
        <w:t xml:space="preserve"> of </w:t>
      </w:r>
      <w:r w:rsidRPr="003701D7">
        <w:rPr>
          <w:rFonts w:asciiTheme="majorHAnsi" w:hAnsiTheme="majorHAnsi" w:cstheme="majorHAnsi"/>
          <w:b/>
          <w:sz w:val="26"/>
          <w:szCs w:val="26"/>
          <w:highlight w:val="green"/>
          <w:u w:val="single"/>
        </w:rPr>
        <w:t>perceiving</w:t>
      </w:r>
      <w:r w:rsidRPr="003701D7">
        <w:rPr>
          <w:rFonts w:asciiTheme="majorHAnsi" w:hAnsiTheme="majorHAnsi" w:cstheme="majorHAnsi"/>
          <w:b/>
          <w:sz w:val="26"/>
          <w:szCs w:val="26"/>
          <w:u w:val="single"/>
        </w:rPr>
        <w:t xml:space="preserve"> members of the </w:t>
      </w:r>
      <w:r w:rsidRPr="003701D7">
        <w:rPr>
          <w:rFonts w:asciiTheme="majorHAnsi" w:hAnsiTheme="majorHAnsi" w:cstheme="majorHAnsi"/>
          <w:b/>
          <w:sz w:val="26"/>
          <w:szCs w:val="26"/>
          <w:highlight w:val="green"/>
          <w:u w:val="single"/>
        </w:rPr>
        <w:t>outgroup as less human</w:t>
      </w:r>
      <w:r w:rsidRPr="003701D7">
        <w:rPr>
          <w:rFonts w:asciiTheme="majorHAnsi" w:hAnsiTheme="majorHAnsi" w:cstheme="majorHAnsi"/>
          <w:b/>
          <w:sz w:val="26"/>
          <w:szCs w:val="26"/>
          <w:u w:val="single"/>
        </w:rPr>
        <w:t xml:space="preserve"> than members of our own ingroup. The problem of intergroup bias and armed conflict could be compounded by real biological differences in the long-term future.</w:t>
      </w:r>
      <w:r w:rsidRPr="003701D7">
        <w:rPr>
          <w:rFonts w:asciiTheme="majorHAnsi" w:hAnsiTheme="majorHAnsi" w:cstheme="majorHAnsi"/>
          <w:szCs w:val="26"/>
        </w:rPr>
        <w:t xml:space="preserve">  In the long term, different colonies of humans might adopt different stances on human enhancement technology and embrace different kinds of enhancement technologies.  These differential paths of human enhancement might result in technology-induced quasi-speciation, whereby different strands of humans have increasingly distinct biological traits. The ultimate result of such a development might be a strong frag-mentation of humankind and an increasing arms race in order to defend against the outgroup of all the (former) humans that are different from the ingroup (former) humans [51]</w:t>
      </w:r>
    </w:p>
    <w:p w14:paraId="167F6939" w14:textId="77777777" w:rsidR="00CC5DC1" w:rsidRPr="003701D7" w:rsidRDefault="00CC5DC1" w:rsidP="00CC5DC1">
      <w:pPr>
        <w:pStyle w:val="Heading4"/>
        <w:rPr>
          <w:rFonts w:asciiTheme="majorHAnsi" w:hAnsiTheme="majorHAnsi" w:cstheme="majorHAnsi"/>
        </w:rPr>
      </w:pPr>
      <w:r w:rsidRPr="00CC5DC1">
        <w:t>3]</w:t>
      </w:r>
      <w:r>
        <w:rPr>
          <w:b w:val="0"/>
        </w:rPr>
        <w:t xml:space="preserve"> </w:t>
      </w:r>
      <w:r w:rsidRPr="003701D7">
        <w:rPr>
          <w:rFonts w:asciiTheme="majorHAnsi" w:hAnsiTheme="majorHAnsi" w:cstheme="majorHAnsi"/>
        </w:rPr>
        <w:t xml:space="preserve">Too expensive and risky </w:t>
      </w:r>
    </w:p>
    <w:p w14:paraId="30F47611" w14:textId="77777777" w:rsidR="00CC5DC1" w:rsidRPr="003701D7" w:rsidRDefault="00CC5DC1" w:rsidP="00CC5DC1">
      <w:pPr>
        <w:rPr>
          <w:rFonts w:asciiTheme="majorHAnsi" w:hAnsiTheme="majorHAnsi" w:cstheme="majorHAnsi"/>
          <w:b/>
          <w:bCs/>
          <w:sz w:val="26"/>
          <w:szCs w:val="26"/>
        </w:rPr>
      </w:pPr>
      <w:r w:rsidRPr="003701D7">
        <w:rPr>
          <w:rStyle w:val="Style13ptBold"/>
          <w:rFonts w:asciiTheme="majorHAnsi" w:hAnsiTheme="majorHAnsi" w:cstheme="majorHAnsi"/>
        </w:rPr>
        <w:t>Lichtenstein 18</w:t>
      </w:r>
      <w:r w:rsidRPr="003701D7">
        <w:rPr>
          <w:rFonts w:asciiTheme="majorHAnsi" w:hAnsiTheme="majorHAnsi" w:cstheme="majorHAnsi"/>
          <w:b/>
          <w:bCs/>
          <w:sz w:val="26"/>
          <w:szCs w:val="26"/>
        </w:rPr>
        <w:t xml:space="preserve"> </w:t>
      </w:r>
      <w:r w:rsidRPr="003701D7">
        <w:rPr>
          <w:rFonts w:asciiTheme="majorHAnsi" w:hAnsiTheme="majorHAnsi" w:cstheme="majorHAnsi"/>
        </w:rPr>
        <w:t xml:space="preserve">[(Drew Lichtenstein is a writer for Sciencing. </w:t>
      </w:r>
      <w:r w:rsidRPr="003701D7">
        <w:rPr>
          <w:rFonts w:asciiTheme="majorHAnsi" w:eastAsia="Times New Roman" w:hAnsiTheme="majorHAnsi" w:cstheme="majorHAnsi"/>
          <w:color w:val="000000"/>
          <w:spacing w:val="3"/>
          <w:szCs w:val="22"/>
          <w:shd w:val="clear" w:color="auto" w:fill="FCFCFC"/>
        </w:rPr>
        <w:t>His articles have appeared in the collegiate newspaper "The Red and Black." He holds a Master of Arts in comparative literature from the University of Georgia.) “Bad Things About Space Exploration” Sciencing, April 23,2018] TDI</w:t>
      </w:r>
    </w:p>
    <w:p w14:paraId="3E1E30C6" w14:textId="12A80F3C" w:rsidR="00CC5DC1" w:rsidRPr="006D109D" w:rsidRDefault="00CC5DC1" w:rsidP="006D109D">
      <w:pPr>
        <w:rPr>
          <w:rFonts w:asciiTheme="majorHAnsi" w:hAnsiTheme="majorHAnsi" w:cstheme="majorHAnsi"/>
          <w:szCs w:val="26"/>
        </w:rPr>
      </w:pPr>
      <w:r w:rsidRPr="003701D7">
        <w:rPr>
          <w:rFonts w:asciiTheme="majorHAnsi" w:hAnsiTheme="majorHAnsi" w:cstheme="majorHAnsi"/>
          <w:b/>
          <w:sz w:val="26"/>
          <w:szCs w:val="26"/>
          <w:u w:val="single"/>
        </w:rPr>
        <w:t>One of the biggest criticisms against space exploration is the cost. According to the University of Florida,</w:t>
      </w:r>
      <w:r w:rsidRPr="003701D7">
        <w:rPr>
          <w:rFonts w:asciiTheme="majorHAnsi" w:hAnsiTheme="majorHAnsi" w:cstheme="majorHAnsi"/>
          <w:b/>
          <w:sz w:val="26"/>
          <w:szCs w:val="26"/>
          <w:highlight w:val="green"/>
          <w:u w:val="single"/>
        </w:rPr>
        <w:t xml:space="preserve"> it costs </w:t>
      </w:r>
      <w:r w:rsidRPr="003701D7">
        <w:rPr>
          <w:rFonts w:asciiTheme="majorHAnsi" w:hAnsiTheme="majorHAnsi" w:cstheme="majorHAnsi"/>
          <w:b/>
          <w:sz w:val="26"/>
          <w:szCs w:val="26"/>
          <w:u w:val="single"/>
        </w:rPr>
        <w:t xml:space="preserve">around </w:t>
      </w:r>
      <w:r w:rsidRPr="003701D7">
        <w:rPr>
          <w:rFonts w:asciiTheme="majorHAnsi" w:hAnsiTheme="majorHAnsi" w:cstheme="majorHAnsi"/>
          <w:b/>
          <w:sz w:val="26"/>
          <w:szCs w:val="26"/>
          <w:highlight w:val="green"/>
          <w:u w:val="single"/>
        </w:rPr>
        <w:t>$500 million to launch a space shuttle</w:t>
      </w:r>
      <w:r w:rsidRPr="003701D7">
        <w:rPr>
          <w:rFonts w:asciiTheme="majorHAnsi" w:hAnsiTheme="majorHAnsi" w:cstheme="majorHAnsi"/>
          <w:b/>
          <w:sz w:val="26"/>
          <w:szCs w:val="26"/>
          <w:u w:val="single"/>
        </w:rPr>
        <w:t xml:space="preserve">. These expenses will only go up when considering longer-term space travel, such </w:t>
      </w:r>
      <w:r w:rsidRPr="003701D7">
        <w:rPr>
          <w:rFonts w:asciiTheme="majorHAnsi" w:hAnsiTheme="majorHAnsi" w:cstheme="majorHAnsi"/>
          <w:b/>
          <w:sz w:val="26"/>
          <w:szCs w:val="26"/>
          <w:u w:val="single"/>
        </w:rPr>
        <w:lastRenderedPageBreak/>
        <w:t xml:space="preserve">as manned explorations to Mars or Jupiter's moons. While new technology may certainly limit the inefficient costs involved in space exploration, many argue that it is still </w:t>
      </w:r>
      <w:r w:rsidRPr="003701D7">
        <w:rPr>
          <w:rFonts w:asciiTheme="majorHAnsi" w:hAnsiTheme="majorHAnsi" w:cstheme="majorHAnsi"/>
          <w:b/>
          <w:sz w:val="26"/>
          <w:szCs w:val="26"/>
          <w:highlight w:val="green"/>
          <w:u w:val="single"/>
        </w:rPr>
        <w:t xml:space="preserve">money </w:t>
      </w:r>
      <w:r w:rsidRPr="003701D7">
        <w:rPr>
          <w:rFonts w:asciiTheme="majorHAnsi" w:hAnsiTheme="majorHAnsi" w:cstheme="majorHAnsi"/>
          <w:b/>
          <w:sz w:val="26"/>
          <w:szCs w:val="26"/>
          <w:u w:val="single"/>
        </w:rPr>
        <w:t xml:space="preserve">that </w:t>
      </w:r>
      <w:r w:rsidRPr="003701D7">
        <w:rPr>
          <w:rFonts w:asciiTheme="majorHAnsi" w:hAnsiTheme="majorHAnsi" w:cstheme="majorHAnsi"/>
          <w:b/>
          <w:sz w:val="26"/>
          <w:szCs w:val="26"/>
          <w:highlight w:val="green"/>
          <w:u w:val="single"/>
        </w:rPr>
        <w:t xml:space="preserve">could be better spent on </w:t>
      </w:r>
      <w:r w:rsidRPr="003701D7">
        <w:rPr>
          <w:rFonts w:asciiTheme="majorHAnsi" w:hAnsiTheme="majorHAnsi" w:cstheme="majorHAnsi"/>
          <w:b/>
          <w:sz w:val="26"/>
          <w:szCs w:val="26"/>
          <w:u w:val="single"/>
        </w:rPr>
        <w:t xml:space="preserve">more </w:t>
      </w:r>
      <w:r w:rsidRPr="003701D7">
        <w:rPr>
          <w:rFonts w:asciiTheme="majorHAnsi" w:hAnsiTheme="majorHAnsi" w:cstheme="majorHAnsi"/>
          <w:b/>
          <w:sz w:val="26"/>
          <w:szCs w:val="26"/>
          <w:highlight w:val="green"/>
          <w:u w:val="single"/>
        </w:rPr>
        <w:t xml:space="preserve">pressing issues. </w:t>
      </w:r>
      <w:r w:rsidRPr="003701D7">
        <w:rPr>
          <w:rFonts w:asciiTheme="majorHAnsi" w:hAnsiTheme="majorHAnsi" w:cstheme="majorHAnsi"/>
          <w:b/>
          <w:sz w:val="26"/>
          <w:szCs w:val="26"/>
          <w:u w:val="single"/>
        </w:rPr>
        <w:t>There is always the problem of unforeseen risk with space exploration</w:t>
      </w:r>
      <w:r w:rsidRPr="003701D7">
        <w:rPr>
          <w:rFonts w:asciiTheme="majorHAnsi" w:hAnsiTheme="majorHAnsi" w:cstheme="majorHAnsi"/>
          <w:szCs w:val="26"/>
        </w:rPr>
        <w:t xml:space="preserve">. The space shuttle Challenger exploded during launch in 1986, killing seven astronauts, and the shuttle Colombia exploded during reentry in 2003, also killing seven. </w:t>
      </w:r>
      <w:r w:rsidRPr="003701D7">
        <w:rPr>
          <w:rFonts w:asciiTheme="majorHAnsi" w:hAnsiTheme="majorHAnsi" w:cstheme="majorHAnsi"/>
          <w:b/>
          <w:sz w:val="26"/>
          <w:szCs w:val="26"/>
          <w:highlight w:val="green"/>
          <w:u w:val="single"/>
        </w:rPr>
        <w:t>Radiation from the sun is a constant danger</w:t>
      </w:r>
      <w:r w:rsidRPr="003701D7">
        <w:rPr>
          <w:rFonts w:asciiTheme="majorHAnsi" w:hAnsiTheme="majorHAnsi" w:cstheme="majorHAnsi"/>
          <w:b/>
          <w:sz w:val="26"/>
          <w:szCs w:val="26"/>
          <w:u w:val="single"/>
        </w:rPr>
        <w:t xml:space="preserve"> to astronauts, and there may be unforeseen risks when they are traveling far beyond the earth, exacerbated by the fact that there would be little hope of getting back home in time for help. Tied in with the question of cost and risk of human life is the question of justification.</w:t>
      </w:r>
      <w:r w:rsidRPr="003701D7">
        <w:rPr>
          <w:rFonts w:asciiTheme="majorHAnsi" w:hAnsiTheme="majorHAnsi" w:cstheme="majorHAnsi"/>
          <w:szCs w:val="26"/>
        </w:rPr>
        <w:t xml:space="preserve"> Space exploration appeals to the human desire to learn about the universe; however, it does not have any straightforward, pragmatic application. </w:t>
      </w:r>
      <w:r w:rsidRPr="003701D7">
        <w:rPr>
          <w:rFonts w:asciiTheme="majorHAnsi" w:hAnsiTheme="majorHAnsi" w:cstheme="majorHAnsi"/>
          <w:b/>
          <w:sz w:val="26"/>
          <w:szCs w:val="26"/>
          <w:u w:val="single"/>
        </w:rPr>
        <w:t xml:space="preserve">While there may be some practical use in the distant future, such as possibly colonizing other planets, </w:t>
      </w:r>
      <w:r w:rsidRPr="003701D7">
        <w:rPr>
          <w:rFonts w:asciiTheme="majorHAnsi" w:hAnsiTheme="majorHAnsi" w:cstheme="majorHAnsi"/>
          <w:b/>
          <w:sz w:val="26"/>
          <w:szCs w:val="26"/>
          <w:highlight w:val="green"/>
          <w:u w:val="single"/>
        </w:rPr>
        <w:t xml:space="preserve">it is difficult to justify </w:t>
      </w:r>
      <w:r w:rsidRPr="003701D7">
        <w:rPr>
          <w:rFonts w:asciiTheme="majorHAnsi" w:hAnsiTheme="majorHAnsi" w:cstheme="majorHAnsi"/>
          <w:b/>
          <w:sz w:val="26"/>
          <w:szCs w:val="26"/>
          <w:u w:val="single"/>
        </w:rPr>
        <w:t xml:space="preserve">continued </w:t>
      </w:r>
      <w:r w:rsidRPr="003701D7">
        <w:rPr>
          <w:rFonts w:asciiTheme="majorHAnsi" w:hAnsiTheme="majorHAnsi" w:cstheme="majorHAnsi"/>
          <w:b/>
          <w:sz w:val="26"/>
          <w:szCs w:val="26"/>
          <w:highlight w:val="green"/>
          <w:u w:val="single"/>
        </w:rPr>
        <w:t xml:space="preserve">space exploration to people who are worried about </w:t>
      </w:r>
      <w:r w:rsidRPr="003701D7">
        <w:rPr>
          <w:rFonts w:asciiTheme="majorHAnsi" w:hAnsiTheme="majorHAnsi" w:cstheme="majorHAnsi"/>
          <w:b/>
          <w:sz w:val="26"/>
          <w:szCs w:val="26"/>
          <w:u w:val="single"/>
        </w:rPr>
        <w:t xml:space="preserve">immediate </w:t>
      </w:r>
      <w:r w:rsidRPr="003701D7">
        <w:rPr>
          <w:rFonts w:asciiTheme="majorHAnsi" w:hAnsiTheme="majorHAnsi" w:cstheme="majorHAnsi"/>
          <w:b/>
          <w:sz w:val="26"/>
          <w:szCs w:val="26"/>
          <w:highlight w:val="green"/>
          <w:u w:val="single"/>
        </w:rPr>
        <w:t>concerns, such as crime or the economy.</w:t>
      </w:r>
      <w:r w:rsidRPr="003701D7">
        <w:rPr>
          <w:rFonts w:asciiTheme="majorHAnsi" w:hAnsiTheme="majorHAnsi" w:cstheme="majorHAnsi"/>
          <w:szCs w:val="26"/>
        </w:rPr>
        <w:t xml:space="preserve"> Unmanned space probes are often considered the best choice for space exploration, because they do not put human lives at risk and are relatively cheaper to launch since they do not need space for human comfort or necessities. However, there are also downsides to unmanned probes, including the fact that they cannot adapt to unforeseen circumstances. A good example of this is the Mars Climate Orbiter, which received incorrect coordinates for landing and burned upon entry before it could send any data about Mars. Over $120 million was wasted on this probe.</w:t>
      </w:r>
    </w:p>
    <w:p w14:paraId="4CD56D1F" w14:textId="5FFFFFF8" w:rsidR="00CC5DC1" w:rsidRDefault="00CC5DC1" w:rsidP="00CC5DC1">
      <w:pPr>
        <w:pStyle w:val="Heading3"/>
      </w:pPr>
      <w:r>
        <w:lastRenderedPageBreak/>
        <w:t>2</w:t>
      </w:r>
    </w:p>
    <w:p w14:paraId="7CBB7A35" w14:textId="77777777" w:rsidR="006D109D" w:rsidRPr="000F7242" w:rsidRDefault="006D109D" w:rsidP="006D109D">
      <w:pPr>
        <w:pStyle w:val="Heading4"/>
        <w:rPr>
          <w:rFonts w:asciiTheme="majorHAnsi" w:hAnsiTheme="majorHAnsi" w:cstheme="majorHAnsi"/>
        </w:rPr>
      </w:pPr>
      <w:r w:rsidRPr="000F7242">
        <w:rPr>
          <w:rFonts w:asciiTheme="majorHAnsi" w:hAnsiTheme="majorHAnsi" w:cstheme="majorHAnsi"/>
        </w:rPr>
        <w:t>No Russia war</w:t>
      </w:r>
      <w:bookmarkStart w:id="1" w:name="OLE_LINK1"/>
      <w:r w:rsidRPr="000F7242">
        <w:rPr>
          <w:rFonts w:asciiTheme="majorHAnsi" w:hAnsiTheme="majorHAnsi" w:cstheme="majorHAnsi"/>
        </w:rPr>
        <w:t>—no motivation for Russian aggression.</w:t>
      </w:r>
    </w:p>
    <w:bookmarkEnd w:id="1"/>
    <w:p w14:paraId="3F4C3FB6" w14:textId="77777777" w:rsidR="006D109D" w:rsidRPr="000F7242" w:rsidRDefault="006D109D" w:rsidP="006D109D">
      <w:pPr>
        <w:rPr>
          <w:rFonts w:asciiTheme="majorHAnsi" w:hAnsiTheme="majorHAnsi" w:cstheme="majorHAnsi"/>
        </w:rPr>
      </w:pPr>
      <w:r w:rsidRPr="000F7242">
        <w:rPr>
          <w:rStyle w:val="Style13ptBold"/>
          <w:rFonts w:asciiTheme="majorHAnsi" w:hAnsiTheme="majorHAnsi" w:cstheme="majorHAnsi"/>
        </w:rPr>
        <w:t>Trenin 18</w:t>
      </w:r>
      <w:r w:rsidRPr="000F7242">
        <w:rPr>
          <w:rFonts w:asciiTheme="majorHAnsi" w:hAnsiTheme="majorHAnsi" w:cstheme="majorHAnsi"/>
        </w:rPr>
        <w:t xml:space="preserve"> [Dmitri Trenin is director of the Carnegie Moscow Center. </w:t>
      </w:r>
      <w:r w:rsidRPr="000F7242">
        <w:rPr>
          <w:rStyle w:val="Emphasis"/>
          <w:rFonts w:asciiTheme="majorHAnsi" w:hAnsiTheme="majorHAnsi" w:cstheme="majorHAnsi"/>
          <w:highlight w:val="cyan"/>
        </w:rPr>
        <w:t>Fears</w:t>
      </w:r>
      <w:r w:rsidRPr="000F7242">
        <w:rPr>
          <w:rFonts w:asciiTheme="majorHAnsi" w:hAnsiTheme="majorHAnsi" w:cstheme="majorHAnsi"/>
          <w:sz w:val="20"/>
          <w:szCs w:val="20"/>
          <w:highlight w:val="cyan"/>
          <w:u w:val="single"/>
        </w:rPr>
        <w:t xml:space="preserve"> </w:t>
      </w:r>
      <w:r w:rsidRPr="000F7242">
        <w:rPr>
          <w:rStyle w:val="Emphasis"/>
          <w:rFonts w:asciiTheme="majorHAnsi" w:hAnsiTheme="majorHAnsi" w:cstheme="majorHAnsi"/>
          <w:szCs w:val="22"/>
          <w:highlight w:val="cyan"/>
        </w:rPr>
        <w:t xml:space="preserve">of </w:t>
      </w:r>
      <w:r w:rsidRPr="000F7242">
        <w:rPr>
          <w:rStyle w:val="Emphasis"/>
          <w:rFonts w:asciiTheme="majorHAnsi" w:hAnsiTheme="majorHAnsi" w:cstheme="majorHAnsi"/>
          <w:highlight w:val="cyan"/>
        </w:rPr>
        <w:t>World War III</w:t>
      </w:r>
      <w:r w:rsidRPr="000F7242">
        <w:rPr>
          <w:rStyle w:val="Emphasis"/>
          <w:rFonts w:asciiTheme="majorHAnsi" w:hAnsiTheme="majorHAnsi" w:cstheme="majorHAnsi"/>
          <w:szCs w:val="22"/>
          <w:highlight w:val="cyan"/>
        </w:rPr>
        <w:t xml:space="preserve"> are </w:t>
      </w:r>
      <w:r w:rsidRPr="000F7242">
        <w:rPr>
          <w:rStyle w:val="Emphasis"/>
          <w:rFonts w:asciiTheme="majorHAnsi" w:hAnsiTheme="majorHAnsi" w:cstheme="majorHAnsi"/>
          <w:highlight w:val="cyan"/>
        </w:rPr>
        <w:t>overblown</w:t>
      </w:r>
      <w:r w:rsidRPr="000F7242">
        <w:rPr>
          <w:rFonts w:asciiTheme="majorHAnsi" w:hAnsiTheme="majorHAnsi" w:cstheme="majorHAnsi"/>
        </w:rPr>
        <w:t>. July 20, 2018. https://www.politico.eu/article/donald-trump-vladimir-putin-nato-crimea-fears-of-world-war-iii-are-overblown/]</w:t>
      </w:r>
    </w:p>
    <w:p w14:paraId="6B34F7B7" w14:textId="77777777" w:rsidR="006D109D" w:rsidRPr="000F7242" w:rsidRDefault="006D109D" w:rsidP="006D109D">
      <w:pPr>
        <w:rPr>
          <w:rFonts w:asciiTheme="majorHAnsi" w:hAnsiTheme="majorHAnsi" w:cstheme="majorHAnsi"/>
        </w:rPr>
      </w:pPr>
      <w:r w:rsidRPr="000F7242">
        <w:rPr>
          <w:rFonts w:asciiTheme="majorHAnsi" w:hAnsiTheme="majorHAnsi" w:cstheme="majorHAnsi"/>
          <w:sz w:val="20"/>
          <w:szCs w:val="20"/>
          <w:u w:val="single"/>
        </w:rPr>
        <w:t xml:space="preserve">Europeans fretted about the </w:t>
      </w:r>
      <w:r w:rsidRPr="000F7242">
        <w:rPr>
          <w:rStyle w:val="Emphasis"/>
          <w:rFonts w:asciiTheme="majorHAnsi" w:hAnsiTheme="majorHAnsi" w:cstheme="majorHAnsi"/>
        </w:rPr>
        <w:t>end of NATO</w:t>
      </w:r>
      <w:r w:rsidRPr="000F7242">
        <w:rPr>
          <w:rFonts w:asciiTheme="majorHAnsi" w:hAnsiTheme="majorHAnsi" w:cstheme="majorHAnsi"/>
        </w:rPr>
        <w:t xml:space="preserve">. But </w:t>
      </w:r>
      <w:r w:rsidRPr="000F7242">
        <w:rPr>
          <w:rStyle w:val="Emphasis"/>
          <w:rFonts w:asciiTheme="majorHAnsi" w:hAnsiTheme="majorHAnsi" w:cstheme="majorHAnsi"/>
        </w:rPr>
        <w:t>seen from Moscow</w:t>
      </w:r>
      <w:r w:rsidRPr="000F7242">
        <w:rPr>
          <w:rFonts w:asciiTheme="majorHAnsi" w:hAnsiTheme="majorHAnsi" w:cstheme="majorHAnsi"/>
        </w:rPr>
        <w:t xml:space="preserve">, </w:t>
      </w:r>
      <w:r w:rsidRPr="000F7242">
        <w:rPr>
          <w:rFonts w:asciiTheme="majorHAnsi" w:hAnsiTheme="majorHAnsi" w:cstheme="majorHAnsi"/>
          <w:sz w:val="20"/>
          <w:szCs w:val="20"/>
          <w:u w:val="single"/>
        </w:rPr>
        <w:t>the</w:t>
      </w:r>
      <w:r w:rsidRPr="000F7242">
        <w:rPr>
          <w:rFonts w:asciiTheme="majorHAnsi" w:hAnsiTheme="majorHAnsi" w:cstheme="majorHAnsi"/>
        </w:rPr>
        <w:t xml:space="preserve"> military </w:t>
      </w:r>
      <w:r w:rsidRPr="000F7242">
        <w:rPr>
          <w:rFonts w:asciiTheme="majorHAnsi" w:hAnsiTheme="majorHAnsi" w:cstheme="majorHAnsi"/>
          <w:sz w:val="20"/>
          <w:szCs w:val="20"/>
          <w:u w:val="single"/>
        </w:rPr>
        <w:t xml:space="preserve">alliance still appears to be </w:t>
      </w:r>
      <w:r w:rsidRPr="000F7242">
        <w:rPr>
          <w:rStyle w:val="Emphasis"/>
          <w:rFonts w:asciiTheme="majorHAnsi" w:hAnsiTheme="majorHAnsi" w:cstheme="majorHAnsi"/>
        </w:rPr>
        <w:t>very</w:t>
      </w:r>
      <w:r w:rsidRPr="000F7242">
        <w:rPr>
          <w:rFonts w:asciiTheme="majorHAnsi" w:hAnsiTheme="majorHAnsi" w:cstheme="majorHAnsi"/>
          <w:sz w:val="20"/>
          <w:szCs w:val="20"/>
          <w:u w:val="single"/>
        </w:rPr>
        <w:t xml:space="preserve"> much </w:t>
      </w:r>
      <w:r w:rsidRPr="000F7242">
        <w:rPr>
          <w:rStyle w:val="Emphasis"/>
          <w:rFonts w:asciiTheme="majorHAnsi" w:hAnsiTheme="majorHAnsi" w:cstheme="majorHAnsi"/>
        </w:rPr>
        <w:t>alive</w:t>
      </w:r>
      <w:r w:rsidRPr="000F7242">
        <w:rPr>
          <w:rFonts w:asciiTheme="majorHAnsi" w:hAnsiTheme="majorHAnsi" w:cstheme="majorHAnsi"/>
        </w:rPr>
        <w:t xml:space="preserve">. </w:t>
      </w:r>
      <w:r w:rsidRPr="000F7242">
        <w:rPr>
          <w:rFonts w:asciiTheme="majorHAnsi" w:hAnsiTheme="majorHAnsi" w:cstheme="majorHAnsi"/>
          <w:sz w:val="20"/>
          <w:szCs w:val="20"/>
          <w:u w:val="single"/>
        </w:rPr>
        <w:t>Trump's harsh words to</w:t>
      </w:r>
      <w:r w:rsidRPr="000F7242">
        <w:rPr>
          <w:rFonts w:asciiTheme="majorHAnsi" w:hAnsiTheme="majorHAnsi" w:cstheme="majorHAnsi"/>
        </w:rPr>
        <w:t xml:space="preserve"> his </w:t>
      </w:r>
      <w:r w:rsidRPr="000F7242">
        <w:rPr>
          <w:rFonts w:asciiTheme="majorHAnsi" w:hAnsiTheme="majorHAnsi" w:cstheme="majorHAnsi"/>
          <w:sz w:val="20"/>
          <w:szCs w:val="20"/>
          <w:u w:val="single"/>
        </w:rPr>
        <w:t>allies</w:t>
      </w:r>
      <w:r w:rsidRPr="000F7242">
        <w:rPr>
          <w:rFonts w:asciiTheme="majorHAnsi" w:hAnsiTheme="majorHAnsi" w:cstheme="majorHAnsi"/>
        </w:rPr>
        <w:t xml:space="preserve"> on spending </w:t>
      </w:r>
      <w:r w:rsidRPr="000F7242">
        <w:rPr>
          <w:rFonts w:asciiTheme="majorHAnsi" w:hAnsiTheme="majorHAnsi" w:cstheme="majorHAnsi"/>
          <w:sz w:val="20"/>
          <w:szCs w:val="20"/>
          <w:u w:val="single"/>
        </w:rPr>
        <w:t>haven't changed that</w:t>
      </w:r>
      <w:r w:rsidRPr="000F7242">
        <w:rPr>
          <w:rFonts w:asciiTheme="majorHAnsi" w:hAnsiTheme="majorHAnsi" w:cstheme="majorHAnsi"/>
        </w:rPr>
        <w:t xml:space="preserve">. </w:t>
      </w:r>
      <w:r w:rsidRPr="000F7242">
        <w:rPr>
          <w:rStyle w:val="Emphasis"/>
          <w:rFonts w:asciiTheme="majorHAnsi" w:hAnsiTheme="majorHAnsi" w:cstheme="majorHAnsi"/>
        </w:rPr>
        <w:t>Russia</w:t>
      </w:r>
      <w:r w:rsidRPr="000F7242">
        <w:rPr>
          <w:rFonts w:asciiTheme="majorHAnsi" w:hAnsiTheme="majorHAnsi" w:cstheme="majorHAnsi"/>
          <w:sz w:val="20"/>
          <w:szCs w:val="20"/>
          <w:u w:val="single"/>
        </w:rPr>
        <w:t xml:space="preserve"> is </w:t>
      </w:r>
      <w:r w:rsidRPr="000F7242">
        <w:rPr>
          <w:rStyle w:val="Emphasis"/>
          <w:rFonts w:asciiTheme="majorHAnsi" w:hAnsiTheme="majorHAnsi" w:cstheme="majorHAnsi"/>
        </w:rPr>
        <w:t>all too aware</w:t>
      </w:r>
      <w:r w:rsidRPr="000F7242">
        <w:rPr>
          <w:rFonts w:asciiTheme="majorHAnsi" w:hAnsiTheme="majorHAnsi" w:cstheme="majorHAnsi"/>
          <w:sz w:val="20"/>
          <w:szCs w:val="20"/>
          <w:u w:val="single"/>
        </w:rPr>
        <w:t xml:space="preserve"> that the </w:t>
      </w:r>
      <w:r w:rsidRPr="000F7242">
        <w:rPr>
          <w:rStyle w:val="Emphasis"/>
          <w:rFonts w:asciiTheme="majorHAnsi" w:hAnsiTheme="majorHAnsi" w:cstheme="majorHAnsi"/>
        </w:rPr>
        <w:t>alliance</w:t>
      </w:r>
      <w:r w:rsidRPr="000F7242">
        <w:rPr>
          <w:rFonts w:asciiTheme="majorHAnsi" w:hAnsiTheme="majorHAnsi" w:cstheme="majorHAnsi"/>
          <w:sz w:val="20"/>
          <w:szCs w:val="20"/>
          <w:u w:val="single"/>
        </w:rPr>
        <w:t xml:space="preserve"> is </w:t>
      </w:r>
      <w:r w:rsidRPr="000F7242">
        <w:rPr>
          <w:rStyle w:val="Emphasis"/>
          <w:rFonts w:asciiTheme="majorHAnsi" w:hAnsiTheme="majorHAnsi" w:cstheme="majorHAnsi"/>
        </w:rPr>
        <w:t>focused on its eastern flank</w:t>
      </w:r>
      <w:r w:rsidRPr="000F7242">
        <w:rPr>
          <w:rFonts w:asciiTheme="majorHAnsi" w:hAnsiTheme="majorHAnsi" w:cstheme="majorHAnsi"/>
        </w:rPr>
        <w:t xml:space="preserve">, and not only rhetorically. Since it rediscovered Russia as a threat in 2014, </w:t>
      </w:r>
      <w:r w:rsidRPr="000F7242">
        <w:rPr>
          <w:rFonts w:asciiTheme="majorHAnsi" w:hAnsiTheme="majorHAnsi" w:cstheme="majorHAnsi"/>
          <w:sz w:val="20"/>
          <w:szCs w:val="20"/>
          <w:u w:val="single"/>
        </w:rPr>
        <w:t>there have been new deployments, a higher degree of mobility, and more military exercises along the Russian border</w:t>
      </w:r>
      <w:r w:rsidRPr="000F7242">
        <w:rPr>
          <w:rFonts w:asciiTheme="majorHAnsi" w:hAnsiTheme="majorHAnsi" w:cstheme="majorHAnsi"/>
        </w:rPr>
        <w:t xml:space="preserve">, from the Barents to the Black Seas. </w:t>
      </w:r>
      <w:r w:rsidRPr="000F7242">
        <w:rPr>
          <w:rStyle w:val="Emphasis"/>
          <w:rFonts w:asciiTheme="majorHAnsi" w:hAnsiTheme="majorHAnsi" w:cstheme="majorHAnsi"/>
        </w:rPr>
        <w:t>Hardly a boon</w:t>
      </w:r>
      <w:r w:rsidRPr="000F7242">
        <w:rPr>
          <w:rFonts w:asciiTheme="majorHAnsi" w:hAnsiTheme="majorHAnsi" w:cstheme="majorHAnsi"/>
          <w:sz w:val="20"/>
          <w:szCs w:val="20"/>
          <w:u w:val="single"/>
        </w:rPr>
        <w:t xml:space="preserve"> for Russia</w:t>
      </w:r>
      <w:r w:rsidRPr="000F7242">
        <w:rPr>
          <w:rFonts w:asciiTheme="majorHAnsi" w:hAnsiTheme="majorHAnsi" w:cstheme="majorHAnsi"/>
        </w:rPr>
        <w:t>.</w:t>
      </w:r>
    </w:p>
    <w:p w14:paraId="6A101613" w14:textId="77777777" w:rsidR="006D109D" w:rsidRPr="000F7242" w:rsidRDefault="006D109D" w:rsidP="006D109D">
      <w:pPr>
        <w:rPr>
          <w:rFonts w:asciiTheme="majorHAnsi" w:hAnsiTheme="majorHAnsi" w:cstheme="majorHAnsi"/>
        </w:rPr>
      </w:pPr>
      <w:r w:rsidRPr="000F7242">
        <w:rPr>
          <w:rFonts w:asciiTheme="majorHAnsi" w:hAnsiTheme="majorHAnsi" w:cstheme="majorHAnsi"/>
        </w:rPr>
        <w:t xml:space="preserve">It was clear at last week's NATO summit that </w:t>
      </w:r>
      <w:r w:rsidRPr="000F7242">
        <w:rPr>
          <w:rFonts w:asciiTheme="majorHAnsi" w:hAnsiTheme="majorHAnsi" w:cstheme="majorHAnsi"/>
          <w:sz w:val="20"/>
          <w:szCs w:val="20"/>
          <w:u w:val="single"/>
        </w:rPr>
        <w:t>allies</w:t>
      </w:r>
      <w:r w:rsidRPr="000F7242">
        <w:rPr>
          <w:rFonts w:asciiTheme="majorHAnsi" w:hAnsiTheme="majorHAnsi" w:cstheme="majorHAnsi"/>
        </w:rPr>
        <w:t xml:space="preserve"> agree on the need to upgrade the bloc’s military efforts. Germany, Italy, France, the U.S. — they </w:t>
      </w:r>
      <w:r w:rsidRPr="000F7242">
        <w:rPr>
          <w:rStyle w:val="Emphasis"/>
          <w:rFonts w:asciiTheme="majorHAnsi" w:hAnsiTheme="majorHAnsi" w:cstheme="majorHAnsi"/>
        </w:rPr>
        <w:t>all agree</w:t>
      </w:r>
      <w:r w:rsidRPr="000F7242">
        <w:rPr>
          <w:rFonts w:asciiTheme="majorHAnsi" w:hAnsiTheme="majorHAnsi" w:cstheme="majorHAnsi"/>
          <w:sz w:val="20"/>
          <w:szCs w:val="20"/>
          <w:u w:val="single"/>
        </w:rPr>
        <w:t xml:space="preserve"> members’ defense spending should go up</w:t>
      </w:r>
      <w:r w:rsidRPr="000F7242">
        <w:rPr>
          <w:rFonts w:asciiTheme="majorHAnsi" w:hAnsiTheme="majorHAnsi" w:cstheme="majorHAnsi"/>
        </w:rPr>
        <w:t>. Whether by 2 percent of GDP as agreed in Wales, or by 4 percent as now demanded by Trump, is, of course, important. However, with Russia’s GDP often likened to that of Spain, or the state of New York, either figure is considered significant in Moscow, given that the money will be spent with Russia in mind.</w:t>
      </w:r>
    </w:p>
    <w:p w14:paraId="062BB4A4" w14:textId="77777777" w:rsidR="006D109D" w:rsidRPr="000F7242" w:rsidRDefault="006D109D" w:rsidP="006D109D">
      <w:pPr>
        <w:rPr>
          <w:rFonts w:asciiTheme="majorHAnsi" w:hAnsiTheme="majorHAnsi" w:cstheme="majorHAnsi"/>
        </w:rPr>
      </w:pPr>
      <w:r w:rsidRPr="000F7242">
        <w:rPr>
          <w:rFonts w:asciiTheme="majorHAnsi" w:hAnsiTheme="majorHAnsi" w:cstheme="majorHAnsi"/>
        </w:rPr>
        <w:t>NATO allies also worry about Trump’s comment this week that it is problematic for the U.S. to come to the defense of smaller NATO allies such as Montenegro. But let’s not forget that at the height of the Cold War it was never 100 percent certain what the U.S. would do in case of an attack on West Germany. Former Chancellor Helmut Schmidt would not have asked for U.S. medium-range missiles in Europe in the 1970s had he had full confidence in NATO's largest member. Nor is NATO enlargement off the table completely. Macedonia has just crossed a major hurdle in its push for membership.</w:t>
      </w:r>
    </w:p>
    <w:p w14:paraId="55BDB3F8" w14:textId="77777777" w:rsidR="006D109D" w:rsidRPr="000F7242" w:rsidRDefault="006D109D" w:rsidP="006D109D">
      <w:pPr>
        <w:rPr>
          <w:rFonts w:asciiTheme="majorHAnsi" w:hAnsiTheme="majorHAnsi" w:cstheme="majorHAnsi"/>
        </w:rPr>
      </w:pPr>
      <w:r w:rsidRPr="000F7242">
        <w:rPr>
          <w:rFonts w:asciiTheme="majorHAnsi" w:hAnsiTheme="majorHAnsi" w:cstheme="majorHAnsi"/>
        </w:rPr>
        <w:t>Predictions that Trump would recognize Crimea at the Helsinki meeting were also overblown. There was never any question of the U.S. accepting Crimea’s status as part of Russia, or Washington leaning on Kiev to fulfill its side of the Minsk II accords. In Helsinki, Trump and Putin simply acknowledged the issue, and moved on. The U.S. continues to support both Ukraine and Georgia in their conflicts with Russia and to promote their eventual membership in NATO, which most in the West privately regard as increasingly dangerous.</w:t>
      </w:r>
    </w:p>
    <w:p w14:paraId="69AE1A5E" w14:textId="77777777" w:rsidR="006D109D" w:rsidRPr="000F7242" w:rsidRDefault="006D109D" w:rsidP="006D109D">
      <w:pPr>
        <w:rPr>
          <w:rFonts w:asciiTheme="majorHAnsi" w:hAnsiTheme="majorHAnsi" w:cstheme="majorHAnsi"/>
        </w:rPr>
      </w:pPr>
      <w:r w:rsidRPr="000F7242">
        <w:rPr>
          <w:rFonts w:asciiTheme="majorHAnsi" w:hAnsiTheme="majorHAnsi" w:cstheme="majorHAnsi"/>
          <w:sz w:val="20"/>
          <w:szCs w:val="20"/>
          <w:u w:val="single"/>
        </w:rPr>
        <w:t xml:space="preserve">NATO is still very much </w:t>
      </w:r>
      <w:r w:rsidRPr="000F7242">
        <w:rPr>
          <w:rStyle w:val="Emphasis"/>
          <w:rFonts w:asciiTheme="majorHAnsi" w:hAnsiTheme="majorHAnsi" w:cstheme="majorHAnsi"/>
        </w:rPr>
        <w:t>exerting pressure</w:t>
      </w:r>
      <w:r w:rsidRPr="000F7242">
        <w:rPr>
          <w:rFonts w:asciiTheme="majorHAnsi" w:hAnsiTheme="majorHAnsi" w:cstheme="majorHAnsi"/>
          <w:sz w:val="20"/>
          <w:szCs w:val="20"/>
          <w:u w:val="single"/>
        </w:rPr>
        <w:t xml:space="preserve"> on </w:t>
      </w:r>
      <w:r w:rsidRPr="000F7242">
        <w:rPr>
          <w:rStyle w:val="Emphasis"/>
          <w:rFonts w:asciiTheme="majorHAnsi" w:hAnsiTheme="majorHAnsi" w:cstheme="majorHAnsi"/>
        </w:rPr>
        <w:t>Russia</w:t>
      </w:r>
      <w:r w:rsidRPr="000F7242">
        <w:rPr>
          <w:rFonts w:asciiTheme="majorHAnsi" w:hAnsiTheme="majorHAnsi" w:cstheme="majorHAnsi"/>
          <w:szCs w:val="16"/>
        </w:rPr>
        <w:t>. It's considered more of an annoyance than an immediate threat in Moscow, but also keeps the country in permanent "war mode" vis-à-vis the U</w:t>
      </w:r>
      <w:r w:rsidRPr="000F7242">
        <w:rPr>
          <w:rFonts w:asciiTheme="majorHAnsi" w:hAnsiTheme="majorHAnsi" w:cstheme="majorHAnsi"/>
        </w:rPr>
        <w:t>.S. Because Moscow is focused on Washington, this means Europeans usually get a pass.</w:t>
      </w:r>
    </w:p>
    <w:p w14:paraId="573669DB" w14:textId="77777777" w:rsidR="006D109D" w:rsidRPr="000F7242" w:rsidRDefault="006D109D" w:rsidP="006D109D">
      <w:pPr>
        <w:rPr>
          <w:rFonts w:asciiTheme="majorHAnsi" w:hAnsiTheme="majorHAnsi" w:cstheme="majorHAnsi"/>
        </w:rPr>
      </w:pPr>
      <w:r w:rsidRPr="000F7242">
        <w:rPr>
          <w:rFonts w:asciiTheme="majorHAnsi" w:hAnsiTheme="majorHAnsi" w:cstheme="majorHAnsi"/>
          <w:sz w:val="20"/>
          <w:szCs w:val="20"/>
          <w:u w:val="single"/>
        </w:rPr>
        <w:t xml:space="preserve">As for </w:t>
      </w:r>
      <w:r w:rsidRPr="000F7242">
        <w:rPr>
          <w:rStyle w:val="Emphasis"/>
          <w:rFonts w:asciiTheme="majorHAnsi" w:hAnsiTheme="majorHAnsi" w:cstheme="majorHAnsi"/>
          <w:highlight w:val="cyan"/>
        </w:rPr>
        <w:t>Russia’s</w:t>
      </w:r>
      <w:r w:rsidRPr="000F7242">
        <w:rPr>
          <w:rStyle w:val="Emphasis"/>
          <w:rFonts w:asciiTheme="majorHAnsi" w:hAnsiTheme="majorHAnsi" w:cstheme="majorHAnsi"/>
          <w:szCs w:val="22"/>
          <w:highlight w:val="cyan"/>
        </w:rPr>
        <w:t xml:space="preserve"> own </w:t>
      </w:r>
      <w:r w:rsidRPr="000F7242">
        <w:rPr>
          <w:rStyle w:val="Emphasis"/>
          <w:rFonts w:asciiTheme="majorHAnsi" w:hAnsiTheme="majorHAnsi" w:cstheme="majorHAnsi"/>
          <w:highlight w:val="cyan"/>
        </w:rPr>
        <w:t>intentions</w:t>
      </w:r>
      <w:r w:rsidRPr="000F7242">
        <w:rPr>
          <w:rFonts w:asciiTheme="majorHAnsi" w:hAnsiTheme="majorHAnsi" w:cstheme="majorHAnsi"/>
          <w:sz w:val="20"/>
          <w:szCs w:val="20"/>
          <w:u w:val="single"/>
        </w:rPr>
        <w:t>, two things are clear</w:t>
      </w:r>
      <w:r w:rsidRPr="000F7242">
        <w:rPr>
          <w:rFonts w:asciiTheme="majorHAnsi" w:hAnsiTheme="majorHAnsi" w:cstheme="majorHAnsi"/>
        </w:rPr>
        <w:t xml:space="preserve">. </w:t>
      </w:r>
      <w:r w:rsidRPr="000F7242">
        <w:rPr>
          <w:rStyle w:val="Emphasis"/>
          <w:rFonts w:asciiTheme="majorHAnsi" w:hAnsiTheme="majorHAnsi" w:cstheme="majorHAnsi"/>
          <w:szCs w:val="22"/>
          <w:highlight w:val="cyan"/>
        </w:rPr>
        <w:t>There is no interest</w:t>
      </w:r>
      <w:r w:rsidRPr="000F7242">
        <w:rPr>
          <w:rFonts w:asciiTheme="majorHAnsi" w:hAnsiTheme="majorHAnsi" w:cstheme="majorHAnsi"/>
        </w:rPr>
        <w:t xml:space="preserve"> in Moscow </w:t>
      </w:r>
      <w:r w:rsidRPr="000F7242">
        <w:rPr>
          <w:rStyle w:val="Emphasis"/>
          <w:rFonts w:asciiTheme="majorHAnsi" w:hAnsiTheme="majorHAnsi" w:cstheme="majorHAnsi"/>
          <w:szCs w:val="22"/>
          <w:highlight w:val="cyan"/>
        </w:rPr>
        <w:t xml:space="preserve">in attacking the </w:t>
      </w:r>
      <w:r w:rsidRPr="000F7242">
        <w:rPr>
          <w:rStyle w:val="Emphasis"/>
          <w:rFonts w:asciiTheme="majorHAnsi" w:hAnsiTheme="majorHAnsi" w:cstheme="majorHAnsi"/>
          <w:highlight w:val="cyan"/>
        </w:rPr>
        <w:t>Baltic states</w:t>
      </w:r>
      <w:r w:rsidRPr="000F7242">
        <w:rPr>
          <w:rFonts w:asciiTheme="majorHAnsi" w:hAnsiTheme="majorHAnsi" w:cstheme="majorHAnsi"/>
          <w:sz w:val="20"/>
          <w:szCs w:val="20"/>
          <w:u w:val="single"/>
        </w:rPr>
        <w:t xml:space="preserve"> or </w:t>
      </w:r>
      <w:r w:rsidRPr="000F7242">
        <w:rPr>
          <w:rStyle w:val="Emphasis"/>
          <w:rFonts w:asciiTheme="majorHAnsi" w:hAnsiTheme="majorHAnsi" w:cstheme="majorHAnsi"/>
        </w:rPr>
        <w:t>Poland</w:t>
      </w:r>
      <w:r w:rsidRPr="000F7242">
        <w:rPr>
          <w:rFonts w:asciiTheme="majorHAnsi" w:hAnsiTheme="majorHAnsi" w:cstheme="majorHAnsi"/>
        </w:rPr>
        <w:t xml:space="preserve">. </w:t>
      </w:r>
      <w:r w:rsidRPr="000F7242">
        <w:rPr>
          <w:rFonts w:asciiTheme="majorHAnsi" w:hAnsiTheme="majorHAnsi" w:cstheme="majorHAnsi"/>
          <w:sz w:val="20"/>
          <w:szCs w:val="20"/>
          <w:u w:val="single"/>
        </w:rPr>
        <w:t>These</w:t>
      </w:r>
      <w:r w:rsidRPr="000F7242">
        <w:rPr>
          <w:rFonts w:asciiTheme="majorHAnsi" w:hAnsiTheme="majorHAnsi" w:cstheme="majorHAnsi"/>
        </w:rPr>
        <w:t xml:space="preserve"> countries </w:t>
      </w:r>
      <w:r w:rsidRPr="000F7242">
        <w:rPr>
          <w:rFonts w:asciiTheme="majorHAnsi" w:hAnsiTheme="majorHAnsi" w:cstheme="majorHAnsi"/>
          <w:sz w:val="20"/>
          <w:szCs w:val="20"/>
          <w:u w:val="single"/>
        </w:rPr>
        <w:t>are as safe</w:t>
      </w:r>
      <w:r w:rsidRPr="000F7242">
        <w:rPr>
          <w:rFonts w:asciiTheme="majorHAnsi" w:hAnsiTheme="majorHAnsi" w:cstheme="majorHAnsi"/>
        </w:rPr>
        <w:t xml:space="preserve"> now </w:t>
      </w:r>
      <w:r w:rsidRPr="000F7242">
        <w:rPr>
          <w:rFonts w:asciiTheme="majorHAnsi" w:hAnsiTheme="majorHAnsi" w:cstheme="majorHAnsi"/>
          <w:sz w:val="20"/>
          <w:szCs w:val="20"/>
          <w:u w:val="single"/>
        </w:rPr>
        <w:t>as they were before 2014</w:t>
      </w:r>
      <w:r w:rsidRPr="000F7242">
        <w:rPr>
          <w:rFonts w:asciiTheme="majorHAnsi" w:hAnsiTheme="majorHAnsi" w:cstheme="majorHAnsi"/>
        </w:rPr>
        <w:t>. Suggestions otherwise simply point to the deep wounds in both nations' psyche, which will not be healed for many decades.</w:t>
      </w:r>
    </w:p>
    <w:p w14:paraId="5D87CB00" w14:textId="77777777" w:rsidR="006D109D" w:rsidRPr="000F7242" w:rsidRDefault="006D109D" w:rsidP="006D109D">
      <w:pPr>
        <w:rPr>
          <w:rFonts w:asciiTheme="majorHAnsi" w:hAnsiTheme="majorHAnsi" w:cstheme="majorHAnsi"/>
        </w:rPr>
      </w:pPr>
      <w:r w:rsidRPr="000F7242">
        <w:rPr>
          <w:rFonts w:asciiTheme="majorHAnsi" w:hAnsiTheme="majorHAnsi" w:cstheme="majorHAnsi"/>
        </w:rPr>
        <w:t>Should Ukraine's leaders decide to repeat Mikheil Saakashvili’s mistake in 2008 and launch a major offensive to retake Donbas — however unlikely — the Russian response could indeed be devastating and lead to Ukraine's loss of sovereignty, as Putin recently stated. But does this mean Russia will move on Ukraine unprovoked? Most certainly not.</w:t>
      </w:r>
    </w:p>
    <w:p w14:paraId="3D83B40A" w14:textId="77777777" w:rsidR="006D109D" w:rsidRPr="000F7242" w:rsidRDefault="006D109D" w:rsidP="006D109D">
      <w:pPr>
        <w:rPr>
          <w:rFonts w:asciiTheme="majorHAnsi" w:hAnsiTheme="majorHAnsi" w:cstheme="majorHAnsi"/>
        </w:rPr>
      </w:pPr>
      <w:r w:rsidRPr="000F7242">
        <w:rPr>
          <w:rStyle w:val="Emphasis"/>
          <w:rFonts w:asciiTheme="majorHAnsi" w:hAnsiTheme="majorHAnsi" w:cstheme="majorHAnsi"/>
          <w:highlight w:val="cyan"/>
        </w:rPr>
        <w:t>Putin's main concerns</w:t>
      </w:r>
      <w:r w:rsidRPr="000F7242">
        <w:rPr>
          <w:rStyle w:val="Emphasis"/>
          <w:rFonts w:asciiTheme="majorHAnsi" w:hAnsiTheme="majorHAnsi" w:cstheme="majorHAnsi"/>
          <w:szCs w:val="22"/>
          <w:highlight w:val="cyan"/>
        </w:rPr>
        <w:t xml:space="preserve"> are</w:t>
      </w:r>
      <w:r w:rsidRPr="000F7242">
        <w:rPr>
          <w:rFonts w:asciiTheme="majorHAnsi" w:hAnsiTheme="majorHAnsi" w:cstheme="majorHAnsi"/>
          <w:sz w:val="20"/>
          <w:szCs w:val="20"/>
          <w:u w:val="single"/>
        </w:rPr>
        <w:t xml:space="preserve"> largely </w:t>
      </w:r>
      <w:r w:rsidRPr="000F7242">
        <w:rPr>
          <w:rStyle w:val="Emphasis"/>
          <w:rFonts w:asciiTheme="majorHAnsi" w:hAnsiTheme="majorHAnsi" w:cstheme="majorHAnsi"/>
          <w:highlight w:val="cyan"/>
        </w:rPr>
        <w:t>domestic</w:t>
      </w:r>
      <w:r w:rsidRPr="000F7242">
        <w:rPr>
          <w:rFonts w:asciiTheme="majorHAnsi" w:hAnsiTheme="majorHAnsi" w:cstheme="majorHAnsi"/>
        </w:rPr>
        <w:t xml:space="preserve">. </w:t>
      </w:r>
      <w:r w:rsidRPr="000F7242">
        <w:rPr>
          <w:rFonts w:asciiTheme="majorHAnsi" w:hAnsiTheme="majorHAnsi" w:cstheme="majorHAnsi"/>
          <w:sz w:val="20"/>
          <w:szCs w:val="20"/>
          <w:u w:val="single"/>
        </w:rPr>
        <w:t xml:space="preserve">He has an ambitious program that logically calls for </w:t>
      </w:r>
      <w:r w:rsidRPr="000F7242">
        <w:rPr>
          <w:rStyle w:val="Emphasis"/>
          <w:rFonts w:asciiTheme="majorHAnsi" w:hAnsiTheme="majorHAnsi" w:cstheme="majorHAnsi"/>
        </w:rPr>
        <w:t>more economic ties</w:t>
      </w:r>
      <w:r w:rsidRPr="000F7242">
        <w:rPr>
          <w:rFonts w:asciiTheme="majorHAnsi" w:hAnsiTheme="majorHAnsi" w:cstheme="majorHAnsi"/>
          <w:sz w:val="20"/>
          <w:szCs w:val="20"/>
          <w:u w:val="single"/>
        </w:rPr>
        <w:t xml:space="preserve"> with the </w:t>
      </w:r>
      <w:r w:rsidRPr="000F7242">
        <w:rPr>
          <w:rStyle w:val="Emphasis"/>
          <w:rFonts w:asciiTheme="majorHAnsi" w:hAnsiTheme="majorHAnsi" w:cstheme="majorHAnsi"/>
        </w:rPr>
        <w:t>West</w:t>
      </w:r>
      <w:r w:rsidRPr="000F7242">
        <w:rPr>
          <w:rFonts w:asciiTheme="majorHAnsi" w:hAnsiTheme="majorHAnsi" w:cstheme="majorHAnsi"/>
        </w:rPr>
        <w:t xml:space="preserve">. To move forward, </w:t>
      </w:r>
      <w:r w:rsidRPr="000F7242">
        <w:rPr>
          <w:rStyle w:val="Emphasis"/>
          <w:rFonts w:asciiTheme="majorHAnsi" w:hAnsiTheme="majorHAnsi" w:cstheme="majorHAnsi"/>
          <w:szCs w:val="22"/>
          <w:highlight w:val="cyan"/>
        </w:rPr>
        <w:t xml:space="preserve">he is looking to </w:t>
      </w:r>
      <w:r w:rsidRPr="000F7242">
        <w:rPr>
          <w:rStyle w:val="Emphasis"/>
          <w:rFonts w:asciiTheme="majorHAnsi" w:hAnsiTheme="majorHAnsi" w:cstheme="majorHAnsi"/>
          <w:highlight w:val="cyan"/>
        </w:rPr>
        <w:t>ease tensions</w:t>
      </w:r>
      <w:r w:rsidRPr="000F7242">
        <w:rPr>
          <w:rStyle w:val="Emphasis"/>
          <w:rFonts w:asciiTheme="majorHAnsi" w:hAnsiTheme="majorHAnsi" w:cstheme="majorHAnsi"/>
          <w:szCs w:val="22"/>
          <w:highlight w:val="cyan"/>
        </w:rPr>
        <w:t xml:space="preserve"> with</w:t>
      </w:r>
      <w:r w:rsidRPr="000F7242">
        <w:rPr>
          <w:rFonts w:asciiTheme="majorHAnsi" w:hAnsiTheme="majorHAnsi" w:cstheme="majorHAnsi"/>
          <w:sz w:val="20"/>
          <w:szCs w:val="20"/>
          <w:u w:val="single"/>
        </w:rPr>
        <w:t xml:space="preserve"> the </w:t>
      </w:r>
      <w:r w:rsidRPr="000F7242">
        <w:rPr>
          <w:rStyle w:val="Emphasis"/>
          <w:rFonts w:asciiTheme="majorHAnsi" w:hAnsiTheme="majorHAnsi" w:cstheme="majorHAnsi"/>
        </w:rPr>
        <w:t>EU</w:t>
      </w:r>
      <w:r w:rsidRPr="000F7242">
        <w:rPr>
          <w:rFonts w:asciiTheme="majorHAnsi" w:hAnsiTheme="majorHAnsi" w:cstheme="majorHAnsi"/>
          <w:sz w:val="20"/>
          <w:szCs w:val="20"/>
          <w:u w:val="single"/>
        </w:rPr>
        <w:t xml:space="preserve"> and </w:t>
      </w:r>
      <w:r w:rsidRPr="000F7242">
        <w:rPr>
          <w:rStyle w:val="Emphasis"/>
          <w:rFonts w:asciiTheme="majorHAnsi" w:hAnsiTheme="majorHAnsi" w:cstheme="majorHAnsi"/>
          <w:szCs w:val="22"/>
          <w:highlight w:val="cyan"/>
        </w:rPr>
        <w:t xml:space="preserve">the </w:t>
      </w:r>
      <w:r w:rsidRPr="000F7242">
        <w:rPr>
          <w:rStyle w:val="Emphasis"/>
          <w:rFonts w:asciiTheme="majorHAnsi" w:hAnsiTheme="majorHAnsi" w:cstheme="majorHAnsi"/>
          <w:highlight w:val="cyan"/>
        </w:rPr>
        <w:t>U.S</w:t>
      </w:r>
      <w:r w:rsidRPr="000F7242">
        <w:rPr>
          <w:rFonts w:asciiTheme="majorHAnsi" w:hAnsiTheme="majorHAnsi" w:cstheme="majorHAnsi"/>
        </w:rPr>
        <w:t xml:space="preserve">. </w:t>
      </w:r>
      <w:r w:rsidRPr="000F7242">
        <w:rPr>
          <w:rFonts w:asciiTheme="majorHAnsi" w:hAnsiTheme="majorHAnsi" w:cstheme="majorHAnsi"/>
          <w:sz w:val="20"/>
          <w:szCs w:val="20"/>
          <w:u w:val="single"/>
        </w:rPr>
        <w:t xml:space="preserve">What Putin wanted to get out of Helsinki was mainly to </w:t>
      </w:r>
      <w:r w:rsidRPr="000F7242">
        <w:rPr>
          <w:rStyle w:val="Emphasis"/>
          <w:rFonts w:asciiTheme="majorHAnsi" w:hAnsiTheme="majorHAnsi" w:cstheme="majorHAnsi"/>
        </w:rPr>
        <w:t>start a dialogue</w:t>
      </w:r>
      <w:r w:rsidRPr="000F7242">
        <w:rPr>
          <w:rFonts w:asciiTheme="majorHAnsi" w:hAnsiTheme="majorHAnsi" w:cstheme="majorHAnsi"/>
          <w:sz w:val="20"/>
          <w:szCs w:val="20"/>
          <w:u w:val="single"/>
        </w:rPr>
        <w:t xml:space="preserve"> with Washington</w:t>
      </w:r>
      <w:r w:rsidRPr="000F7242">
        <w:rPr>
          <w:rFonts w:asciiTheme="majorHAnsi" w:hAnsiTheme="majorHAnsi" w:cstheme="majorHAnsi"/>
        </w:rPr>
        <w:t>.</w:t>
      </w:r>
    </w:p>
    <w:p w14:paraId="009EB2D6" w14:textId="77777777" w:rsidR="006D109D" w:rsidRPr="000F7242" w:rsidRDefault="006D109D" w:rsidP="006D109D">
      <w:pPr>
        <w:rPr>
          <w:rFonts w:asciiTheme="majorHAnsi" w:hAnsiTheme="majorHAnsi" w:cstheme="majorHAnsi"/>
        </w:rPr>
      </w:pPr>
      <w:r w:rsidRPr="000F7242">
        <w:rPr>
          <w:rFonts w:asciiTheme="majorHAnsi" w:hAnsiTheme="majorHAnsi" w:cstheme="majorHAnsi"/>
        </w:rPr>
        <w:t>Those hopes are now visibly going up in smoke. It is safe to bet that Russia will continue to face the same opposition from a coalition of U.S. and EU interests.</w:t>
      </w:r>
    </w:p>
    <w:p w14:paraId="633F6EFE" w14:textId="77777777" w:rsidR="006D109D" w:rsidRPr="000F7242" w:rsidRDefault="006D109D" w:rsidP="006D109D">
      <w:pPr>
        <w:rPr>
          <w:rFonts w:asciiTheme="majorHAnsi" w:hAnsiTheme="majorHAnsi" w:cstheme="majorHAnsi"/>
        </w:rPr>
      </w:pPr>
      <w:r w:rsidRPr="000F7242">
        <w:rPr>
          <w:rFonts w:asciiTheme="majorHAnsi" w:hAnsiTheme="majorHAnsi" w:cstheme="majorHAnsi"/>
          <w:sz w:val="20"/>
          <w:szCs w:val="20"/>
          <w:u w:val="single"/>
        </w:rPr>
        <w:lastRenderedPageBreak/>
        <w:t xml:space="preserve">The first </w:t>
      </w:r>
      <w:r w:rsidRPr="000F7242">
        <w:rPr>
          <w:rStyle w:val="Emphasis"/>
          <w:rFonts w:asciiTheme="majorHAnsi" w:hAnsiTheme="majorHAnsi" w:cstheme="majorHAnsi"/>
        </w:rPr>
        <w:t>détente</w:t>
      </w:r>
      <w:r w:rsidRPr="000F7242">
        <w:rPr>
          <w:rFonts w:asciiTheme="majorHAnsi" w:hAnsiTheme="majorHAnsi" w:cstheme="majorHAnsi"/>
          <w:sz w:val="20"/>
          <w:szCs w:val="20"/>
          <w:u w:val="single"/>
        </w:rPr>
        <w:t xml:space="preserve"> in the hybrid war between Russia and the West was indeed </w:t>
      </w:r>
      <w:r w:rsidRPr="000F7242">
        <w:rPr>
          <w:rStyle w:val="Emphasis"/>
          <w:rFonts w:asciiTheme="majorHAnsi" w:hAnsiTheme="majorHAnsi" w:cstheme="majorHAnsi"/>
        </w:rPr>
        <w:t>nipped in the bud</w:t>
      </w:r>
      <w:r w:rsidRPr="000F7242">
        <w:rPr>
          <w:rFonts w:asciiTheme="majorHAnsi" w:hAnsiTheme="majorHAnsi" w:cstheme="majorHAnsi"/>
          <w:sz w:val="20"/>
          <w:szCs w:val="20"/>
          <w:u w:val="single"/>
        </w:rPr>
        <w:t xml:space="preserve"> by </w:t>
      </w:r>
      <w:r w:rsidRPr="000F7242">
        <w:rPr>
          <w:rStyle w:val="Emphasis"/>
          <w:rFonts w:asciiTheme="majorHAnsi" w:hAnsiTheme="majorHAnsi" w:cstheme="majorHAnsi"/>
        </w:rPr>
        <w:t xml:space="preserve">Trump's behavior </w:t>
      </w:r>
      <w:r w:rsidRPr="000F7242">
        <w:rPr>
          <w:rFonts w:asciiTheme="majorHAnsi" w:hAnsiTheme="majorHAnsi" w:cstheme="majorHAnsi"/>
        </w:rPr>
        <w:t>and the vehemence of his domestic critics. So be it.</w:t>
      </w:r>
    </w:p>
    <w:p w14:paraId="1391E968" w14:textId="77777777" w:rsidR="006D109D" w:rsidRPr="000F7242" w:rsidRDefault="006D109D" w:rsidP="006D109D">
      <w:pPr>
        <w:rPr>
          <w:rFonts w:asciiTheme="majorHAnsi" w:eastAsiaTheme="majorEastAsia" w:hAnsiTheme="majorHAnsi" w:cstheme="majorHAnsi"/>
          <w:b/>
          <w:sz w:val="32"/>
          <w:u w:val="single"/>
        </w:rPr>
      </w:pPr>
      <w:r w:rsidRPr="000F7242">
        <w:rPr>
          <w:rFonts w:asciiTheme="majorHAnsi" w:hAnsiTheme="majorHAnsi" w:cstheme="majorHAnsi"/>
          <w:sz w:val="20"/>
          <w:szCs w:val="20"/>
          <w:u w:val="single"/>
        </w:rPr>
        <w:t>Moscow will not capitulate</w:t>
      </w:r>
      <w:r w:rsidRPr="000F7242">
        <w:rPr>
          <w:rFonts w:asciiTheme="majorHAnsi" w:hAnsiTheme="majorHAnsi" w:cstheme="majorHAnsi"/>
        </w:rPr>
        <w:t xml:space="preserve">, and will indeed push back. </w:t>
      </w:r>
      <w:r w:rsidRPr="000F7242">
        <w:rPr>
          <w:rStyle w:val="Emphasis"/>
          <w:rFonts w:asciiTheme="majorHAnsi" w:hAnsiTheme="majorHAnsi" w:cstheme="majorHAnsi"/>
          <w:highlight w:val="cyan"/>
        </w:rPr>
        <w:t xml:space="preserve">But </w:t>
      </w:r>
      <w:r w:rsidRPr="000F7242">
        <w:rPr>
          <w:rStyle w:val="Emphasis"/>
          <w:rFonts w:asciiTheme="majorHAnsi" w:hAnsiTheme="majorHAnsi" w:cstheme="majorHAnsi"/>
          <w:szCs w:val="22"/>
          <w:highlight w:val="cyan"/>
        </w:rPr>
        <w:t xml:space="preserve">it's </w:t>
      </w:r>
      <w:r w:rsidRPr="000F7242">
        <w:rPr>
          <w:rStyle w:val="Emphasis"/>
          <w:rFonts w:asciiTheme="majorHAnsi" w:hAnsiTheme="majorHAnsi" w:cstheme="majorHAnsi"/>
          <w:highlight w:val="cyan"/>
        </w:rPr>
        <w:t>not likely</w:t>
      </w:r>
      <w:r w:rsidRPr="000F7242">
        <w:rPr>
          <w:rStyle w:val="Emphasis"/>
          <w:rFonts w:asciiTheme="majorHAnsi" w:hAnsiTheme="majorHAnsi" w:cstheme="majorHAnsi"/>
          <w:szCs w:val="22"/>
          <w:highlight w:val="cyan"/>
        </w:rPr>
        <w:t xml:space="preserve"> to take the form of</w:t>
      </w:r>
      <w:r w:rsidRPr="000F7242">
        <w:rPr>
          <w:rFonts w:asciiTheme="majorHAnsi" w:hAnsiTheme="majorHAnsi" w:cstheme="majorHAnsi"/>
          <w:sz w:val="20"/>
          <w:szCs w:val="20"/>
          <w:u w:val="single"/>
        </w:rPr>
        <w:t xml:space="preserve"> an </w:t>
      </w:r>
      <w:r w:rsidRPr="000F7242">
        <w:rPr>
          <w:rStyle w:val="Emphasis"/>
          <w:rFonts w:asciiTheme="majorHAnsi" w:hAnsiTheme="majorHAnsi" w:cstheme="majorHAnsi"/>
          <w:highlight w:val="cyan"/>
        </w:rPr>
        <w:t>aggressive</w:t>
      </w:r>
      <w:r w:rsidRPr="000F7242">
        <w:rPr>
          <w:rFonts w:asciiTheme="majorHAnsi" w:hAnsiTheme="majorHAnsi" w:cstheme="majorHAnsi"/>
          <w:sz w:val="20"/>
          <w:szCs w:val="20"/>
          <w:u w:val="single"/>
        </w:rPr>
        <w:t xml:space="preserve">, overt </w:t>
      </w:r>
      <w:r w:rsidRPr="000F7242">
        <w:rPr>
          <w:rStyle w:val="Emphasis"/>
          <w:rFonts w:asciiTheme="majorHAnsi" w:hAnsiTheme="majorHAnsi" w:cstheme="majorHAnsi"/>
          <w:highlight w:val="cyan"/>
        </w:rPr>
        <w:t>military attack</w:t>
      </w:r>
      <w:r w:rsidRPr="000F7242">
        <w:rPr>
          <w:rStyle w:val="Emphasis"/>
          <w:rFonts w:asciiTheme="majorHAnsi" w:hAnsiTheme="majorHAnsi" w:cstheme="majorHAnsi"/>
          <w:szCs w:val="22"/>
          <w:highlight w:val="cyan"/>
        </w:rPr>
        <w:t xml:space="preserve">. </w:t>
      </w:r>
      <w:r w:rsidRPr="000F7242">
        <w:rPr>
          <w:rStyle w:val="Emphasis"/>
          <w:rFonts w:asciiTheme="majorHAnsi" w:hAnsiTheme="majorHAnsi" w:cstheme="majorHAnsi"/>
          <w:highlight w:val="cyan"/>
        </w:rPr>
        <w:t>Fears of</w:t>
      </w:r>
      <w:r w:rsidRPr="000F7242">
        <w:rPr>
          <w:rStyle w:val="Emphasis"/>
          <w:rFonts w:asciiTheme="majorHAnsi" w:hAnsiTheme="majorHAnsi" w:cstheme="majorHAnsi"/>
          <w:szCs w:val="22"/>
          <w:highlight w:val="cyan"/>
        </w:rPr>
        <w:t xml:space="preserve"> </w:t>
      </w:r>
      <w:r w:rsidRPr="000F7242">
        <w:rPr>
          <w:rStyle w:val="Emphasis"/>
          <w:rFonts w:asciiTheme="majorHAnsi" w:hAnsiTheme="majorHAnsi" w:cstheme="majorHAnsi"/>
          <w:szCs w:val="22"/>
        </w:rPr>
        <w:t>new</w:t>
      </w:r>
      <w:r w:rsidRPr="000F7242">
        <w:rPr>
          <w:rStyle w:val="Emphasis"/>
          <w:rFonts w:asciiTheme="majorHAnsi" w:hAnsiTheme="majorHAnsi" w:cstheme="majorHAnsi"/>
          <w:szCs w:val="22"/>
          <w:highlight w:val="cyan"/>
        </w:rPr>
        <w:t xml:space="preserve"> </w:t>
      </w:r>
      <w:r w:rsidRPr="000F7242">
        <w:rPr>
          <w:rStyle w:val="Emphasis"/>
          <w:rFonts w:asciiTheme="majorHAnsi" w:hAnsiTheme="majorHAnsi" w:cstheme="majorHAnsi"/>
          <w:highlight w:val="cyan"/>
        </w:rPr>
        <w:t>wars</w:t>
      </w:r>
      <w:r w:rsidRPr="000F7242">
        <w:rPr>
          <w:rStyle w:val="Emphasis"/>
          <w:rFonts w:asciiTheme="majorHAnsi" w:hAnsiTheme="majorHAnsi" w:cstheme="majorHAnsi"/>
          <w:szCs w:val="22"/>
          <w:highlight w:val="cyan"/>
        </w:rPr>
        <w:t xml:space="preserve"> are </w:t>
      </w:r>
      <w:r w:rsidRPr="000F7242">
        <w:rPr>
          <w:rStyle w:val="Emphasis"/>
          <w:rFonts w:asciiTheme="majorHAnsi" w:hAnsiTheme="majorHAnsi" w:cstheme="majorHAnsi"/>
          <w:highlight w:val="cyan"/>
        </w:rPr>
        <w:t>far from accurate.</w:t>
      </w:r>
    </w:p>
    <w:p w14:paraId="545CDBB5" w14:textId="77777777" w:rsidR="006D109D" w:rsidRPr="000F7242" w:rsidRDefault="006D109D" w:rsidP="006D109D">
      <w:pPr>
        <w:pStyle w:val="Heading4"/>
        <w:rPr>
          <w:rFonts w:asciiTheme="majorHAnsi" w:hAnsiTheme="majorHAnsi" w:cstheme="majorHAnsi"/>
        </w:rPr>
      </w:pPr>
      <w:r w:rsidRPr="000F7242">
        <w:rPr>
          <w:rFonts w:asciiTheme="majorHAnsi" w:hAnsiTheme="majorHAnsi" w:cstheme="majorHAnsi"/>
        </w:rPr>
        <w:t xml:space="preserve">Alt cause—relations irreparable. </w:t>
      </w:r>
    </w:p>
    <w:p w14:paraId="09658AEB" w14:textId="77777777" w:rsidR="006D109D" w:rsidRPr="000F7242" w:rsidRDefault="006D109D" w:rsidP="006D109D">
      <w:pPr>
        <w:rPr>
          <w:rFonts w:asciiTheme="majorHAnsi" w:hAnsiTheme="majorHAnsi" w:cstheme="majorHAnsi"/>
        </w:rPr>
      </w:pPr>
      <w:r w:rsidRPr="000F7242">
        <w:rPr>
          <w:rFonts w:asciiTheme="majorHAnsi" w:hAnsiTheme="majorHAnsi" w:cstheme="majorHAnsi"/>
        </w:rPr>
        <w:t xml:space="preserve">Nikolas K. </w:t>
      </w:r>
      <w:r w:rsidRPr="000F7242">
        <w:rPr>
          <w:rStyle w:val="Style13ptBold"/>
          <w:rFonts w:asciiTheme="majorHAnsi" w:hAnsiTheme="majorHAnsi" w:cstheme="majorHAnsi"/>
        </w:rPr>
        <w:t>GVOSDEV 17</w:t>
      </w:r>
      <w:r w:rsidRPr="000F7242">
        <w:rPr>
          <w:rFonts w:asciiTheme="majorHAnsi" w:hAnsiTheme="majorHAnsi" w:cstheme="majorHAnsi"/>
        </w:rPr>
        <w:t xml:space="preserve">, contributing editor at the National Interest, senior fellow at the Foreign Policy Research Institute [“Damage Done: How Russia Hysteria Has Hurt U.S.-Russia Relations,” </w:t>
      </w:r>
      <w:r w:rsidRPr="000F7242">
        <w:rPr>
          <w:rFonts w:asciiTheme="majorHAnsi" w:hAnsiTheme="majorHAnsi" w:cstheme="majorHAnsi"/>
          <w:i/>
        </w:rPr>
        <w:t>The National Interest</w:t>
      </w:r>
      <w:r w:rsidRPr="000F7242">
        <w:rPr>
          <w:rFonts w:asciiTheme="majorHAnsi" w:hAnsiTheme="majorHAnsi" w:cstheme="majorHAnsi"/>
        </w:rPr>
        <w:t>, March 6 17, http://nationalinterest.org/feature/damage-done-how-russia-hysteria-has-hurt-us-russia-relations-19687]</w:t>
      </w:r>
    </w:p>
    <w:p w14:paraId="178F1CE2" w14:textId="77777777" w:rsidR="006D109D" w:rsidRPr="000F7242" w:rsidRDefault="006D109D" w:rsidP="006D109D">
      <w:pPr>
        <w:rPr>
          <w:rFonts w:asciiTheme="majorHAnsi" w:hAnsiTheme="majorHAnsi" w:cstheme="majorHAnsi"/>
        </w:rPr>
      </w:pPr>
      <w:r w:rsidRPr="000F7242">
        <w:rPr>
          <w:rFonts w:asciiTheme="majorHAnsi" w:hAnsiTheme="majorHAnsi" w:cstheme="majorHAnsi"/>
        </w:rPr>
        <w:t xml:space="preserve">But we should also recognize that </w:t>
      </w:r>
      <w:r w:rsidRPr="00A83080">
        <w:rPr>
          <w:rStyle w:val="StyleUnderline"/>
          <w:rFonts w:asciiTheme="majorHAnsi" w:hAnsiTheme="majorHAnsi" w:cstheme="majorHAnsi"/>
          <w:highlight w:val="cyan"/>
        </w:rPr>
        <w:t xml:space="preserve">the </w:t>
      </w:r>
      <w:r w:rsidRPr="00A83080">
        <w:rPr>
          <w:rStyle w:val="Emphasis"/>
          <w:rFonts w:asciiTheme="majorHAnsi" w:hAnsiTheme="majorHAnsi" w:cstheme="majorHAnsi"/>
          <w:highlight w:val="cyan"/>
        </w:rPr>
        <w:t>damage is done</w:t>
      </w:r>
      <w:r w:rsidRPr="00A83080">
        <w:rPr>
          <w:rStyle w:val="StyleUnderline"/>
          <w:rFonts w:asciiTheme="majorHAnsi" w:hAnsiTheme="majorHAnsi" w:cstheme="majorHAnsi"/>
          <w:highlight w:val="cyan"/>
        </w:rPr>
        <w:t>. The current political climate</w:t>
      </w:r>
      <w:r w:rsidRPr="000F7242">
        <w:rPr>
          <w:rFonts w:asciiTheme="majorHAnsi" w:hAnsiTheme="majorHAnsi" w:cstheme="majorHAnsi"/>
        </w:rPr>
        <w:t xml:space="preserve"> now </w:t>
      </w:r>
      <w:r w:rsidRPr="00A83080">
        <w:rPr>
          <w:rStyle w:val="StyleUnderline"/>
          <w:rFonts w:asciiTheme="majorHAnsi" w:hAnsiTheme="majorHAnsi" w:cstheme="majorHAnsi"/>
          <w:highlight w:val="cyan"/>
        </w:rPr>
        <w:t>guarantees</w:t>
      </w:r>
      <w:r w:rsidRPr="000F7242">
        <w:rPr>
          <w:rFonts w:asciiTheme="majorHAnsi" w:hAnsiTheme="majorHAnsi" w:cstheme="majorHAnsi"/>
        </w:rPr>
        <w:t xml:space="preserve"> that </w:t>
      </w:r>
      <w:r w:rsidRPr="00A83080">
        <w:rPr>
          <w:rStyle w:val="StyleUnderline"/>
          <w:rFonts w:asciiTheme="majorHAnsi" w:hAnsiTheme="majorHAnsi" w:cstheme="majorHAnsi"/>
          <w:highlight w:val="cyan"/>
        </w:rPr>
        <w:t>any sort of pragmatic approach to settling the disputes between the U</w:t>
      </w:r>
      <w:r w:rsidRPr="000F7242">
        <w:rPr>
          <w:rFonts w:asciiTheme="majorHAnsi" w:hAnsiTheme="majorHAnsi" w:cstheme="majorHAnsi"/>
        </w:rPr>
        <w:t xml:space="preserve">nited </w:t>
      </w:r>
      <w:r w:rsidRPr="00A83080">
        <w:rPr>
          <w:rStyle w:val="StyleUnderline"/>
          <w:rFonts w:asciiTheme="majorHAnsi" w:hAnsiTheme="majorHAnsi" w:cstheme="majorHAnsi"/>
          <w:highlight w:val="cyan"/>
        </w:rPr>
        <w:t>S</w:t>
      </w:r>
      <w:r w:rsidRPr="000F7242">
        <w:rPr>
          <w:rFonts w:asciiTheme="majorHAnsi" w:hAnsiTheme="majorHAnsi" w:cstheme="majorHAnsi"/>
        </w:rPr>
        <w:t xml:space="preserve">tates </w:t>
      </w:r>
      <w:r w:rsidRPr="00A83080">
        <w:rPr>
          <w:rStyle w:val="StyleUnderline"/>
          <w:rFonts w:asciiTheme="majorHAnsi" w:hAnsiTheme="majorHAnsi" w:cstheme="majorHAnsi"/>
          <w:highlight w:val="cyan"/>
        </w:rPr>
        <w:t>and Russia is off the table.</w:t>
      </w:r>
      <w:r w:rsidRPr="000F7242">
        <w:rPr>
          <w:rStyle w:val="StyleUnderline"/>
          <w:rFonts w:asciiTheme="majorHAnsi" w:hAnsiTheme="majorHAnsi" w:cstheme="majorHAnsi"/>
        </w:rPr>
        <w:t xml:space="preserve"> There seems </w:t>
      </w:r>
      <w:r w:rsidRPr="00A83080">
        <w:rPr>
          <w:rStyle w:val="Emphasis"/>
          <w:rFonts w:asciiTheme="majorHAnsi" w:hAnsiTheme="majorHAnsi" w:cstheme="majorHAnsi"/>
          <w:highlight w:val="cyan"/>
        </w:rPr>
        <w:t>no way</w:t>
      </w:r>
      <w:r w:rsidRPr="00A83080">
        <w:rPr>
          <w:rStyle w:val="StyleUnderline"/>
          <w:rFonts w:asciiTheme="majorHAnsi" w:hAnsiTheme="majorHAnsi" w:cstheme="majorHAnsi"/>
          <w:highlight w:val="cyan"/>
        </w:rPr>
        <w:t xml:space="preserve"> that U.S.-Russia relations can be</w:t>
      </w:r>
      <w:r w:rsidRPr="000F7242">
        <w:rPr>
          <w:rStyle w:val="StyleUnderline"/>
          <w:rFonts w:asciiTheme="majorHAnsi" w:hAnsiTheme="majorHAnsi" w:cstheme="majorHAnsi"/>
        </w:rPr>
        <w:t xml:space="preserve"> easily </w:t>
      </w:r>
      <w:r w:rsidRPr="00A83080">
        <w:rPr>
          <w:rStyle w:val="StyleUnderline"/>
          <w:rFonts w:asciiTheme="majorHAnsi" w:hAnsiTheme="majorHAnsi" w:cstheme="majorHAnsi"/>
          <w:highlight w:val="cyan"/>
        </w:rPr>
        <w:t>extracted from the hole</w:t>
      </w:r>
      <w:r w:rsidRPr="000F7242">
        <w:rPr>
          <w:rStyle w:val="StyleUnderline"/>
          <w:rFonts w:asciiTheme="majorHAnsi" w:hAnsiTheme="majorHAnsi" w:cstheme="majorHAnsi"/>
        </w:rPr>
        <w:t xml:space="preserve"> in which </w:t>
      </w:r>
      <w:r w:rsidRPr="00A83080">
        <w:rPr>
          <w:rStyle w:val="StyleUnderline"/>
          <w:rFonts w:asciiTheme="majorHAnsi" w:hAnsiTheme="majorHAnsi" w:cstheme="majorHAnsi"/>
          <w:highlight w:val="cyan"/>
        </w:rPr>
        <w:t>they currently reside</w:t>
      </w:r>
      <w:r w:rsidRPr="000F7242">
        <w:rPr>
          <w:rFonts w:asciiTheme="majorHAnsi" w:hAnsiTheme="majorHAnsi" w:cstheme="majorHAnsi"/>
        </w:rPr>
        <w:t xml:space="preserve">. In turn, </w:t>
      </w:r>
      <w:r w:rsidRPr="000F7242">
        <w:rPr>
          <w:rStyle w:val="StyleUnderline"/>
          <w:rFonts w:asciiTheme="majorHAnsi" w:hAnsiTheme="majorHAnsi" w:cstheme="majorHAnsi"/>
        </w:rPr>
        <w:t>those in Russia who were cautiously advocating for exploring areas where Moscow and Washington might cooperate are seeing that position being discredited</w:t>
      </w:r>
      <w:r w:rsidRPr="000F7242">
        <w:rPr>
          <w:rFonts w:asciiTheme="majorHAnsi" w:hAnsiTheme="majorHAnsi" w:cstheme="majorHAnsi"/>
        </w:rPr>
        <w:t>.</w:t>
      </w:r>
    </w:p>
    <w:p w14:paraId="17BB04FF" w14:textId="650AA965" w:rsidR="006D109D" w:rsidRDefault="006D109D" w:rsidP="006D109D">
      <w:pPr>
        <w:rPr>
          <w:rFonts w:asciiTheme="majorHAnsi" w:hAnsiTheme="majorHAnsi" w:cstheme="majorHAnsi"/>
        </w:rPr>
      </w:pPr>
      <w:r w:rsidRPr="000F7242">
        <w:rPr>
          <w:rFonts w:asciiTheme="majorHAnsi" w:hAnsiTheme="majorHAnsi" w:cstheme="majorHAnsi"/>
        </w:rPr>
        <w:t xml:space="preserve">Over the past few years, a number of analysts have warned about the creeping strategic partnership between Moscow and Beijing and how closer Russia-China relations create real problems for the United States. The window of opportunity to nudge the Kremlin to adopt a much more equidistant posture between the two—despite all of the slings and arrows Moscow has cast our way—is closing. </w:t>
      </w:r>
      <w:r w:rsidRPr="000F7242">
        <w:rPr>
          <w:rStyle w:val="StyleUnderline"/>
          <w:rFonts w:asciiTheme="majorHAnsi" w:hAnsiTheme="majorHAnsi" w:cstheme="majorHAnsi"/>
        </w:rPr>
        <w:t>Getting the U.S.-Russia relationship back to some semblance of a normal bilateral encounter</w:t>
      </w:r>
      <w:r w:rsidRPr="000F7242">
        <w:rPr>
          <w:rFonts w:asciiTheme="majorHAnsi" w:hAnsiTheme="majorHAnsi" w:cstheme="majorHAnsi"/>
        </w:rPr>
        <w:t xml:space="preserve"> was already going to be difficult, but it </w:t>
      </w:r>
      <w:r w:rsidRPr="000F7242">
        <w:rPr>
          <w:rStyle w:val="StyleUnderline"/>
          <w:rFonts w:asciiTheme="majorHAnsi" w:hAnsiTheme="majorHAnsi" w:cstheme="majorHAnsi"/>
        </w:rPr>
        <w:t xml:space="preserve">now may prove to be </w:t>
      </w:r>
      <w:r w:rsidRPr="000F7242">
        <w:rPr>
          <w:rStyle w:val="Emphasis"/>
          <w:rFonts w:asciiTheme="majorHAnsi" w:hAnsiTheme="majorHAnsi" w:cstheme="majorHAnsi"/>
        </w:rPr>
        <w:t>nearly impossible</w:t>
      </w:r>
      <w:r w:rsidRPr="000F7242">
        <w:rPr>
          <w:rFonts w:asciiTheme="majorHAnsi" w:hAnsiTheme="majorHAnsi" w:cstheme="majorHAnsi"/>
        </w:rPr>
        <w:t>.</w:t>
      </w:r>
    </w:p>
    <w:p w14:paraId="680B023D" w14:textId="77777777" w:rsidR="00567E19" w:rsidRPr="000F7242" w:rsidRDefault="00567E19" w:rsidP="00567E19">
      <w:pPr>
        <w:pStyle w:val="Heading4"/>
        <w:rPr>
          <w:rFonts w:asciiTheme="majorHAnsi" w:hAnsiTheme="majorHAnsi" w:cstheme="majorHAnsi"/>
        </w:rPr>
      </w:pPr>
      <w:r w:rsidRPr="000F7242">
        <w:rPr>
          <w:rFonts w:asciiTheme="majorHAnsi" w:hAnsiTheme="majorHAnsi" w:cstheme="majorHAnsi"/>
        </w:rPr>
        <w:t>No war—deterrence makes Russia war impossible.</w:t>
      </w:r>
    </w:p>
    <w:p w14:paraId="0961CAF6" w14:textId="77777777" w:rsidR="00567E19" w:rsidRPr="000F7242" w:rsidRDefault="00567E19" w:rsidP="00567E19">
      <w:pPr>
        <w:rPr>
          <w:rFonts w:asciiTheme="majorHAnsi" w:hAnsiTheme="majorHAnsi" w:cstheme="majorHAnsi"/>
        </w:rPr>
      </w:pPr>
      <w:r w:rsidRPr="000F7242">
        <w:rPr>
          <w:rFonts w:asciiTheme="majorHAnsi" w:hAnsiTheme="majorHAnsi" w:cstheme="majorHAnsi"/>
        </w:rPr>
        <w:t xml:space="preserve">Alexander </w:t>
      </w:r>
      <w:r w:rsidRPr="000F7242">
        <w:rPr>
          <w:rStyle w:val="Style13ptBold"/>
          <w:rFonts w:asciiTheme="majorHAnsi" w:hAnsiTheme="majorHAnsi" w:cstheme="majorHAnsi"/>
        </w:rPr>
        <w:t>Lanoszka 20</w:t>
      </w:r>
      <w:r w:rsidRPr="000F7242">
        <w:rPr>
          <w:rFonts w:asciiTheme="majorHAnsi" w:hAnsiTheme="majorHAnsi" w:cstheme="majorHAnsi"/>
        </w:rPr>
        <w:t>. Lanoszka is an Assistant Professor of International Relations at the University of Waterloo. “Thank goodness for NATO enlargement.” https://link.springer.com/article/10.1057/s41311-020-00234-8</w:t>
      </w:r>
    </w:p>
    <w:p w14:paraId="281432D1" w14:textId="77777777" w:rsidR="0093397A" w:rsidRDefault="00567E19" w:rsidP="006D109D">
      <w:pPr>
        <w:rPr>
          <w:rStyle w:val="StyleUnderline"/>
          <w:rFonts w:asciiTheme="majorHAnsi" w:hAnsiTheme="majorHAnsi" w:cstheme="majorHAnsi"/>
        </w:rPr>
      </w:pPr>
      <w:r w:rsidRPr="000F7242">
        <w:rPr>
          <w:rStyle w:val="StyleUnderline"/>
          <w:rFonts w:asciiTheme="majorHAnsi" w:hAnsiTheme="majorHAnsi" w:cstheme="majorHAnsi"/>
        </w:rPr>
        <w:t>Pessimism regarding the defensibility of NATO’s</w:t>
      </w:r>
      <w:r w:rsidRPr="000F7242">
        <w:rPr>
          <w:rFonts w:asciiTheme="majorHAnsi" w:hAnsiTheme="majorHAnsi" w:cstheme="majorHAnsi"/>
        </w:rPr>
        <w:t xml:space="preserve"> so-called </w:t>
      </w:r>
      <w:r w:rsidRPr="000F7242">
        <w:rPr>
          <w:rStyle w:val="StyleUnderline"/>
          <w:rFonts w:asciiTheme="majorHAnsi" w:hAnsiTheme="majorHAnsi" w:cstheme="majorHAnsi"/>
        </w:rPr>
        <w:t>northeastern flank is</w:t>
      </w:r>
      <w:r w:rsidRPr="000F7242">
        <w:rPr>
          <w:rFonts w:asciiTheme="majorHAnsi" w:hAnsiTheme="majorHAnsi" w:cstheme="majorHAnsi"/>
        </w:rPr>
        <w:t xml:space="preserve"> also </w:t>
      </w:r>
      <w:r w:rsidRPr="000F7242">
        <w:rPr>
          <w:rStyle w:val="Emphasis"/>
          <w:rFonts w:asciiTheme="majorHAnsi" w:hAnsiTheme="majorHAnsi" w:cstheme="majorHAnsi"/>
        </w:rPr>
        <w:t>unwarranted</w:t>
      </w:r>
      <w:r w:rsidRPr="000F7242">
        <w:rPr>
          <w:rFonts w:asciiTheme="majorHAnsi" w:hAnsiTheme="majorHAnsi" w:cstheme="majorHAnsi"/>
        </w:rPr>
        <w:t xml:space="preserve">. To begin with, </w:t>
      </w:r>
      <w:r w:rsidRPr="000F7242">
        <w:rPr>
          <w:rStyle w:val="StyleUnderline"/>
          <w:rFonts w:asciiTheme="majorHAnsi" w:hAnsiTheme="majorHAnsi" w:cstheme="majorHAnsi"/>
        </w:rPr>
        <w:t xml:space="preserve">much of the policy literature on this region </w:t>
      </w:r>
      <w:r w:rsidRPr="000F7242">
        <w:rPr>
          <w:rStyle w:val="Emphasis"/>
          <w:rFonts w:asciiTheme="majorHAnsi" w:hAnsiTheme="majorHAnsi" w:cstheme="majorHAnsi"/>
        </w:rPr>
        <w:t>concentrates on Russia’s strengths</w:t>
      </w:r>
      <w:r w:rsidRPr="000F7242">
        <w:rPr>
          <w:rStyle w:val="StyleUnderline"/>
          <w:rFonts w:asciiTheme="majorHAnsi" w:hAnsiTheme="majorHAnsi" w:cstheme="majorHAnsi"/>
        </w:rPr>
        <w:t xml:space="preserve"> while </w:t>
      </w:r>
      <w:r w:rsidRPr="000F7242">
        <w:rPr>
          <w:rStyle w:val="Emphasis"/>
          <w:rFonts w:asciiTheme="majorHAnsi" w:hAnsiTheme="majorHAnsi" w:cstheme="majorHAnsi"/>
        </w:rPr>
        <w:t>ignoring its key weaknesses</w:t>
      </w:r>
      <w:r w:rsidRPr="000F7242">
        <w:rPr>
          <w:rFonts w:asciiTheme="majorHAnsi" w:hAnsiTheme="majorHAnsi" w:cstheme="majorHAnsi"/>
        </w:rPr>
        <w:t xml:space="preserve">. </w:t>
      </w:r>
      <w:r w:rsidRPr="000F7242">
        <w:rPr>
          <w:rStyle w:val="StyleUnderline"/>
          <w:rFonts w:asciiTheme="majorHAnsi" w:hAnsiTheme="majorHAnsi" w:cstheme="majorHAnsi"/>
        </w:rPr>
        <w:t xml:space="preserve">The Baltic countries would almost surely lose set piece battles against Russia, but </w:t>
      </w:r>
      <w:r w:rsidRPr="000F7242">
        <w:rPr>
          <w:rStyle w:val="StyleUnderline"/>
          <w:rFonts w:asciiTheme="majorHAnsi" w:hAnsiTheme="majorHAnsi" w:cstheme="majorHAnsi"/>
          <w:highlight w:val="cyan"/>
        </w:rPr>
        <w:t>deterrence</w:t>
      </w:r>
      <w:r w:rsidRPr="000F7242">
        <w:rPr>
          <w:rStyle w:val="StyleUnderline"/>
          <w:rFonts w:asciiTheme="majorHAnsi" w:hAnsiTheme="majorHAnsi" w:cstheme="majorHAnsi"/>
        </w:rPr>
        <w:t xml:space="preserve"> ultimately </w:t>
      </w:r>
      <w:r w:rsidRPr="000F7242">
        <w:rPr>
          <w:rStyle w:val="StyleUnderline"/>
          <w:rFonts w:asciiTheme="majorHAnsi" w:hAnsiTheme="majorHAnsi" w:cstheme="majorHAnsi"/>
          <w:highlight w:val="cyan"/>
        </w:rPr>
        <w:t xml:space="preserve">hinges </w:t>
      </w:r>
      <w:r w:rsidRPr="000F7242">
        <w:rPr>
          <w:rStyle w:val="Emphasis"/>
          <w:rFonts w:asciiTheme="majorHAnsi" w:hAnsiTheme="majorHAnsi" w:cstheme="majorHAnsi"/>
          <w:highlight w:val="cyan"/>
        </w:rPr>
        <w:t>less on being victorious</w:t>
      </w:r>
      <w:r w:rsidRPr="000F7242">
        <w:rPr>
          <w:rStyle w:val="StyleUnderline"/>
          <w:rFonts w:asciiTheme="majorHAnsi" w:hAnsiTheme="majorHAnsi" w:cstheme="majorHAnsi"/>
          <w:highlight w:val="cyan"/>
        </w:rPr>
        <w:t xml:space="preserve"> in a potential war than on </w:t>
      </w:r>
      <w:r w:rsidRPr="000F7242">
        <w:rPr>
          <w:rStyle w:val="Emphasis"/>
          <w:rFonts w:asciiTheme="majorHAnsi" w:hAnsiTheme="majorHAnsi" w:cstheme="majorHAnsi"/>
          <w:highlight w:val="cyan"/>
        </w:rPr>
        <w:t>imposing unacceptable costs on the adversary</w:t>
      </w:r>
      <w:r w:rsidRPr="000F7242">
        <w:rPr>
          <w:rFonts w:asciiTheme="majorHAnsi" w:hAnsiTheme="majorHAnsi" w:cstheme="majorHAnsi"/>
        </w:rPr>
        <w:t xml:space="preserve">. </w:t>
      </w:r>
      <w:r w:rsidRPr="000F7242">
        <w:rPr>
          <w:rStyle w:val="StyleUnderline"/>
          <w:rFonts w:asciiTheme="majorHAnsi" w:hAnsiTheme="majorHAnsi" w:cstheme="majorHAnsi"/>
        </w:rPr>
        <w:t>The Baltic states have</w:t>
      </w:r>
      <w:r w:rsidRPr="000F7242">
        <w:rPr>
          <w:rFonts w:asciiTheme="majorHAnsi" w:hAnsiTheme="majorHAnsi" w:cstheme="majorHAnsi"/>
        </w:rPr>
        <w:t xml:space="preserve"> already </w:t>
      </w:r>
      <w:r w:rsidRPr="000F7242">
        <w:rPr>
          <w:rStyle w:val="StyleUnderline"/>
          <w:rFonts w:asciiTheme="majorHAnsi" w:hAnsiTheme="majorHAnsi" w:cstheme="majorHAnsi"/>
        </w:rPr>
        <w:t xml:space="preserve">begun embracing </w:t>
      </w:r>
      <w:r w:rsidRPr="000F7242">
        <w:rPr>
          <w:rStyle w:val="Emphasis"/>
          <w:rFonts w:asciiTheme="majorHAnsi" w:hAnsiTheme="majorHAnsi" w:cstheme="majorHAnsi"/>
        </w:rPr>
        <w:t>unconventional strategies</w:t>
      </w:r>
      <w:r w:rsidRPr="000F7242">
        <w:rPr>
          <w:rStyle w:val="StyleUnderline"/>
          <w:rFonts w:asciiTheme="majorHAnsi" w:hAnsiTheme="majorHAnsi" w:cstheme="majorHAnsi"/>
        </w:rPr>
        <w:t xml:space="preserve"> intended to boost national resiliency and make occupation difficult</w:t>
      </w:r>
      <w:r w:rsidRPr="000F7242">
        <w:rPr>
          <w:rFonts w:asciiTheme="majorHAnsi" w:hAnsiTheme="majorHAnsi" w:cstheme="majorHAnsi"/>
        </w:rPr>
        <w:t xml:space="preserve"> (Collins and Beehner 2019). </w:t>
      </w:r>
      <w:r w:rsidRPr="000F7242">
        <w:rPr>
          <w:rStyle w:val="StyleUnderline"/>
          <w:rFonts w:asciiTheme="majorHAnsi" w:hAnsiTheme="majorHAnsi" w:cstheme="majorHAnsi"/>
        </w:rPr>
        <w:t xml:space="preserve">Guerrilla tactics and territorial defense serve to augment their denial capabilities that in turn would </w:t>
      </w:r>
      <w:r w:rsidRPr="000F7242">
        <w:rPr>
          <w:rStyle w:val="Emphasis"/>
          <w:rFonts w:asciiTheme="majorHAnsi" w:hAnsiTheme="majorHAnsi" w:cstheme="majorHAnsi"/>
        </w:rPr>
        <w:t>complicate Russian efforts</w:t>
      </w:r>
      <w:r w:rsidRPr="000F7242">
        <w:rPr>
          <w:rStyle w:val="StyleUnderline"/>
          <w:rFonts w:asciiTheme="majorHAnsi" w:hAnsiTheme="majorHAnsi" w:cstheme="majorHAnsi"/>
        </w:rPr>
        <w:t xml:space="preserve"> to hold territory and pacify the local population</w:t>
      </w:r>
      <w:r w:rsidRPr="000F7242">
        <w:rPr>
          <w:rFonts w:asciiTheme="majorHAnsi" w:hAnsiTheme="majorHAnsi" w:cstheme="majorHAnsi"/>
        </w:rPr>
        <w:t xml:space="preserve">. Moreover, </w:t>
      </w:r>
      <w:r w:rsidRPr="000F7242">
        <w:rPr>
          <w:rStyle w:val="StyleUnderline"/>
          <w:rFonts w:asciiTheme="majorHAnsi" w:hAnsiTheme="majorHAnsi" w:cstheme="majorHAnsi"/>
          <w:highlight w:val="cyan"/>
        </w:rPr>
        <w:t>Russia</w:t>
      </w:r>
      <w:r w:rsidRPr="000F7242">
        <w:rPr>
          <w:rStyle w:val="StyleUnderline"/>
          <w:rFonts w:asciiTheme="majorHAnsi" w:hAnsiTheme="majorHAnsi" w:cstheme="majorHAnsi"/>
        </w:rPr>
        <w:t xml:space="preserve"> may have </w:t>
      </w:r>
      <w:r w:rsidRPr="000F7242">
        <w:rPr>
          <w:rStyle w:val="Emphasis"/>
          <w:rFonts w:asciiTheme="majorHAnsi" w:hAnsiTheme="majorHAnsi" w:cstheme="majorHAnsi"/>
        </w:rPr>
        <w:t>local escalation dominance</w:t>
      </w:r>
      <w:r w:rsidRPr="000F7242">
        <w:rPr>
          <w:rStyle w:val="StyleUnderline"/>
          <w:rFonts w:asciiTheme="majorHAnsi" w:hAnsiTheme="majorHAnsi" w:cstheme="majorHAnsi"/>
        </w:rPr>
        <w:t xml:space="preserve">, but it </w:t>
      </w:r>
      <w:r w:rsidRPr="000F7242">
        <w:rPr>
          <w:rStyle w:val="Emphasis"/>
          <w:rFonts w:asciiTheme="majorHAnsi" w:hAnsiTheme="majorHAnsi" w:cstheme="majorHAnsi"/>
          <w:highlight w:val="cyan"/>
        </w:rPr>
        <w:t>does not have global escalation dominance</w:t>
      </w:r>
      <w:r w:rsidRPr="000F7242">
        <w:rPr>
          <w:rStyle w:val="StyleUnderline"/>
          <w:rFonts w:asciiTheme="majorHAnsi" w:hAnsiTheme="majorHAnsi" w:cstheme="majorHAnsi"/>
        </w:rPr>
        <w:t xml:space="preserve">, given the forces that NATO members possess. A large-scale land grab made at the expense of any of the Baltic countries might </w:t>
      </w:r>
      <w:r w:rsidRPr="000F7242">
        <w:rPr>
          <w:rStyle w:val="StyleUnderline"/>
          <w:rFonts w:asciiTheme="majorHAnsi" w:hAnsiTheme="majorHAnsi" w:cstheme="majorHAnsi"/>
        </w:rPr>
        <w:lastRenderedPageBreak/>
        <w:t xml:space="preserve">precipitate </w:t>
      </w:r>
      <w:r w:rsidRPr="000F7242">
        <w:rPr>
          <w:rStyle w:val="Emphasis"/>
          <w:rFonts w:asciiTheme="majorHAnsi" w:hAnsiTheme="majorHAnsi" w:cstheme="majorHAnsi"/>
        </w:rPr>
        <w:t>escalatory dynamics that it could not control.</w:t>
      </w:r>
      <w:r w:rsidRPr="000F7242">
        <w:rPr>
          <w:rStyle w:val="StyleUnderline"/>
          <w:rFonts w:asciiTheme="majorHAnsi" w:hAnsiTheme="majorHAnsi" w:cstheme="majorHAnsi"/>
        </w:rPr>
        <w:t xml:space="preserve"> </w:t>
      </w:r>
      <w:r w:rsidRPr="000F7242">
        <w:rPr>
          <w:rFonts w:asciiTheme="majorHAnsi" w:hAnsiTheme="majorHAnsi" w:cstheme="majorHAnsi"/>
        </w:rPr>
        <w:t xml:space="preserve">Nuclear war may be a remote possibility, but it cannot be discounted altogether. </w:t>
      </w:r>
      <w:r w:rsidRPr="000F7242">
        <w:rPr>
          <w:rStyle w:val="StyleUnderline"/>
          <w:rFonts w:asciiTheme="majorHAnsi" w:hAnsiTheme="majorHAnsi" w:cstheme="majorHAnsi"/>
        </w:rPr>
        <w:t xml:space="preserve">One reason why </w:t>
      </w:r>
      <w:r w:rsidRPr="000F7242">
        <w:rPr>
          <w:rStyle w:val="StyleUnderline"/>
          <w:rFonts w:asciiTheme="majorHAnsi" w:hAnsiTheme="majorHAnsi" w:cstheme="majorHAnsi"/>
          <w:highlight w:val="cyan"/>
        </w:rPr>
        <w:t>Russia</w:t>
      </w:r>
      <w:r w:rsidRPr="000F7242">
        <w:rPr>
          <w:rStyle w:val="StyleUnderline"/>
          <w:rFonts w:asciiTheme="majorHAnsi" w:hAnsiTheme="majorHAnsi" w:cstheme="majorHAnsi"/>
        </w:rPr>
        <w:t xml:space="preserve"> has resorted to </w:t>
      </w:r>
      <w:r w:rsidRPr="000F7242">
        <w:rPr>
          <w:rFonts w:asciiTheme="majorHAnsi" w:hAnsiTheme="majorHAnsi" w:cstheme="majorHAnsi"/>
        </w:rPr>
        <w:t xml:space="preserve">so-called </w:t>
      </w:r>
      <w:r w:rsidRPr="000F7242">
        <w:rPr>
          <w:rStyle w:val="Emphasis"/>
          <w:rFonts w:asciiTheme="majorHAnsi" w:hAnsiTheme="majorHAnsi" w:cstheme="majorHAnsi"/>
        </w:rPr>
        <w:t>hybrid tactics</w:t>
      </w:r>
      <w:r w:rsidRPr="000F7242">
        <w:rPr>
          <w:rFonts w:asciiTheme="majorHAnsi" w:hAnsiTheme="majorHAnsi" w:cstheme="majorHAnsi"/>
        </w:rPr>
        <w:t xml:space="preserve"> against the Baltic countries—such as political subversion and eforts to foment unrest—</w:t>
      </w:r>
      <w:r w:rsidRPr="000F7242">
        <w:rPr>
          <w:rStyle w:val="StyleUnderline"/>
          <w:rFonts w:asciiTheme="majorHAnsi" w:hAnsiTheme="majorHAnsi" w:cstheme="majorHAnsi"/>
        </w:rPr>
        <w:t xml:space="preserve">is that it </w:t>
      </w:r>
      <w:r w:rsidRPr="000F7242">
        <w:rPr>
          <w:rStyle w:val="StyleUnderline"/>
          <w:rFonts w:asciiTheme="majorHAnsi" w:hAnsiTheme="majorHAnsi" w:cstheme="majorHAnsi"/>
          <w:highlight w:val="cyan"/>
        </w:rPr>
        <w:t>does not wish to provoke a reaction</w:t>
      </w:r>
      <w:r w:rsidRPr="000F7242">
        <w:rPr>
          <w:rFonts w:asciiTheme="majorHAnsi" w:hAnsiTheme="majorHAnsi" w:cstheme="majorHAnsi"/>
        </w:rPr>
        <w:t xml:space="preserve"> that it cannot handle (Lanoszka 2016). Put simply, </w:t>
      </w:r>
      <w:r w:rsidRPr="000F7242">
        <w:rPr>
          <w:rStyle w:val="Emphasis"/>
          <w:rFonts w:asciiTheme="majorHAnsi" w:hAnsiTheme="majorHAnsi" w:cstheme="majorHAnsi"/>
        </w:rPr>
        <w:t xml:space="preserve">Russia may believe in NATO’s Article Five collective defense commitment more than NATO members themselves do. </w:t>
      </w:r>
      <w:r w:rsidRPr="000F7242">
        <w:rPr>
          <w:rStyle w:val="StyleUnderline"/>
          <w:rFonts w:asciiTheme="majorHAnsi" w:hAnsiTheme="majorHAnsi" w:cstheme="majorHAnsi"/>
        </w:rPr>
        <w:t>Russia’s ability to mount a major assault</w:t>
      </w:r>
      <w:r w:rsidRPr="000F7242">
        <w:rPr>
          <w:rFonts w:asciiTheme="majorHAnsi" w:hAnsiTheme="majorHAnsi" w:cstheme="majorHAnsi"/>
        </w:rPr>
        <w:t xml:space="preserve"> on the Baltic littoral region </w:t>
      </w:r>
      <w:r w:rsidRPr="000F7242">
        <w:rPr>
          <w:rStyle w:val="StyleUnderline"/>
          <w:rFonts w:asciiTheme="majorHAnsi" w:hAnsiTheme="majorHAnsi" w:cstheme="majorHAnsi"/>
        </w:rPr>
        <w:t>should not be exaggerated</w:t>
      </w:r>
      <w:r w:rsidRPr="000F7242">
        <w:rPr>
          <w:rFonts w:asciiTheme="majorHAnsi" w:hAnsiTheme="majorHAnsi" w:cstheme="majorHAnsi"/>
        </w:rPr>
        <w:t xml:space="preserve"> either. </w:t>
      </w:r>
      <w:r w:rsidRPr="000F7242">
        <w:rPr>
          <w:rStyle w:val="StyleUnderline"/>
          <w:rFonts w:asciiTheme="majorHAnsi" w:hAnsiTheme="majorHAnsi" w:cstheme="majorHAnsi"/>
        </w:rPr>
        <w:t xml:space="preserve">Strategic assets that </w:t>
      </w:r>
      <w:r w:rsidRPr="000F7242">
        <w:rPr>
          <w:rStyle w:val="StyleUnderline"/>
          <w:rFonts w:asciiTheme="majorHAnsi" w:hAnsiTheme="majorHAnsi" w:cstheme="majorHAnsi"/>
          <w:highlight w:val="cyan"/>
        </w:rPr>
        <w:t>Russia</w:t>
      </w:r>
      <w:r w:rsidRPr="000F7242">
        <w:rPr>
          <w:rStyle w:val="StyleUnderline"/>
          <w:rFonts w:asciiTheme="majorHAnsi" w:hAnsiTheme="majorHAnsi" w:cstheme="majorHAnsi"/>
        </w:rPr>
        <w:t xml:space="preserve"> supposedly has</w:t>
      </w:r>
      <w:r w:rsidRPr="000F7242">
        <w:rPr>
          <w:rFonts w:asciiTheme="majorHAnsi" w:hAnsiTheme="majorHAnsi" w:cstheme="majorHAnsi"/>
        </w:rPr>
        <w:t xml:space="preserve"> at its disposal </w:t>
      </w:r>
      <w:r w:rsidRPr="000F7242">
        <w:rPr>
          <w:rStyle w:val="Emphasis"/>
          <w:rFonts w:asciiTheme="majorHAnsi" w:hAnsiTheme="majorHAnsi" w:cstheme="majorHAnsi"/>
        </w:rPr>
        <w:t>can become liabilities</w:t>
      </w:r>
      <w:r w:rsidRPr="000F7242">
        <w:rPr>
          <w:rFonts w:asciiTheme="majorHAnsi" w:hAnsiTheme="majorHAnsi" w:cstheme="majorHAnsi"/>
        </w:rPr>
        <w:t xml:space="preserve">. </w:t>
      </w:r>
      <w:r w:rsidRPr="000F7242">
        <w:rPr>
          <w:rStyle w:val="StyleUnderline"/>
          <w:rFonts w:asciiTheme="majorHAnsi" w:hAnsiTheme="majorHAnsi" w:cstheme="majorHAnsi"/>
        </w:rPr>
        <w:t>Its one formal defense partner</w:t>
      </w:r>
      <w:r w:rsidRPr="000F7242">
        <w:rPr>
          <w:rFonts w:asciiTheme="majorHAnsi" w:hAnsiTheme="majorHAnsi" w:cstheme="majorHAnsi"/>
        </w:rPr>
        <w:t>—Belarus—</w:t>
      </w:r>
      <w:r w:rsidRPr="000F7242">
        <w:rPr>
          <w:rStyle w:val="StyleUnderline"/>
          <w:rFonts w:asciiTheme="majorHAnsi" w:hAnsiTheme="majorHAnsi" w:cstheme="majorHAnsi"/>
          <w:highlight w:val="cyan"/>
        </w:rPr>
        <w:t>has proved reluctant to accept additional forward deployed military assets</w:t>
      </w:r>
      <w:r w:rsidRPr="000F7242">
        <w:rPr>
          <w:rStyle w:val="StyleUnderline"/>
          <w:rFonts w:asciiTheme="majorHAnsi" w:hAnsiTheme="majorHAnsi" w:cstheme="majorHAnsi"/>
        </w:rPr>
        <w:t xml:space="preserve"> </w:t>
      </w:r>
    </w:p>
    <w:p w14:paraId="371814FB" w14:textId="77777777" w:rsidR="0093397A" w:rsidRDefault="0093397A" w:rsidP="006D109D">
      <w:pPr>
        <w:rPr>
          <w:rStyle w:val="StyleUnderline"/>
          <w:rFonts w:asciiTheme="majorHAnsi" w:hAnsiTheme="majorHAnsi" w:cstheme="majorHAnsi"/>
        </w:rPr>
      </w:pPr>
    </w:p>
    <w:p w14:paraId="6511698C" w14:textId="29EE53F8" w:rsidR="00567E19" w:rsidRPr="00567E19" w:rsidRDefault="00567E19" w:rsidP="006D109D">
      <w:pPr>
        <w:rPr>
          <w:rFonts w:asciiTheme="majorHAnsi" w:hAnsiTheme="majorHAnsi" w:cstheme="majorHAnsi"/>
          <w:b/>
          <w:iCs/>
          <w:sz w:val="26"/>
          <w:u w:val="single"/>
        </w:rPr>
      </w:pPr>
      <w:r w:rsidRPr="000F7242">
        <w:rPr>
          <w:rStyle w:val="StyleUnderline"/>
          <w:rFonts w:asciiTheme="majorHAnsi" w:hAnsiTheme="majorHAnsi" w:cstheme="majorHAnsi"/>
        </w:rPr>
        <w:t>and to provide diplomatic support</w:t>
      </w:r>
      <w:r w:rsidRPr="000F7242">
        <w:rPr>
          <w:rFonts w:asciiTheme="majorHAnsi" w:hAnsiTheme="majorHAnsi" w:cstheme="majorHAnsi"/>
        </w:rPr>
        <w:t xml:space="preserve"> in Russia’s territorial disputes with its neighbors. </w:t>
      </w:r>
      <w:r w:rsidRPr="000F7242">
        <w:rPr>
          <w:rStyle w:val="StyleUnderline"/>
          <w:rFonts w:asciiTheme="majorHAnsi" w:hAnsiTheme="majorHAnsi" w:cstheme="majorHAnsi"/>
        </w:rPr>
        <w:t>Because Belarus has potentially much to lose from getting involved in any sort of military confrontation</w:t>
      </w:r>
      <w:r w:rsidRPr="000F7242">
        <w:rPr>
          <w:rFonts w:asciiTheme="majorHAnsi" w:hAnsiTheme="majorHAnsi" w:cstheme="majorHAnsi"/>
        </w:rPr>
        <w:t xml:space="preserve"> between Russia and NATO, </w:t>
      </w:r>
      <w:r w:rsidRPr="000F7242">
        <w:rPr>
          <w:rStyle w:val="StyleUnderline"/>
          <w:rFonts w:asciiTheme="majorHAnsi" w:hAnsiTheme="majorHAnsi" w:cstheme="majorHAnsi"/>
        </w:rPr>
        <w:t xml:space="preserve">its leaders will be hesitant to offer material support to Russia, </w:t>
      </w:r>
      <w:r w:rsidRPr="000F7242">
        <w:rPr>
          <w:rStyle w:val="Emphasis"/>
          <w:rFonts w:asciiTheme="majorHAnsi" w:hAnsiTheme="majorHAnsi" w:cstheme="majorHAnsi"/>
        </w:rPr>
        <w:t>especially if they fear becoming the target</w:t>
      </w:r>
      <w:r w:rsidRPr="000F7242">
        <w:rPr>
          <w:rStyle w:val="StyleUnderline"/>
          <w:rFonts w:asciiTheme="majorHAnsi" w:hAnsiTheme="majorHAnsi" w:cstheme="majorHAnsi"/>
        </w:rPr>
        <w:t xml:space="preserve"> of NATO countermeasures.</w:t>
      </w:r>
      <w:r w:rsidRPr="000F7242">
        <w:rPr>
          <w:rFonts w:asciiTheme="majorHAnsi" w:hAnsiTheme="majorHAnsi" w:cstheme="majorHAnsi"/>
        </w:rPr>
        <w:t xml:space="preserve"> Moreover, </w:t>
      </w:r>
      <w:r w:rsidRPr="000F7242">
        <w:rPr>
          <w:rStyle w:val="StyleUnderline"/>
          <w:rFonts w:asciiTheme="majorHAnsi" w:hAnsiTheme="majorHAnsi" w:cstheme="majorHAnsi"/>
        </w:rPr>
        <w:t>any massive assault on Poland and the Baltic countries would require extensive stockpiling of military hardware</w:t>
      </w:r>
      <w:r w:rsidRPr="000F7242">
        <w:rPr>
          <w:rFonts w:asciiTheme="majorHAnsi" w:hAnsiTheme="majorHAnsi" w:cstheme="majorHAnsi"/>
        </w:rPr>
        <w:t xml:space="preserve">, ammunition, medical equipment, and other supplies, </w:t>
      </w:r>
      <w:r w:rsidRPr="000F7242">
        <w:rPr>
          <w:rStyle w:val="Emphasis"/>
          <w:rFonts w:asciiTheme="majorHAnsi" w:hAnsiTheme="majorHAnsi" w:cstheme="majorHAnsi"/>
        </w:rPr>
        <w:t>which would provide NATO defense planners with early warning</w:t>
      </w:r>
      <w:r w:rsidRPr="000F7242">
        <w:rPr>
          <w:rFonts w:asciiTheme="majorHAnsi" w:hAnsiTheme="majorHAnsi" w:cstheme="majorHAnsi"/>
        </w:rPr>
        <w:t xml:space="preserve">. The Russian exclave of </w:t>
      </w:r>
      <w:r w:rsidRPr="000F7242">
        <w:rPr>
          <w:rStyle w:val="StyleUnderline"/>
          <w:rFonts w:asciiTheme="majorHAnsi" w:hAnsiTheme="majorHAnsi" w:cstheme="majorHAnsi"/>
        </w:rPr>
        <w:t>Kaliningrad might also be vulnerable. Swedish researchers have called into question Russian A2/AD capabilities</w:t>
      </w:r>
      <w:r w:rsidRPr="000F7242">
        <w:rPr>
          <w:rFonts w:asciiTheme="majorHAnsi" w:hAnsiTheme="majorHAnsi" w:cstheme="majorHAnsi"/>
        </w:rPr>
        <w:t xml:space="preserve"> located in Kaliningrad and elsewhere, </w:t>
      </w:r>
      <w:r w:rsidRPr="000F7242">
        <w:rPr>
          <w:rStyle w:val="StyleUnderline"/>
          <w:rFonts w:asciiTheme="majorHAnsi" w:hAnsiTheme="majorHAnsi" w:cstheme="majorHAnsi"/>
        </w:rPr>
        <w:t xml:space="preserve">alleging that its missile systems have </w:t>
      </w:r>
      <w:r w:rsidRPr="000F7242">
        <w:rPr>
          <w:rStyle w:val="Emphasis"/>
          <w:rFonts w:asciiTheme="majorHAnsi" w:hAnsiTheme="majorHAnsi" w:cstheme="majorHAnsi"/>
        </w:rPr>
        <w:t>much shorter ranges</w:t>
      </w:r>
      <w:r w:rsidRPr="000F7242">
        <w:rPr>
          <w:rStyle w:val="StyleUnderline"/>
          <w:rFonts w:asciiTheme="majorHAnsi" w:hAnsiTheme="majorHAnsi" w:cstheme="majorHAnsi"/>
        </w:rPr>
        <w:t xml:space="preserve"> than commonly presumed and may be </w:t>
      </w:r>
      <w:r w:rsidRPr="000F7242">
        <w:rPr>
          <w:rStyle w:val="Emphasis"/>
          <w:rFonts w:asciiTheme="majorHAnsi" w:hAnsiTheme="majorHAnsi" w:cstheme="majorHAnsi"/>
        </w:rPr>
        <w:t>vulnerable to countermeasures</w:t>
      </w:r>
      <w:r w:rsidRPr="000F7242">
        <w:rPr>
          <w:rFonts w:asciiTheme="majorHAnsi" w:hAnsiTheme="majorHAnsi" w:cstheme="majorHAnsi"/>
        </w:rPr>
        <w:t xml:space="preserve"> (Dalsjö et al. 2019). </w:t>
      </w:r>
      <w:r w:rsidRPr="000F7242">
        <w:rPr>
          <w:rStyle w:val="StyleUnderline"/>
          <w:rFonts w:asciiTheme="majorHAnsi" w:hAnsiTheme="majorHAnsi" w:cstheme="majorHAnsi"/>
        </w:rPr>
        <w:t>NATO militaries</w:t>
      </w:r>
      <w:r w:rsidRPr="000F7242">
        <w:rPr>
          <w:rFonts w:asciiTheme="majorHAnsi" w:hAnsiTheme="majorHAnsi" w:cstheme="majorHAnsi"/>
        </w:rPr>
        <w:t xml:space="preserve"> like the Polish Armed Forces </w:t>
      </w:r>
      <w:r w:rsidRPr="000F7242">
        <w:rPr>
          <w:rStyle w:val="StyleUnderline"/>
          <w:rFonts w:asciiTheme="majorHAnsi" w:hAnsiTheme="majorHAnsi" w:cstheme="majorHAnsi"/>
        </w:rPr>
        <w:t>could hold at risk Kaliningrad. The question should</w:t>
      </w:r>
      <w:r w:rsidRPr="000F7242">
        <w:rPr>
          <w:rFonts w:asciiTheme="majorHAnsi" w:hAnsiTheme="majorHAnsi" w:cstheme="majorHAnsi"/>
        </w:rPr>
        <w:t xml:space="preserve"> not necessarily </w:t>
      </w:r>
      <w:r w:rsidRPr="000F7242">
        <w:rPr>
          <w:rStyle w:val="StyleUnderline"/>
          <w:rFonts w:asciiTheme="majorHAnsi" w:hAnsiTheme="majorHAnsi" w:cstheme="majorHAnsi"/>
        </w:rPr>
        <w:t>be</w:t>
      </w:r>
      <w:r w:rsidRPr="000F7242">
        <w:rPr>
          <w:rFonts w:asciiTheme="majorHAnsi" w:hAnsiTheme="majorHAnsi" w:cstheme="majorHAnsi"/>
        </w:rPr>
        <w:t xml:space="preserve"> whether the United States would trade ‘Toledo for Tallinn’ but </w:t>
      </w:r>
      <w:r w:rsidRPr="000F7242">
        <w:rPr>
          <w:rStyle w:val="StyleUnderline"/>
          <w:rFonts w:asciiTheme="majorHAnsi" w:hAnsiTheme="majorHAnsi" w:cstheme="majorHAnsi"/>
        </w:rPr>
        <w:t>whether Russia would trade Kaliningrad for Vilnius</w:t>
      </w:r>
      <w:r w:rsidRPr="000F7242">
        <w:rPr>
          <w:rFonts w:asciiTheme="majorHAnsi" w:hAnsiTheme="majorHAnsi" w:cstheme="majorHAnsi"/>
        </w:rPr>
        <w:t xml:space="preserve">. And indeed, </w:t>
      </w:r>
      <w:r w:rsidRPr="000F7242">
        <w:rPr>
          <w:rStyle w:val="Emphasis"/>
          <w:rFonts w:asciiTheme="majorHAnsi" w:hAnsiTheme="majorHAnsi" w:cstheme="majorHAnsi"/>
        </w:rPr>
        <w:t>Russia would need the Suwałki Gap as much as NATO</w:t>
      </w:r>
      <w:r w:rsidRPr="000F7242">
        <w:rPr>
          <w:rStyle w:val="StyleUnderline"/>
          <w:rFonts w:asciiTheme="majorHAnsi" w:hAnsiTheme="majorHAnsi" w:cstheme="majorHAnsi"/>
        </w:rPr>
        <w:t xml:space="preserve"> would because the area provides a bridge between Belarus and Kaliningrad. Attempts to close it necessarily involve </w:t>
      </w:r>
      <w:r w:rsidRPr="000F7242">
        <w:rPr>
          <w:rStyle w:val="Emphasis"/>
          <w:rFonts w:asciiTheme="majorHAnsi" w:hAnsiTheme="majorHAnsi" w:cstheme="majorHAnsi"/>
        </w:rPr>
        <w:t>violating Poland’s territorial integrity</w:t>
      </w:r>
      <w:r w:rsidRPr="000F7242">
        <w:rPr>
          <w:rStyle w:val="StyleUnderline"/>
          <w:rFonts w:asciiTheme="majorHAnsi" w:hAnsiTheme="majorHAnsi" w:cstheme="majorHAnsi"/>
        </w:rPr>
        <w:t xml:space="preserve"> and would </w:t>
      </w:r>
      <w:r w:rsidRPr="000F7242">
        <w:rPr>
          <w:rStyle w:val="Emphasis"/>
          <w:rFonts w:asciiTheme="majorHAnsi" w:hAnsiTheme="majorHAnsi" w:cstheme="majorHAnsi"/>
        </w:rPr>
        <w:t>provide justification for NATO to escalate</w:t>
      </w:r>
      <w:r w:rsidRPr="000F7242">
        <w:rPr>
          <w:rFonts w:asciiTheme="majorHAnsi" w:hAnsiTheme="majorHAnsi" w:cstheme="majorHAnsi"/>
        </w:rPr>
        <w:t xml:space="preserve">. </w:t>
      </w:r>
      <w:r w:rsidRPr="000F7242">
        <w:rPr>
          <w:rStyle w:val="StyleUnderline"/>
          <w:rFonts w:asciiTheme="majorHAnsi" w:hAnsiTheme="majorHAnsi" w:cstheme="majorHAnsi"/>
        </w:rPr>
        <w:t xml:space="preserve">Partly because of these difficulties associated with </w:t>
      </w:r>
      <w:r w:rsidRPr="000F7242">
        <w:rPr>
          <w:rStyle w:val="StyleUnderline"/>
          <w:rFonts w:asciiTheme="majorHAnsi" w:hAnsiTheme="majorHAnsi" w:cstheme="majorHAnsi"/>
          <w:highlight w:val="cyan"/>
        </w:rPr>
        <w:t>a major conventional attack</w:t>
      </w:r>
      <w:r w:rsidRPr="000F7242">
        <w:rPr>
          <w:rFonts w:asciiTheme="majorHAnsi" w:hAnsiTheme="majorHAnsi" w:cstheme="majorHAnsi"/>
        </w:rPr>
        <w:t xml:space="preserve">, regional </w:t>
      </w:r>
      <w:r w:rsidRPr="000F7242">
        <w:rPr>
          <w:rStyle w:val="Emphasis"/>
          <w:rFonts w:asciiTheme="majorHAnsi" w:hAnsiTheme="majorHAnsi" w:cstheme="majorHAnsi"/>
        </w:rPr>
        <w:t>experts</w:t>
      </w:r>
      <w:r w:rsidRPr="000F7242">
        <w:rPr>
          <w:rFonts w:asciiTheme="majorHAnsi" w:hAnsiTheme="majorHAnsi" w:cstheme="majorHAnsi"/>
        </w:rPr>
        <w:t xml:space="preserve"> and government officials </w:t>
      </w:r>
      <w:r w:rsidRPr="000F7242">
        <w:rPr>
          <w:rStyle w:val="Emphasis"/>
          <w:rFonts w:asciiTheme="majorHAnsi" w:hAnsiTheme="majorHAnsi" w:cstheme="majorHAnsi"/>
        </w:rPr>
        <w:t xml:space="preserve">judge </w:t>
      </w:r>
      <w:r w:rsidRPr="000F7242">
        <w:rPr>
          <w:rStyle w:val="Emphasis"/>
          <w:rFonts w:asciiTheme="majorHAnsi" w:hAnsiTheme="majorHAnsi" w:cstheme="majorHAnsi"/>
          <w:highlight w:val="cyan"/>
        </w:rPr>
        <w:t>the probability</w:t>
      </w:r>
      <w:r w:rsidRPr="000F7242">
        <w:rPr>
          <w:rStyle w:val="StyleUnderline"/>
          <w:rFonts w:asciiTheme="majorHAnsi" w:hAnsiTheme="majorHAnsi" w:cstheme="majorHAnsi"/>
          <w:highlight w:val="cyan"/>
        </w:rPr>
        <w:t xml:space="preserve"> of</w:t>
      </w:r>
      <w:r w:rsidRPr="000F7242">
        <w:rPr>
          <w:rStyle w:val="StyleUnderline"/>
          <w:rFonts w:asciiTheme="majorHAnsi" w:hAnsiTheme="majorHAnsi" w:cstheme="majorHAnsi"/>
        </w:rPr>
        <w:t xml:space="preserve"> something of </w:t>
      </w:r>
      <w:r w:rsidRPr="000F7242">
        <w:rPr>
          <w:rStyle w:val="StyleUnderline"/>
          <w:rFonts w:asciiTheme="majorHAnsi" w:hAnsiTheme="majorHAnsi" w:cstheme="majorHAnsi"/>
          <w:highlight w:val="cyan"/>
        </w:rPr>
        <w:t xml:space="preserve">this sort </w:t>
      </w:r>
      <w:r w:rsidRPr="000F7242">
        <w:rPr>
          <w:rStyle w:val="Emphasis"/>
          <w:rFonts w:asciiTheme="majorHAnsi" w:hAnsiTheme="majorHAnsi" w:cstheme="majorHAnsi"/>
          <w:highlight w:val="cyan"/>
        </w:rPr>
        <w:t>happening to be low</w:t>
      </w:r>
      <w:r w:rsidRPr="000F7242">
        <w:rPr>
          <w:rStyle w:val="StyleUnderline"/>
          <w:rFonts w:asciiTheme="majorHAnsi" w:hAnsiTheme="majorHAnsi" w:cstheme="majorHAnsi"/>
        </w:rPr>
        <w:t xml:space="preserve"> </w:t>
      </w:r>
      <w:r w:rsidRPr="000F7242">
        <w:rPr>
          <w:rFonts w:asciiTheme="majorHAnsi" w:hAnsiTheme="majorHAnsi" w:cstheme="majorHAnsi"/>
        </w:rPr>
        <w:t xml:space="preserve">(Lanoszka and Hunzeker 2019, 29–30, 79). That is not to say Russia is weak; for example, its widening missile advantages still create gaps in NATO’s deterrence posture. But </w:t>
      </w:r>
      <w:r w:rsidRPr="000F7242">
        <w:rPr>
          <w:rStyle w:val="Emphasis"/>
          <w:rFonts w:asciiTheme="majorHAnsi" w:hAnsiTheme="majorHAnsi" w:cstheme="majorHAnsi"/>
        </w:rPr>
        <w:t>Russia is not a military juggernaut</w:t>
      </w:r>
      <w:r w:rsidRPr="000F7242">
        <w:rPr>
          <w:rFonts w:asciiTheme="majorHAnsi" w:hAnsiTheme="majorHAnsi" w:cstheme="majorHAnsi"/>
        </w:rPr>
        <w:t xml:space="preserve"> either. Even the use of so-called hybrid tactics may have limited efficacy in the Baltic region. The three Baltic countries have been subject to an intense Russian disinformation campaign since at least 2014. Nevertheless, local public opinion remains largely supportive of NATO and other defense policy measures aimed at boosting deterrence. One reason why these societies may be inoculated against Russian disinformation is that they have grown accustomed to seeing Russia in adversarial terms, thus making average citizens critical of pro-Kremlin narratives (Lanoszka 2019). In addition, the Baltic states have integrated their minority populations far better than is often assumed. Although many Russophones may still lack citizenship rights in Estonia and Latvia and so are more likely to experience political discrimination and economic hardship, they nevertheless retain key benefits associated with living in the European Union (Trimbach and O’Lear 2015). They may have sympathies for aspects of Russian foreign policy, but these sympathies do not translate into a preference to be reunited with Russia (Kallas 2016). Accordingly, Russia faces serious obstacles replicating what it did in Crimea. Russians living in Crimea were generally sympathetic to being part of Russkiy Mir (‘Russian World’), making them more willing to be the objects of an annexation </w:t>
      </w:r>
      <w:r w:rsidRPr="000F7242">
        <w:rPr>
          <w:rFonts w:asciiTheme="majorHAnsi" w:hAnsiTheme="majorHAnsi" w:cstheme="majorHAnsi"/>
        </w:rPr>
        <w:lastRenderedPageBreak/>
        <w:t xml:space="preserve">efort (O’Loughlin, Toal, and Kolosov 2016, 761). Further, Russia does not have an existing military presence in the Baltic countries—as it did with the Black Sea Fleet stationed in Sevastopol—that it could leverage to achieve easy faits accomplis and dissuade potential challengers from organizing. In sum, </w:t>
      </w:r>
      <w:r w:rsidRPr="000F7242">
        <w:rPr>
          <w:rStyle w:val="StyleUnderline"/>
          <w:rFonts w:asciiTheme="majorHAnsi" w:hAnsiTheme="majorHAnsi" w:cstheme="majorHAnsi"/>
        </w:rPr>
        <w:t xml:space="preserve">NATO does not need to have a heavy footprint in the Baltic region to deter Russian aggression. Russia would have to </w:t>
      </w:r>
      <w:r w:rsidRPr="000F7242">
        <w:rPr>
          <w:rStyle w:val="Emphasis"/>
          <w:rFonts w:asciiTheme="majorHAnsi" w:hAnsiTheme="majorHAnsi" w:cstheme="majorHAnsi"/>
        </w:rPr>
        <w:t>overcome major operational challenges</w:t>
      </w:r>
      <w:r w:rsidRPr="000F7242">
        <w:rPr>
          <w:rStyle w:val="StyleUnderline"/>
          <w:rFonts w:asciiTheme="majorHAnsi" w:hAnsiTheme="majorHAnsi" w:cstheme="majorHAnsi"/>
        </w:rPr>
        <w:t xml:space="preserve"> if it wished to undertake a successful conquest</w:t>
      </w:r>
      <w:r w:rsidRPr="000F7242">
        <w:rPr>
          <w:rFonts w:asciiTheme="majorHAnsi" w:hAnsiTheme="majorHAnsi" w:cstheme="majorHAnsi"/>
        </w:rPr>
        <w:t xml:space="preserve"> of the Baltic countries. Of course, none of this is to invite complacency about Baltic security. The Baltic states and Poland should deepen regional cooperation in order to ensure that no key policy differences exist between them (Jermalavicius et al. 2018). They also face potential vulnerabilities at sea and so need to improve the resilience of their undersea and maritime infrastructure (Schaub et al. 2017). Still, </w:t>
      </w:r>
      <w:r w:rsidRPr="000F7242">
        <w:rPr>
          <w:rStyle w:val="Emphasis"/>
          <w:rFonts w:asciiTheme="majorHAnsi" w:hAnsiTheme="majorHAnsi" w:cstheme="majorHAnsi"/>
        </w:rPr>
        <w:t xml:space="preserve">the defensibility of the Baltic region helps illuminate why </w:t>
      </w:r>
      <w:r w:rsidRPr="00A83080">
        <w:rPr>
          <w:rStyle w:val="Emphasis"/>
          <w:rFonts w:asciiTheme="majorHAnsi" w:hAnsiTheme="majorHAnsi" w:cstheme="majorHAnsi"/>
          <w:highlight w:val="cyan"/>
        </w:rPr>
        <w:t>Russia</w:t>
      </w:r>
      <w:r w:rsidRPr="000F7242">
        <w:rPr>
          <w:rStyle w:val="Emphasis"/>
          <w:rFonts w:asciiTheme="majorHAnsi" w:hAnsiTheme="majorHAnsi" w:cstheme="majorHAnsi"/>
        </w:rPr>
        <w:t xml:space="preserve"> resorts to disinformation campaigns</w:t>
      </w:r>
      <w:r w:rsidRPr="000F7242">
        <w:rPr>
          <w:rStyle w:val="StyleUnderline"/>
          <w:rFonts w:asciiTheme="majorHAnsi" w:hAnsiTheme="majorHAnsi" w:cstheme="majorHAnsi"/>
        </w:rPr>
        <w:t xml:space="preserve">, airspace incursions, vague nuclear threats, and other attempts at subversion. It </w:t>
      </w:r>
      <w:r w:rsidRPr="00A83080">
        <w:rPr>
          <w:rStyle w:val="StyleUnderline"/>
          <w:rFonts w:asciiTheme="majorHAnsi" w:hAnsiTheme="majorHAnsi" w:cstheme="majorHAnsi"/>
          <w:highlight w:val="cyan"/>
        </w:rPr>
        <w:t xml:space="preserve">cannot do much more lest it would </w:t>
      </w:r>
      <w:r w:rsidRPr="00A83080">
        <w:rPr>
          <w:rStyle w:val="Emphasis"/>
          <w:rFonts w:asciiTheme="majorHAnsi" w:hAnsiTheme="majorHAnsi" w:cstheme="majorHAnsi"/>
          <w:highlight w:val="cyan"/>
        </w:rPr>
        <w:t>provoke an unwanted response.</w:t>
      </w:r>
    </w:p>
    <w:p w14:paraId="0AC7BCB6" w14:textId="3B827B25" w:rsidR="006D109D" w:rsidRPr="003701D7" w:rsidRDefault="006D109D" w:rsidP="006D109D">
      <w:pPr>
        <w:pStyle w:val="Heading4"/>
        <w:rPr>
          <w:rFonts w:asciiTheme="majorHAnsi" w:hAnsiTheme="majorHAnsi" w:cstheme="majorHAnsi"/>
        </w:rPr>
      </w:pPr>
      <w:r w:rsidRPr="003701D7">
        <w:rPr>
          <w:rFonts w:asciiTheme="majorHAnsi" w:hAnsiTheme="majorHAnsi" w:cstheme="majorHAnsi"/>
        </w:rPr>
        <w:t>Deterrence solves.</w:t>
      </w:r>
    </w:p>
    <w:p w14:paraId="2B9F5AE0" w14:textId="77777777" w:rsidR="006D109D" w:rsidRPr="003701D7" w:rsidRDefault="006D109D" w:rsidP="006D109D">
      <w:pPr>
        <w:rPr>
          <w:rFonts w:asciiTheme="majorHAnsi" w:hAnsiTheme="majorHAnsi" w:cstheme="majorHAnsi"/>
        </w:rPr>
      </w:pPr>
      <w:r w:rsidRPr="003701D7">
        <w:rPr>
          <w:rFonts w:asciiTheme="majorHAnsi" w:eastAsiaTheme="majorEastAsia" w:hAnsiTheme="majorHAnsi" w:cstheme="majorHAnsi"/>
          <w:b/>
          <w:iCs/>
          <w:sz w:val="26"/>
        </w:rPr>
        <w:t>Evanoff 19</w:t>
      </w:r>
      <w:r w:rsidRPr="003701D7">
        <w:rPr>
          <w:rFonts w:asciiTheme="majorHAnsi" w:hAnsiTheme="majorHAnsi" w:cstheme="majorHAnsi"/>
        </w:rPr>
        <w:t xml:space="preserve"> [Kyle Evanoff, Kyle is a research associate in international economics and U.S. foreign policy at the Council on Foreign Relations “Big Bangs, Red Herrings, and the Dilemmas of Space Security”, Council on Foreign Relations, 6/27/2019, </w:t>
      </w:r>
      <w:hyperlink r:id="rId17" w:history="1">
        <w:r w:rsidRPr="003701D7">
          <w:rPr>
            <w:rStyle w:val="Hyperlink"/>
            <w:rFonts w:asciiTheme="majorHAnsi" w:hAnsiTheme="majorHAnsi" w:cstheme="majorHAnsi"/>
          </w:rPr>
          <w:t>https://www.cfr.org/blog/big-bangs-red-herrings-and-dilemmas-space-security</w:t>
        </w:r>
      </w:hyperlink>
      <w:r w:rsidRPr="003701D7">
        <w:rPr>
          <w:rFonts w:asciiTheme="majorHAnsi" w:hAnsiTheme="majorHAnsi" w:cstheme="majorHAnsi"/>
        </w:rPr>
        <w:t xml:space="preserve"> accessed 12/11/21] Adam</w:t>
      </w:r>
    </w:p>
    <w:p w14:paraId="1B6E052A" w14:textId="77777777" w:rsidR="006D109D" w:rsidRPr="003701D7" w:rsidRDefault="006D109D" w:rsidP="006D109D">
      <w:pPr>
        <w:rPr>
          <w:rFonts w:asciiTheme="majorHAnsi" w:hAnsiTheme="majorHAnsi" w:cstheme="majorHAnsi"/>
          <w:u w:val="single"/>
        </w:rPr>
      </w:pPr>
      <w:r w:rsidRPr="003701D7">
        <w:rPr>
          <w:rFonts w:asciiTheme="majorHAnsi" w:hAnsiTheme="majorHAnsi" w:cstheme="majorHAnsi"/>
        </w:rPr>
        <w:t xml:space="preserve">More important, U.S. policymakers should avoid making decisions on the basis of a possible, though </w:t>
      </w:r>
      <w:r w:rsidRPr="003701D7">
        <w:rPr>
          <w:rStyle w:val="StyleUnderline"/>
          <w:rFonts w:asciiTheme="majorHAnsi" w:hAnsiTheme="majorHAnsi" w:cstheme="majorHAnsi"/>
          <w:highlight w:val="green"/>
        </w:rPr>
        <w:t xml:space="preserve">highly improbable, </w:t>
      </w:r>
      <w:r w:rsidRPr="003701D7">
        <w:rPr>
          <w:rStyle w:val="StyleUnderline"/>
          <w:rFonts w:asciiTheme="majorHAnsi" w:hAnsiTheme="majorHAnsi" w:cstheme="majorHAnsi"/>
        </w:rPr>
        <w:t xml:space="preserve">space </w:t>
      </w:r>
      <w:r w:rsidRPr="003701D7">
        <w:rPr>
          <w:rStyle w:val="StyleUnderline"/>
          <w:rFonts w:asciiTheme="majorHAnsi" w:hAnsiTheme="majorHAnsi" w:cstheme="majorHAnsi"/>
          <w:highlight w:val="green"/>
        </w:rPr>
        <w:t>Pearl Harbor</w:t>
      </w:r>
      <w:r w:rsidRPr="003701D7">
        <w:rPr>
          <w:rFonts w:asciiTheme="majorHAnsi" w:hAnsiTheme="majorHAnsi" w:cstheme="majorHAnsi"/>
        </w:rPr>
        <w:t xml:space="preserve">. They should recognize that </w:t>
      </w:r>
      <w:r w:rsidRPr="003701D7">
        <w:rPr>
          <w:rStyle w:val="StyleUnderline"/>
          <w:rFonts w:asciiTheme="majorHAnsi" w:hAnsiTheme="majorHAnsi" w:cstheme="majorHAnsi"/>
        </w:rPr>
        <w:t xml:space="preserve">latent </w:t>
      </w:r>
      <w:r w:rsidRPr="003701D7">
        <w:rPr>
          <w:rStyle w:val="StyleUnderline"/>
          <w:rFonts w:asciiTheme="majorHAnsi" w:hAnsiTheme="majorHAnsi" w:cstheme="majorHAnsi"/>
          <w:highlight w:val="green"/>
        </w:rPr>
        <w:t>counterspace capabilities</w:t>
      </w:r>
      <w:r w:rsidRPr="003701D7">
        <w:rPr>
          <w:rFonts w:asciiTheme="majorHAnsi" w:hAnsiTheme="majorHAnsi" w:cstheme="majorHAnsi"/>
        </w:rPr>
        <w:t xml:space="preserve">—as exemplified in </w:t>
      </w:r>
      <w:r w:rsidRPr="003701D7">
        <w:rPr>
          <w:rStyle w:val="StyleUnderline"/>
          <w:rFonts w:asciiTheme="majorHAnsi" w:hAnsiTheme="majorHAnsi" w:cstheme="majorHAnsi"/>
        </w:rPr>
        <w:t>2008’s Operation Burnt Frost,</w:t>
      </w:r>
      <w:r w:rsidRPr="003701D7">
        <w:rPr>
          <w:rFonts w:asciiTheme="majorHAnsi" w:hAnsiTheme="majorHAnsi" w:cstheme="majorHAnsi"/>
        </w:rPr>
        <w:t xml:space="preserve"> which saw the </w:t>
      </w:r>
      <w:r w:rsidRPr="003701D7">
        <w:rPr>
          <w:rStyle w:val="StyleUnderline"/>
          <w:rFonts w:asciiTheme="majorHAnsi" w:hAnsiTheme="majorHAnsi" w:cstheme="majorHAnsi"/>
        </w:rPr>
        <w:t xml:space="preserve">United States repurpose a ballistic </w:t>
      </w:r>
      <w:r w:rsidRPr="003701D7">
        <w:rPr>
          <w:rStyle w:val="StyleUnderline"/>
          <w:rFonts w:asciiTheme="majorHAnsi" w:hAnsiTheme="majorHAnsi" w:cstheme="majorHAnsi"/>
          <w:highlight w:val="green"/>
        </w:rPr>
        <w:t>missile interceptor</w:t>
      </w:r>
      <w:r w:rsidRPr="003701D7">
        <w:rPr>
          <w:rStyle w:val="StyleUnderline"/>
          <w:rFonts w:asciiTheme="majorHAnsi" w:hAnsiTheme="majorHAnsi" w:cstheme="majorHAnsi"/>
        </w:rPr>
        <w:t xml:space="preserve"> to destroy a satellite</w:t>
      </w:r>
      <w:r w:rsidRPr="003701D7">
        <w:rPr>
          <w:rFonts w:asciiTheme="majorHAnsi" w:hAnsiTheme="majorHAnsi" w:cstheme="majorHAnsi"/>
        </w:rPr>
        <w:t xml:space="preserve">—are more than </w:t>
      </w:r>
      <w:r w:rsidRPr="003701D7">
        <w:rPr>
          <w:rStyle w:val="StyleUnderline"/>
          <w:rFonts w:asciiTheme="majorHAnsi" w:hAnsiTheme="majorHAnsi" w:cstheme="majorHAnsi"/>
        </w:rPr>
        <w:t xml:space="preserve">sufficient to </w:t>
      </w:r>
      <w:r w:rsidRPr="003701D7">
        <w:rPr>
          <w:rStyle w:val="StyleUnderline"/>
          <w:rFonts w:asciiTheme="majorHAnsi" w:hAnsiTheme="majorHAnsi" w:cstheme="majorHAnsi"/>
          <w:highlight w:val="green"/>
        </w:rPr>
        <w:t>deter adversaries</w:t>
      </w:r>
      <w:r w:rsidRPr="003701D7">
        <w:rPr>
          <w:rStyle w:val="StyleUnderline"/>
          <w:rFonts w:asciiTheme="majorHAnsi" w:hAnsiTheme="majorHAnsi" w:cstheme="majorHAnsi"/>
        </w:rPr>
        <w:t xml:space="preserve"> from </w:t>
      </w:r>
      <w:r w:rsidRPr="003701D7">
        <w:rPr>
          <w:rStyle w:val="StyleUnderline"/>
          <w:rFonts w:asciiTheme="majorHAnsi" w:hAnsiTheme="majorHAnsi" w:cstheme="majorHAnsi"/>
          <w:highlight w:val="green"/>
        </w:rPr>
        <w:t>launching</w:t>
      </w:r>
      <w:r w:rsidRPr="003701D7">
        <w:rPr>
          <w:rStyle w:val="StyleUnderline"/>
          <w:rFonts w:asciiTheme="majorHAnsi" w:hAnsiTheme="majorHAnsi" w:cstheme="majorHAnsi"/>
        </w:rPr>
        <w:t xml:space="preserve"> a </w:t>
      </w:r>
      <w:r w:rsidRPr="003701D7">
        <w:rPr>
          <w:rStyle w:val="StyleUnderline"/>
          <w:rFonts w:asciiTheme="majorHAnsi" w:hAnsiTheme="majorHAnsi" w:cstheme="majorHAnsi"/>
          <w:highlight w:val="green"/>
        </w:rPr>
        <w:t>major</w:t>
      </w:r>
      <w:r w:rsidRPr="003701D7">
        <w:rPr>
          <w:rStyle w:val="StyleUnderline"/>
          <w:rFonts w:asciiTheme="majorHAnsi" w:hAnsiTheme="majorHAnsi" w:cstheme="majorHAnsi"/>
        </w:rPr>
        <w:t xml:space="preserve"> surprise </w:t>
      </w:r>
      <w:r w:rsidRPr="003701D7">
        <w:rPr>
          <w:rStyle w:val="StyleUnderline"/>
          <w:rFonts w:asciiTheme="majorHAnsi" w:hAnsiTheme="majorHAnsi" w:cstheme="majorHAnsi"/>
          <w:highlight w:val="green"/>
        </w:rPr>
        <w:t>attack</w:t>
      </w:r>
      <w:r w:rsidRPr="003701D7">
        <w:rPr>
          <w:rStyle w:val="StyleUnderline"/>
          <w:rFonts w:asciiTheme="majorHAnsi" w:hAnsiTheme="majorHAnsi" w:cstheme="majorHAnsi"/>
        </w:rPr>
        <w:t xml:space="preserve"> in almost all scenarios</w:t>
      </w:r>
      <w:r w:rsidRPr="003701D7">
        <w:rPr>
          <w:rFonts w:asciiTheme="majorHAnsi" w:hAnsiTheme="majorHAnsi" w:cstheme="majorHAnsi"/>
        </w:rPr>
        <w:t xml:space="preserve">, especially in light of the aforementioned </w:t>
      </w:r>
      <w:r w:rsidRPr="003701D7">
        <w:rPr>
          <w:rStyle w:val="StyleUnderline"/>
          <w:rFonts w:asciiTheme="majorHAnsi" w:hAnsiTheme="majorHAnsi" w:cstheme="majorHAnsi"/>
        </w:rPr>
        <w:t>deep interdependence in the space domain</w:t>
      </w:r>
      <w:r w:rsidRPr="003701D7">
        <w:rPr>
          <w:rFonts w:asciiTheme="majorHAnsi" w:hAnsiTheme="majorHAnsi" w:cstheme="majorHAnsi"/>
        </w:rPr>
        <w:t xml:space="preserve">. </w:t>
      </w:r>
      <w:r w:rsidRPr="003701D7">
        <w:rPr>
          <w:rStyle w:val="StyleUnderline"/>
          <w:rFonts w:asciiTheme="majorHAnsi" w:hAnsiTheme="majorHAnsi" w:cstheme="majorHAnsi"/>
          <w:highlight w:val="green"/>
        </w:rPr>
        <w:t>Adding to</w:t>
      </w:r>
      <w:r w:rsidRPr="003701D7">
        <w:rPr>
          <w:rStyle w:val="StyleUnderline"/>
          <w:rFonts w:asciiTheme="majorHAnsi" w:hAnsiTheme="majorHAnsi" w:cstheme="majorHAnsi"/>
        </w:rPr>
        <w:t xml:space="preserve"> the </w:t>
      </w:r>
      <w:r w:rsidRPr="003701D7">
        <w:rPr>
          <w:rStyle w:val="StyleUnderline"/>
          <w:rFonts w:asciiTheme="majorHAnsi" w:hAnsiTheme="majorHAnsi" w:cstheme="majorHAnsi"/>
          <w:highlight w:val="green"/>
        </w:rPr>
        <w:t>deterrence</w:t>
      </w:r>
      <w:r w:rsidRPr="003701D7">
        <w:rPr>
          <w:rStyle w:val="StyleUnderline"/>
          <w:rFonts w:asciiTheme="majorHAnsi" w:hAnsiTheme="majorHAnsi" w:cstheme="majorHAnsi"/>
        </w:rPr>
        <w:t xml:space="preserve"> effect are </w:t>
      </w:r>
      <w:r w:rsidRPr="003701D7">
        <w:rPr>
          <w:rStyle w:val="StyleUnderline"/>
          <w:rFonts w:asciiTheme="majorHAnsi" w:hAnsiTheme="majorHAnsi" w:cstheme="majorHAnsi"/>
          <w:highlight w:val="green"/>
        </w:rPr>
        <w:t>uncertain</w:t>
      </w:r>
      <w:r w:rsidRPr="003701D7">
        <w:rPr>
          <w:rStyle w:val="StyleUnderline"/>
          <w:rFonts w:asciiTheme="majorHAnsi" w:hAnsiTheme="majorHAnsi" w:cstheme="majorHAnsi"/>
        </w:rPr>
        <w:t xml:space="preserve"> offensive </w:t>
      </w:r>
      <w:r w:rsidRPr="003701D7">
        <w:rPr>
          <w:rStyle w:val="StyleUnderline"/>
          <w:rFonts w:asciiTheme="majorHAnsi" w:hAnsiTheme="majorHAnsi" w:cstheme="majorHAnsi"/>
          <w:highlight w:val="green"/>
        </w:rPr>
        <w:t>cyber capabilities</w:t>
      </w:r>
      <w:r w:rsidRPr="003701D7">
        <w:rPr>
          <w:rStyle w:val="StyleUnderline"/>
          <w:rFonts w:asciiTheme="majorHAnsi" w:hAnsiTheme="majorHAnsi" w:cstheme="majorHAnsi"/>
        </w:rPr>
        <w:t xml:space="preserve">. </w:t>
      </w:r>
      <w:r w:rsidRPr="003701D7">
        <w:rPr>
          <w:rFonts w:asciiTheme="majorHAnsi" w:hAnsiTheme="majorHAnsi" w:cstheme="majorHAnsi"/>
        </w:rPr>
        <w:t xml:space="preserve">The </w:t>
      </w:r>
      <w:r w:rsidRPr="003701D7">
        <w:rPr>
          <w:rStyle w:val="StyleUnderline"/>
          <w:rFonts w:asciiTheme="majorHAnsi" w:hAnsiTheme="majorHAnsi" w:cstheme="majorHAnsi"/>
        </w:rPr>
        <w:t>United States continues</w:t>
      </w:r>
      <w:r w:rsidRPr="003701D7">
        <w:rPr>
          <w:rFonts w:asciiTheme="majorHAnsi" w:hAnsiTheme="majorHAnsi" w:cstheme="majorHAnsi"/>
        </w:rPr>
        <w:t xml:space="preserve"> to launch </w:t>
      </w:r>
      <w:r w:rsidRPr="003701D7">
        <w:rPr>
          <w:rStyle w:val="StyleUnderline"/>
          <w:rFonts w:asciiTheme="majorHAnsi" w:hAnsiTheme="majorHAnsi" w:cstheme="majorHAnsi"/>
        </w:rPr>
        <w:t>incursions</w:t>
      </w:r>
      <w:r w:rsidRPr="003701D7">
        <w:rPr>
          <w:rFonts w:asciiTheme="majorHAnsi" w:hAnsiTheme="majorHAnsi" w:cstheme="majorHAnsi"/>
        </w:rPr>
        <w:t xml:space="preserve"> </w:t>
      </w:r>
      <w:r w:rsidRPr="003701D7">
        <w:rPr>
          <w:rStyle w:val="StyleUnderline"/>
          <w:rFonts w:asciiTheme="majorHAnsi" w:hAnsiTheme="majorHAnsi" w:cstheme="majorHAnsi"/>
        </w:rPr>
        <w:t>into</w:t>
      </w:r>
      <w:r w:rsidRPr="003701D7">
        <w:rPr>
          <w:rFonts w:asciiTheme="majorHAnsi" w:hAnsiTheme="majorHAnsi" w:cstheme="majorHAnsi"/>
        </w:rPr>
        <w:t xml:space="preserve"> </w:t>
      </w:r>
      <w:r w:rsidRPr="003701D7">
        <w:rPr>
          <w:rStyle w:val="StyleUnderline"/>
          <w:rFonts w:asciiTheme="majorHAnsi" w:hAnsiTheme="majorHAnsi" w:cstheme="majorHAnsi"/>
        </w:rPr>
        <w:t>geopolitical</w:t>
      </w:r>
      <w:r w:rsidRPr="003701D7">
        <w:rPr>
          <w:rFonts w:asciiTheme="majorHAnsi" w:hAnsiTheme="majorHAnsi" w:cstheme="majorHAnsi"/>
        </w:rPr>
        <w:t xml:space="preserve"> </w:t>
      </w:r>
      <w:r w:rsidRPr="003701D7">
        <w:rPr>
          <w:rStyle w:val="StyleUnderline"/>
          <w:rFonts w:asciiTheme="majorHAnsi" w:hAnsiTheme="majorHAnsi" w:cstheme="majorHAnsi"/>
        </w:rPr>
        <w:t>competitors’ critical systems</w:t>
      </w:r>
      <w:r w:rsidRPr="003701D7">
        <w:rPr>
          <w:rFonts w:asciiTheme="majorHAnsi" w:hAnsiTheme="majorHAnsi" w:cstheme="majorHAnsi"/>
        </w:rPr>
        <w:t xml:space="preserve">, such as the </w:t>
      </w:r>
      <w:r w:rsidRPr="003701D7">
        <w:rPr>
          <w:rStyle w:val="StyleUnderline"/>
          <w:rFonts w:asciiTheme="majorHAnsi" w:hAnsiTheme="majorHAnsi" w:cstheme="majorHAnsi"/>
        </w:rPr>
        <w:t>Russian power grid</w:t>
      </w:r>
      <w:r w:rsidRPr="003701D7">
        <w:rPr>
          <w:rFonts w:asciiTheme="majorHAnsi" w:hAnsiTheme="majorHAnsi" w:cstheme="majorHAnsi"/>
        </w:rPr>
        <w:t xml:space="preserve">, and has </w:t>
      </w:r>
      <w:r w:rsidRPr="003701D7">
        <w:rPr>
          <w:rStyle w:val="StyleUnderline"/>
          <w:rFonts w:asciiTheme="majorHAnsi" w:hAnsiTheme="majorHAnsi" w:cstheme="majorHAnsi"/>
        </w:rPr>
        <w:t xml:space="preserve">demonstrated a </w:t>
      </w:r>
      <w:r w:rsidRPr="003701D7">
        <w:rPr>
          <w:rStyle w:val="StyleUnderline"/>
          <w:rFonts w:asciiTheme="majorHAnsi" w:hAnsiTheme="majorHAnsi" w:cstheme="majorHAnsi"/>
          <w:highlight w:val="green"/>
        </w:rPr>
        <w:t>willingness to employ cyberattacks</w:t>
      </w:r>
      <w:r w:rsidRPr="003701D7">
        <w:rPr>
          <w:rStyle w:val="StyleUnderline"/>
          <w:rFonts w:asciiTheme="majorHAnsi" w:hAnsiTheme="majorHAnsi" w:cstheme="majorHAnsi"/>
        </w:rPr>
        <w:t xml:space="preserve"> in the wake of offline incidents</w:t>
      </w:r>
      <w:r w:rsidRPr="003701D7">
        <w:rPr>
          <w:rFonts w:asciiTheme="majorHAnsi" w:hAnsiTheme="majorHAnsi" w:cstheme="majorHAnsi"/>
        </w:rPr>
        <w:t xml:space="preserve">, as it did after Iran shot down a U.S. drone last week. Unlike in the nuclear arena, where </w:t>
      </w:r>
      <w:r w:rsidRPr="003701D7">
        <w:rPr>
          <w:rStyle w:val="StyleUnderline"/>
          <w:rFonts w:asciiTheme="majorHAnsi" w:hAnsiTheme="majorHAnsi" w:cstheme="majorHAnsi"/>
        </w:rPr>
        <w:t>anything short of the prospect of nuclear retaliation holds limited dissuasive power</w:t>
      </w:r>
      <w:r w:rsidRPr="003701D7">
        <w:rPr>
          <w:rFonts w:asciiTheme="majorHAnsi" w:hAnsiTheme="majorHAnsi" w:cstheme="majorHAnsi"/>
        </w:rPr>
        <w:t xml:space="preserve">, </w:t>
      </w:r>
      <w:r w:rsidRPr="003701D7">
        <w:rPr>
          <w:rStyle w:val="StyleUnderline"/>
          <w:rFonts w:asciiTheme="majorHAnsi" w:hAnsiTheme="majorHAnsi" w:cstheme="majorHAnsi"/>
          <w:highlight w:val="green"/>
        </w:rPr>
        <w:t>space deterrence</w:t>
      </w:r>
      <w:r w:rsidRPr="003701D7">
        <w:rPr>
          <w:rStyle w:val="StyleUnderline"/>
          <w:rFonts w:asciiTheme="majorHAnsi" w:hAnsiTheme="majorHAnsi" w:cstheme="majorHAnsi"/>
        </w:rPr>
        <w:t xml:space="preserve"> can </w:t>
      </w:r>
      <w:r w:rsidRPr="003701D7">
        <w:rPr>
          <w:rStyle w:val="StyleUnderline"/>
          <w:rFonts w:asciiTheme="majorHAnsi" w:hAnsiTheme="majorHAnsi" w:cstheme="majorHAnsi"/>
          <w:highlight w:val="green"/>
        </w:rPr>
        <w:t>stem from military capabilities in various domains</w:t>
      </w:r>
      <w:r w:rsidRPr="003701D7">
        <w:rPr>
          <w:rFonts w:asciiTheme="majorHAnsi" w:hAnsiTheme="majorHAnsi" w:cstheme="majorHAnsi"/>
        </w:rPr>
        <w:t xml:space="preserve">. For this reason, </w:t>
      </w:r>
      <w:r w:rsidRPr="003701D7">
        <w:rPr>
          <w:rStyle w:val="StyleUnderline"/>
          <w:rFonts w:asciiTheme="majorHAnsi" w:hAnsiTheme="majorHAnsi" w:cstheme="majorHAnsi"/>
        </w:rPr>
        <w:t>an attack on a U.S. satellite could elicit any number of responses</w:t>
      </w:r>
      <w:r w:rsidRPr="003701D7">
        <w:rPr>
          <w:rFonts w:asciiTheme="majorHAnsi" w:hAnsiTheme="majorHAnsi" w:cstheme="majorHAnsi"/>
        </w:rPr>
        <w:t xml:space="preserve">. The </w:t>
      </w:r>
      <w:r w:rsidRPr="003701D7">
        <w:rPr>
          <w:rStyle w:val="StyleUnderline"/>
          <w:rFonts w:asciiTheme="majorHAnsi" w:hAnsiTheme="majorHAnsi" w:cstheme="majorHAnsi"/>
          <w:highlight w:val="green"/>
        </w:rPr>
        <w:t xml:space="preserve">potential </w:t>
      </w:r>
      <w:r w:rsidRPr="003701D7">
        <w:rPr>
          <w:rStyle w:val="StyleUnderline"/>
          <w:rFonts w:asciiTheme="majorHAnsi" w:hAnsiTheme="majorHAnsi" w:cstheme="majorHAnsi"/>
        </w:rPr>
        <w:t xml:space="preserve">for </w:t>
      </w:r>
      <w:r w:rsidRPr="003701D7">
        <w:rPr>
          <w:rStyle w:val="StyleUnderline"/>
          <w:rFonts w:asciiTheme="majorHAnsi" w:hAnsiTheme="majorHAnsi" w:cstheme="majorHAnsi"/>
          <w:highlight w:val="green"/>
        </w:rPr>
        <w:t>cross-domain retaliation</w:t>
      </w:r>
      <w:r w:rsidRPr="003701D7">
        <w:rPr>
          <w:rStyle w:val="StyleUnderline"/>
          <w:rFonts w:asciiTheme="majorHAnsi" w:hAnsiTheme="majorHAnsi" w:cstheme="majorHAnsi"/>
        </w:rPr>
        <w:t xml:space="preserve">, combined with the high strategic value of space assets, means that </w:t>
      </w:r>
      <w:r w:rsidRPr="003701D7">
        <w:rPr>
          <w:rStyle w:val="StyleUnderline"/>
          <w:rFonts w:asciiTheme="majorHAnsi" w:hAnsiTheme="majorHAnsi" w:cstheme="majorHAnsi"/>
          <w:highlight w:val="green"/>
        </w:rPr>
        <w:t>any adversary risks extreme escalation</w:t>
      </w:r>
      <w:r w:rsidRPr="003701D7">
        <w:rPr>
          <w:rStyle w:val="StyleUnderline"/>
          <w:rFonts w:asciiTheme="majorHAnsi" w:hAnsiTheme="majorHAnsi" w:cstheme="majorHAnsi"/>
        </w:rPr>
        <w:t xml:space="preserve"> in launching a major assault on American space architectures. </w:t>
      </w:r>
      <w:r w:rsidRPr="003701D7">
        <w:rPr>
          <w:rFonts w:asciiTheme="majorHAnsi" w:hAnsiTheme="majorHAnsi" w:cstheme="majorHAnsi"/>
        </w:rPr>
        <w:t xml:space="preserve">Again, </w:t>
      </w:r>
      <w:r w:rsidRPr="003701D7">
        <w:rPr>
          <w:rStyle w:val="StyleUnderline"/>
          <w:rFonts w:asciiTheme="majorHAnsi" w:hAnsiTheme="majorHAnsi" w:cstheme="majorHAnsi"/>
        </w:rPr>
        <w:t xml:space="preserve">well-conceived </w:t>
      </w:r>
      <w:r w:rsidRPr="003701D7">
        <w:rPr>
          <w:rStyle w:val="StyleUnderline"/>
          <w:rFonts w:asciiTheme="majorHAnsi" w:hAnsiTheme="majorHAnsi" w:cstheme="majorHAnsi"/>
          <w:highlight w:val="green"/>
        </w:rPr>
        <w:t>diplomatic efforts</w:t>
      </w:r>
      <w:r w:rsidRPr="003701D7">
        <w:rPr>
          <w:rStyle w:val="StyleUnderline"/>
          <w:rFonts w:asciiTheme="majorHAnsi" w:hAnsiTheme="majorHAnsi" w:cstheme="majorHAnsi"/>
        </w:rPr>
        <w:t xml:space="preserve"> are useful in </w:t>
      </w:r>
      <w:r w:rsidRPr="003701D7">
        <w:rPr>
          <w:rStyle w:val="StyleUnderline"/>
          <w:rFonts w:asciiTheme="majorHAnsi" w:hAnsiTheme="majorHAnsi" w:cstheme="majorHAnsi"/>
          <w:highlight w:val="green"/>
        </w:rPr>
        <w:t>averting such scenarios</w:t>
      </w:r>
      <w:r w:rsidRPr="003701D7">
        <w:rPr>
          <w:rStyle w:val="StyleUnderline"/>
          <w:rFonts w:asciiTheme="majorHAnsi" w:hAnsiTheme="majorHAnsi" w:cstheme="majorHAnsi"/>
        </w:rPr>
        <w:t xml:space="preserve"> altogether.  </w:t>
      </w:r>
    </w:p>
    <w:p w14:paraId="7B0BB265" w14:textId="77777777" w:rsidR="006D109D" w:rsidRPr="006D109D" w:rsidRDefault="006D109D" w:rsidP="006D109D"/>
    <w:p w14:paraId="69CD192C" w14:textId="77777777" w:rsidR="00567E19" w:rsidRDefault="00567E19" w:rsidP="00CC5DC1">
      <w:pPr>
        <w:pStyle w:val="Heading3"/>
      </w:pPr>
      <w:r>
        <w:lastRenderedPageBreak/>
        <w:t>A/2: Support</w:t>
      </w:r>
    </w:p>
    <w:p w14:paraId="1D48C006" w14:textId="14FB8044" w:rsidR="00567E19" w:rsidRDefault="00567E19" w:rsidP="00567E19">
      <w:pPr>
        <w:pStyle w:val="Heading4"/>
      </w:pPr>
      <w:r>
        <w:t>1]  no reason why private is polarizing</w:t>
      </w:r>
    </w:p>
    <w:p w14:paraId="608BD233" w14:textId="452AFD6B" w:rsidR="00CC5DC1" w:rsidRDefault="00CC5DC1" w:rsidP="00CC5DC1">
      <w:pPr>
        <w:pStyle w:val="Heading3"/>
      </w:pPr>
      <w:r>
        <w:lastRenderedPageBreak/>
        <w:t>A/2: Debris</w:t>
      </w:r>
    </w:p>
    <w:p w14:paraId="34DD55C0" w14:textId="77777777" w:rsidR="00CC5DC1" w:rsidRPr="003701D7" w:rsidRDefault="00CC5DC1" w:rsidP="00CC5DC1">
      <w:pPr>
        <w:keepNext/>
        <w:keepLines/>
        <w:spacing w:before="200"/>
        <w:outlineLvl w:val="3"/>
        <w:rPr>
          <w:rFonts w:asciiTheme="majorHAnsi" w:eastAsia="Malgun Gothic" w:hAnsiTheme="majorHAnsi" w:cstheme="majorHAnsi"/>
          <w:b/>
          <w:iCs/>
          <w:sz w:val="26"/>
        </w:rPr>
      </w:pPr>
      <w:r w:rsidRPr="003701D7">
        <w:rPr>
          <w:rFonts w:asciiTheme="majorHAnsi" w:eastAsia="Malgun Gothic" w:hAnsiTheme="majorHAnsi" w:cstheme="majorHAnsi"/>
          <w:b/>
          <w:iCs/>
          <w:sz w:val="26"/>
        </w:rPr>
        <w:t xml:space="preserve">Probability – 0.1% chance of a collision. </w:t>
      </w:r>
    </w:p>
    <w:p w14:paraId="2A2F7773" w14:textId="77777777" w:rsidR="00CC5DC1" w:rsidRPr="003701D7" w:rsidRDefault="00CC5DC1" w:rsidP="00CC5DC1">
      <w:pPr>
        <w:rPr>
          <w:rFonts w:asciiTheme="majorHAnsi" w:eastAsia="Calibri" w:hAnsiTheme="majorHAnsi" w:cstheme="majorHAnsi"/>
        </w:rPr>
      </w:pPr>
      <w:r w:rsidRPr="003701D7">
        <w:rPr>
          <w:rFonts w:asciiTheme="majorHAnsi" w:eastAsia="Calibri" w:hAnsiTheme="majorHAnsi" w:cstheme="majorHAnsi"/>
          <w:b/>
          <w:bCs/>
          <w:sz w:val="26"/>
        </w:rPr>
        <w:t>Salter 16</w:t>
      </w:r>
      <w:r w:rsidRPr="003701D7">
        <w:rPr>
          <w:rFonts w:asciiTheme="majorHAnsi" w:eastAsia="Calibri" w:hAnsiTheme="majorHAnsi" w:cstheme="majorHAnsi"/>
        </w:rPr>
        <w:t xml:space="preserve"> [(Alexander William, </w:t>
      </w:r>
      <w:r w:rsidRPr="003701D7">
        <w:rPr>
          <w:rFonts w:asciiTheme="majorHAnsi" w:hAnsiTheme="majorHAnsi" w:cstheme="majorHAnsi"/>
        </w:rPr>
        <w:t>Economics Professor at Texas Tech)</w:t>
      </w:r>
      <w:r w:rsidRPr="003701D7">
        <w:rPr>
          <w:rFonts w:asciiTheme="majorHAnsi" w:eastAsia="Calibri" w:hAnsiTheme="majorHAnsi" w:cstheme="majorHAnsi"/>
        </w:rPr>
        <w:t xml:space="preserve"> “SPACE DEBRIS: A LAW AND ECONOMICS ANALYSIS OF THE ORBITAL COMMONS” 19 STAN. TECH. L. REV. 221 *numbers replaced with English words] TDI </w:t>
      </w:r>
    </w:p>
    <w:p w14:paraId="7A06424D" w14:textId="77777777" w:rsidR="00CC5DC1" w:rsidRPr="003701D7" w:rsidRDefault="00CC5DC1" w:rsidP="00CC5DC1">
      <w:pPr>
        <w:rPr>
          <w:rFonts w:asciiTheme="majorHAnsi" w:eastAsia="Calibri" w:hAnsiTheme="majorHAnsi" w:cstheme="majorHAnsi"/>
        </w:rPr>
      </w:pPr>
      <w:r w:rsidRPr="003701D7">
        <w:rPr>
          <w:rStyle w:val="StyleUnderline"/>
          <w:rFonts w:asciiTheme="majorHAnsi" w:hAnsiTheme="majorHAnsi" w:cstheme="majorHAnsi"/>
        </w:rPr>
        <w:t xml:space="preserve">The probability of a collision is currently low. Bradley and Wein estimate that </w:t>
      </w:r>
      <w:r w:rsidRPr="003701D7">
        <w:rPr>
          <w:rStyle w:val="StyleUnderline"/>
          <w:rFonts w:asciiTheme="majorHAnsi" w:hAnsiTheme="majorHAnsi" w:cstheme="majorHAnsi"/>
          <w:highlight w:val="green"/>
        </w:rPr>
        <w:t xml:space="preserve">the </w:t>
      </w:r>
      <w:r w:rsidRPr="003701D7">
        <w:rPr>
          <w:rStyle w:val="Emphasis"/>
          <w:rFonts w:asciiTheme="majorHAnsi" w:hAnsiTheme="majorHAnsi" w:cstheme="majorHAnsi"/>
          <w:sz w:val="24"/>
          <w:highlight w:val="green"/>
        </w:rPr>
        <w:t>maximum probability</w:t>
      </w:r>
      <w:r w:rsidRPr="003701D7">
        <w:rPr>
          <w:rStyle w:val="StyleUnderline"/>
          <w:rFonts w:asciiTheme="majorHAnsi" w:hAnsiTheme="majorHAnsi" w:cstheme="majorHAnsi"/>
        </w:rPr>
        <w:t xml:space="preserve"> in LEO </w:t>
      </w:r>
      <w:r w:rsidRPr="003701D7">
        <w:rPr>
          <w:rStyle w:val="StyleUnderline"/>
          <w:rFonts w:asciiTheme="majorHAnsi" w:hAnsiTheme="majorHAnsi" w:cstheme="majorHAnsi"/>
          <w:highlight w:val="green"/>
        </w:rPr>
        <w:t>of a collision</w:t>
      </w:r>
      <w:r w:rsidRPr="003701D7">
        <w:rPr>
          <w:rStyle w:val="StyleUnderline"/>
          <w:rFonts w:asciiTheme="majorHAnsi" w:hAnsiTheme="majorHAnsi" w:cstheme="majorHAnsi"/>
        </w:rPr>
        <w:t xml:space="preserve"> over the lifetime of a </w:t>
      </w:r>
      <w:r w:rsidRPr="003701D7">
        <w:rPr>
          <w:rStyle w:val="StyleUnderline"/>
          <w:rFonts w:asciiTheme="majorHAnsi" w:hAnsiTheme="majorHAnsi" w:cstheme="majorHAnsi"/>
          <w:highlight w:val="green"/>
        </w:rPr>
        <w:t xml:space="preserve">spacecraft remains </w:t>
      </w:r>
      <w:r w:rsidRPr="003701D7">
        <w:rPr>
          <w:rStyle w:val="Emphasis"/>
          <w:rFonts w:asciiTheme="majorHAnsi" w:hAnsiTheme="majorHAnsi" w:cstheme="majorHAnsi"/>
          <w:sz w:val="24"/>
          <w:highlight w:val="green"/>
        </w:rPr>
        <w:t>below one in one thousand</w:t>
      </w:r>
      <w:r w:rsidRPr="003701D7">
        <w:rPr>
          <w:rStyle w:val="StyleUnderline"/>
          <w:rFonts w:asciiTheme="majorHAnsi" w:hAnsiTheme="majorHAnsi" w:cstheme="majorHAnsi"/>
        </w:rPr>
        <w:t>,</w:t>
      </w:r>
      <w:r w:rsidRPr="003701D7">
        <w:rPr>
          <w:rFonts w:asciiTheme="majorHAnsi" w:eastAsia="Calibri" w:hAnsiTheme="majorHAnsi" w:cstheme="majorHAns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D2A87C5" w14:textId="08279394" w:rsidR="00CC5DC1" w:rsidRDefault="00CC5DC1" w:rsidP="00CC5DC1">
      <w:pPr>
        <w:keepNext/>
        <w:keepLines/>
        <w:spacing w:before="200"/>
        <w:outlineLvl w:val="3"/>
        <w:rPr>
          <w:rFonts w:asciiTheme="majorHAnsi" w:eastAsia="Malgun Gothic" w:hAnsiTheme="majorHAnsi" w:cstheme="majorHAnsi"/>
          <w:b/>
          <w:iCs/>
          <w:sz w:val="26"/>
        </w:rPr>
      </w:pPr>
      <w:r w:rsidRPr="003701D7">
        <w:rPr>
          <w:rFonts w:asciiTheme="majorHAnsi" w:eastAsia="Malgun Gothic" w:hAnsiTheme="majorHAnsi" w:cstheme="majorHAnsi"/>
          <w:b/>
          <w:iCs/>
          <w:sz w:val="26"/>
        </w:rPr>
        <w:t>Time frame – Kessler effect 200 years away</w:t>
      </w:r>
      <w:r w:rsidR="00C50F65">
        <w:rPr>
          <w:rFonts w:asciiTheme="majorHAnsi" w:eastAsia="Malgun Gothic" w:hAnsiTheme="majorHAnsi" w:cstheme="majorHAnsi"/>
          <w:b/>
          <w:iCs/>
          <w:sz w:val="26"/>
        </w:rPr>
        <w:t xml:space="preserve"> and </w:t>
      </w:r>
    </w:p>
    <w:p w14:paraId="715554FB" w14:textId="20938879" w:rsidR="00C50F65" w:rsidRPr="00C50F65" w:rsidRDefault="00C50F65" w:rsidP="00C50F65">
      <w:pPr>
        <w:pStyle w:val="ListParagraph"/>
        <w:numPr>
          <w:ilvl w:val="0"/>
          <w:numId w:val="12"/>
        </w:numPr>
        <w:rPr>
          <w:rFonts w:asciiTheme="majorHAnsi" w:hAnsiTheme="majorHAnsi" w:cstheme="majorHAnsi"/>
          <w:b/>
          <w:sz w:val="26"/>
          <w:szCs w:val="26"/>
        </w:rPr>
      </w:pPr>
      <w:r w:rsidRPr="00DA13A2">
        <w:rPr>
          <w:rFonts w:asciiTheme="majorHAnsi" w:hAnsiTheme="majorHAnsi" w:cstheme="majorHAnsi"/>
          <w:b/>
          <w:sz w:val="26"/>
          <w:szCs w:val="26"/>
        </w:rPr>
        <w:t>The Kessler card is from 1978 the impact has had tens of years to materialize and nothing has happened</w:t>
      </w:r>
      <w:r>
        <w:rPr>
          <w:rFonts w:asciiTheme="majorHAnsi" w:hAnsiTheme="majorHAnsi" w:cstheme="majorHAnsi"/>
          <w:b/>
          <w:sz w:val="26"/>
          <w:szCs w:val="26"/>
        </w:rPr>
        <w:t xml:space="preserve"> privatization has been happening for decades the card should’ve been triggered</w:t>
      </w:r>
    </w:p>
    <w:p w14:paraId="43A77DE3" w14:textId="77777777" w:rsidR="00CC5DC1" w:rsidRPr="003701D7" w:rsidRDefault="00CC5DC1" w:rsidP="00CC5DC1">
      <w:pPr>
        <w:rPr>
          <w:rFonts w:asciiTheme="majorHAnsi" w:eastAsia="Calibri" w:hAnsiTheme="majorHAnsi" w:cstheme="majorHAnsi"/>
        </w:rPr>
      </w:pPr>
      <w:bookmarkStart w:id="2" w:name="_Hlk17893366"/>
      <w:r w:rsidRPr="003701D7">
        <w:rPr>
          <w:rFonts w:asciiTheme="majorHAnsi" w:eastAsia="Calibri" w:hAnsiTheme="majorHAnsi" w:cstheme="majorHAnsi"/>
          <w:b/>
          <w:bCs/>
          <w:sz w:val="26"/>
        </w:rPr>
        <w:t xml:space="preserve">Stubbe 17 </w:t>
      </w:r>
      <w:r w:rsidRPr="003701D7">
        <w:rPr>
          <w:rFonts w:asciiTheme="majorHAnsi" w:hAnsiTheme="majorHAnsi" w:cstheme="majorHAnsi"/>
        </w:rPr>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2"/>
    <w:p w14:paraId="0B9547D5" w14:textId="77777777" w:rsidR="00CC5DC1" w:rsidRPr="003701D7" w:rsidRDefault="00CC5DC1" w:rsidP="00CC5DC1">
      <w:pPr>
        <w:rPr>
          <w:rFonts w:asciiTheme="majorHAnsi" w:eastAsia="Calibri" w:hAnsiTheme="majorHAnsi" w:cstheme="majorHAnsi"/>
        </w:rPr>
      </w:pPr>
      <w:r w:rsidRPr="003701D7">
        <w:rPr>
          <w:rFonts w:asciiTheme="majorHAnsi" w:eastAsia="Calibri" w:hAnsiTheme="majorHAnsi" w:cstheme="majorHAns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701D7">
        <w:rPr>
          <w:rStyle w:val="StyleUnderline"/>
          <w:rFonts w:asciiTheme="majorHAnsi" w:hAnsiTheme="majorHAnsi" w:cstheme="majorHAnsi"/>
          <w:highlight w:val="green"/>
        </w:rPr>
        <w:t>the so-called Kessler effect’</w:t>
      </w:r>
      <w:r w:rsidRPr="003701D7">
        <w:rPr>
          <w:rFonts w:asciiTheme="majorHAnsi" w:eastAsia="Calibri" w:hAnsiTheme="majorHAnsi" w:cstheme="majorHAnsi"/>
          <w:sz w:val="24"/>
        </w:rPr>
        <w:t>,</w:t>
      </w:r>
      <w:r w:rsidRPr="003701D7">
        <w:rPr>
          <w:rFonts w:asciiTheme="majorHAnsi" w:eastAsia="Calibri" w:hAnsiTheme="majorHAnsi" w:cstheme="majorHAns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78F16C19" w14:textId="77777777" w:rsidR="00CC5DC1" w:rsidRPr="003701D7" w:rsidRDefault="00CC5DC1" w:rsidP="00CC5DC1">
      <w:pPr>
        <w:rPr>
          <w:rFonts w:asciiTheme="majorHAnsi" w:eastAsia="Calibri" w:hAnsiTheme="majorHAnsi" w:cstheme="majorHAnsi"/>
        </w:rPr>
      </w:pPr>
      <w:r w:rsidRPr="003701D7">
        <w:rPr>
          <w:rFonts w:asciiTheme="majorHAnsi" w:eastAsia="Calibri" w:hAnsiTheme="majorHAnsi" w:cstheme="majorHAnsi"/>
        </w:rPr>
        <w:t xml:space="preserve">Even with a 90% implementation of the commonly-adopted mitigation measures [...] </w:t>
      </w:r>
      <w:r w:rsidRPr="003701D7">
        <w:rPr>
          <w:rStyle w:val="StyleUnderline"/>
          <w:rFonts w:asciiTheme="majorHAnsi" w:hAnsiTheme="majorHAnsi" w:cstheme="majorHAnsi"/>
          <w:highlight w:val="green"/>
        </w:rPr>
        <w:t>the</w:t>
      </w:r>
      <w:r w:rsidRPr="003701D7">
        <w:rPr>
          <w:rStyle w:val="StyleUnderline"/>
          <w:rFonts w:asciiTheme="majorHAnsi" w:hAnsiTheme="majorHAnsi" w:cstheme="majorHAnsi"/>
        </w:rPr>
        <w:t xml:space="preserve"> l e o </w:t>
      </w:r>
      <w:r w:rsidRPr="003701D7">
        <w:rPr>
          <w:rStyle w:val="StyleUnderline"/>
          <w:rFonts w:asciiTheme="majorHAnsi" w:hAnsiTheme="majorHAnsi" w:cstheme="majorHAnsi"/>
          <w:highlight w:val="green"/>
        </w:rPr>
        <w:t>debris population is expected to increase by an average of 30% in the next 200 years.</w:t>
      </w:r>
      <w:r w:rsidRPr="003701D7">
        <w:rPr>
          <w:rStyle w:val="StyleUnderline"/>
          <w:rFonts w:asciiTheme="majorHAnsi" w:hAnsiTheme="majorHAnsi" w:cstheme="majorHAnsi"/>
        </w:rPr>
        <w:t xml:space="preserve"> The population growth is primarily driven by catastrophic collisions between 700 and 1000 km altitudes</w:t>
      </w:r>
      <w:r w:rsidRPr="003701D7">
        <w:rPr>
          <w:rFonts w:asciiTheme="majorHAnsi" w:eastAsia="Calibri" w:hAnsiTheme="majorHAnsi" w:cstheme="majorHAnsi"/>
        </w:rPr>
        <w:t xml:space="preserve"> and such collisions are likely to occur every 5 to 9 years.89</w:t>
      </w:r>
    </w:p>
    <w:p w14:paraId="418A962B" w14:textId="77777777" w:rsidR="00CC5DC1" w:rsidRPr="00CC5DC1" w:rsidRDefault="00CC5DC1" w:rsidP="00CC5DC1"/>
    <w:p w14:paraId="7EAFD054" w14:textId="38277DAE" w:rsidR="00567E19" w:rsidRDefault="00567E19" w:rsidP="00567E19">
      <w:pPr>
        <w:pStyle w:val="Heading3"/>
      </w:pPr>
      <w:r>
        <w:lastRenderedPageBreak/>
        <w:t>A/2 Miscalc</w:t>
      </w:r>
    </w:p>
    <w:p w14:paraId="3F4F320B" w14:textId="32B9A9C2" w:rsidR="00567E19" w:rsidRPr="00AB2BE9" w:rsidRDefault="00AB2BE9" w:rsidP="00AB2BE9">
      <w:pPr>
        <w:ind w:left="360"/>
        <w:rPr>
          <w:rStyle w:val="StyleUnderline"/>
          <w:rFonts w:asciiTheme="majorHAnsi" w:hAnsiTheme="majorHAnsi" w:cstheme="majorHAnsi"/>
          <w:szCs w:val="26"/>
          <w:u w:val="none"/>
        </w:rPr>
      </w:pPr>
      <w:r>
        <w:rPr>
          <w:rStyle w:val="StyleUnderline"/>
          <w:rFonts w:asciiTheme="majorHAnsi" w:hAnsiTheme="majorHAnsi" w:cstheme="majorHAnsi"/>
          <w:szCs w:val="26"/>
          <w:u w:val="none"/>
        </w:rPr>
        <w:t xml:space="preserve">A </w:t>
      </w:r>
      <w:r w:rsidR="00567E19" w:rsidRPr="00AB2BE9">
        <w:rPr>
          <w:rStyle w:val="StyleUnderline"/>
          <w:rFonts w:asciiTheme="majorHAnsi" w:hAnsiTheme="majorHAnsi" w:cstheme="majorHAnsi"/>
          <w:szCs w:val="26"/>
          <w:u w:val="none"/>
        </w:rPr>
        <w:t xml:space="preserve">One dead satellite isn’t going to cause conflict. Satellites break often, and countries aren’t going to jump to the assumption of nuclear war if one satellite goes dark. That assumption in and of itself is harmful for them. </w:t>
      </w:r>
    </w:p>
    <w:p w14:paraId="13260075" w14:textId="77777777" w:rsidR="0093397A" w:rsidRDefault="00567E19" w:rsidP="0093397A">
      <w:pPr>
        <w:pStyle w:val="ListParagraph"/>
        <w:numPr>
          <w:ilvl w:val="0"/>
          <w:numId w:val="12"/>
        </w:numPr>
        <w:rPr>
          <w:rStyle w:val="StyleUnderline"/>
          <w:rFonts w:asciiTheme="majorHAnsi" w:hAnsiTheme="majorHAnsi" w:cstheme="majorHAnsi"/>
          <w:szCs w:val="26"/>
          <w:u w:val="none"/>
        </w:rPr>
      </w:pPr>
      <w:r w:rsidRPr="00DA13A2">
        <w:rPr>
          <w:rStyle w:val="StyleUnderline"/>
          <w:rFonts w:asciiTheme="majorHAnsi" w:hAnsiTheme="majorHAnsi" w:cstheme="majorHAnsi"/>
          <w:szCs w:val="26"/>
          <w:u w:val="none"/>
        </w:rPr>
        <w:t xml:space="preserve">Countries like </w:t>
      </w:r>
      <w:r>
        <w:rPr>
          <w:rStyle w:val="StyleUnderline"/>
          <w:rFonts w:asciiTheme="majorHAnsi" w:hAnsiTheme="majorHAnsi" w:cstheme="majorHAnsi"/>
          <w:szCs w:val="26"/>
          <w:u w:val="none"/>
        </w:rPr>
        <w:t>wont</w:t>
      </w:r>
      <w:r w:rsidRPr="00DA13A2">
        <w:rPr>
          <w:rStyle w:val="StyleUnderline"/>
          <w:rFonts w:asciiTheme="majorHAnsi" w:hAnsiTheme="majorHAnsi" w:cstheme="majorHAnsi"/>
          <w:szCs w:val="26"/>
          <w:u w:val="none"/>
        </w:rPr>
        <w:t xml:space="preserve"> to go to war with the biggest power in the world. </w:t>
      </w:r>
    </w:p>
    <w:p w14:paraId="542BFFC4" w14:textId="77777777" w:rsidR="0093397A" w:rsidRPr="0093397A" w:rsidRDefault="00567E19" w:rsidP="0093397A">
      <w:pPr>
        <w:pStyle w:val="ListParagraph"/>
        <w:numPr>
          <w:ilvl w:val="0"/>
          <w:numId w:val="12"/>
        </w:numPr>
        <w:rPr>
          <w:rFonts w:asciiTheme="majorHAnsi" w:hAnsiTheme="majorHAnsi" w:cstheme="majorHAnsi"/>
          <w:b/>
          <w:sz w:val="26"/>
          <w:szCs w:val="26"/>
        </w:rPr>
      </w:pPr>
      <w:r w:rsidRPr="00567E19">
        <w:t xml:space="preserve">There is already enough space dust in space for something big to have happened, but nuclear war hasn’t broken out </w:t>
      </w:r>
    </w:p>
    <w:p w14:paraId="2F2E3EDE" w14:textId="5C917B17" w:rsidR="00AB2BE9" w:rsidRPr="0093397A" w:rsidRDefault="00AB2BE9" w:rsidP="0093397A">
      <w:pPr>
        <w:pStyle w:val="ListParagraph"/>
        <w:numPr>
          <w:ilvl w:val="0"/>
          <w:numId w:val="12"/>
        </w:numPr>
        <w:rPr>
          <w:rFonts w:asciiTheme="majorHAnsi" w:hAnsiTheme="majorHAnsi" w:cstheme="majorHAnsi"/>
          <w:b/>
          <w:sz w:val="26"/>
          <w:szCs w:val="26"/>
        </w:rPr>
      </w:pPr>
      <w:r>
        <w:t>Their own orwig 16 card says squo debris would be enough to trigger the link</w:t>
      </w:r>
    </w:p>
    <w:p w14:paraId="17E9963D" w14:textId="77777777" w:rsidR="00AB2BE9" w:rsidRPr="00567E19" w:rsidRDefault="00AB2BE9" w:rsidP="00AB2BE9">
      <w:pPr>
        <w:pStyle w:val="ListParagraph"/>
      </w:pPr>
    </w:p>
    <w:p w14:paraId="413D5006" w14:textId="0F7460BC" w:rsidR="00CC5DC1" w:rsidRDefault="00567E19" w:rsidP="00567E19">
      <w:pPr>
        <w:pStyle w:val="Heading3"/>
      </w:pPr>
      <w:r>
        <w:lastRenderedPageBreak/>
        <w:t>A/2 Warming</w:t>
      </w:r>
    </w:p>
    <w:p w14:paraId="3C42DBBF" w14:textId="38519675" w:rsidR="00567E19" w:rsidRPr="003701D7" w:rsidRDefault="00567E19" w:rsidP="00567E19">
      <w:pPr>
        <w:pStyle w:val="Heading4"/>
        <w:rPr>
          <w:rFonts w:asciiTheme="majorHAnsi" w:hAnsiTheme="majorHAnsi" w:cstheme="majorHAnsi"/>
          <w:sz w:val="28"/>
          <w:szCs w:val="28"/>
        </w:rPr>
      </w:pPr>
      <w:r w:rsidRPr="003701D7">
        <w:rPr>
          <w:rFonts w:asciiTheme="majorHAnsi" w:hAnsiTheme="majorHAnsi" w:cstheme="majorHAnsi"/>
          <w:sz w:val="28"/>
          <w:szCs w:val="28"/>
        </w:rPr>
        <w:t xml:space="preserve">Extinction from warming requires 12 degrees and intervening actors will solve before then </w:t>
      </w:r>
    </w:p>
    <w:p w14:paraId="6BF4F2E8" w14:textId="77777777" w:rsidR="00567E19" w:rsidRPr="003701D7" w:rsidRDefault="00567E19" w:rsidP="00567E19">
      <w:pPr>
        <w:rPr>
          <w:rFonts w:asciiTheme="majorHAnsi" w:hAnsiTheme="majorHAnsi" w:cstheme="majorHAnsi"/>
        </w:rPr>
      </w:pPr>
      <w:r w:rsidRPr="003701D7">
        <w:rPr>
          <w:rStyle w:val="StyleUnderline"/>
          <w:rFonts w:asciiTheme="majorHAnsi" w:hAnsiTheme="majorHAnsi" w:cstheme="majorHAnsi"/>
          <w:sz w:val="28"/>
          <w:szCs w:val="28"/>
          <w:u w:val="none"/>
        </w:rPr>
        <w:t>Farquhar 17</w:t>
      </w:r>
      <w:r w:rsidRPr="003701D7">
        <w:rPr>
          <w:rFonts w:asciiTheme="majorHAnsi" w:hAnsiTheme="majorHAnsi" w:cstheme="majorHAnsi"/>
        </w:rPr>
        <w:t xml:space="preserve"> [(Sebastian, leads the Global Priorities Project (GPP) at the Centre for Effective Altruism) “Existential Risk: Diplomacy and Governance,” 2017, </w:t>
      </w:r>
      <w:hyperlink r:id="rId18" w:history="1">
        <w:r w:rsidRPr="003701D7">
          <w:rPr>
            <w:rStyle w:val="Hyperlink"/>
            <w:rFonts w:asciiTheme="majorHAnsi" w:hAnsiTheme="majorHAnsi" w:cstheme="majorHAnsi"/>
          </w:rPr>
          <w:t>https://www.fhi.ox.ac.uk/wp-content/uploads/Existential-Risks-2017-01-23.pdf</w:t>
        </w:r>
      </w:hyperlink>
      <w:r w:rsidRPr="003701D7">
        <w:rPr>
          <w:rFonts w:asciiTheme="majorHAnsi" w:hAnsiTheme="majorHAnsi" w:cstheme="majorHAnsi"/>
        </w:rPr>
        <w:t>] TDI</w:t>
      </w:r>
    </w:p>
    <w:p w14:paraId="2F179F93" w14:textId="77777777" w:rsidR="00567E19" w:rsidRPr="003701D7" w:rsidRDefault="00567E19" w:rsidP="00567E19">
      <w:pPr>
        <w:rPr>
          <w:rFonts w:asciiTheme="majorHAnsi" w:hAnsiTheme="majorHAnsi" w:cstheme="majorHAnsi"/>
        </w:rPr>
      </w:pPr>
      <w:r w:rsidRPr="003701D7">
        <w:rPr>
          <w:rStyle w:val="StyleUnderline"/>
          <w:rFonts w:asciiTheme="majorHAnsi" w:hAnsiTheme="majorHAnsi" w:cstheme="majorHAnsi"/>
          <w:highlight w:val="green"/>
        </w:rPr>
        <w:t>The</w:t>
      </w:r>
      <w:r w:rsidRPr="003701D7">
        <w:rPr>
          <w:rStyle w:val="StyleUnderline"/>
          <w:rFonts w:asciiTheme="majorHAnsi" w:hAnsiTheme="majorHAnsi" w:cstheme="majorHAnsi"/>
        </w:rPr>
        <w:t xml:space="preserve"> </w:t>
      </w:r>
      <w:r w:rsidRPr="003701D7">
        <w:rPr>
          <w:rStyle w:val="Emphasis"/>
          <w:rFonts w:asciiTheme="majorHAnsi" w:hAnsiTheme="majorHAnsi" w:cstheme="majorHAnsi"/>
        </w:rPr>
        <w:t>most likely</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 xml:space="preserve">levels of global warming are </w:t>
      </w:r>
      <w:r w:rsidRPr="003701D7">
        <w:rPr>
          <w:rStyle w:val="StyleUnderline"/>
          <w:rFonts w:asciiTheme="majorHAnsi" w:hAnsiTheme="majorHAnsi" w:cstheme="majorHAnsi"/>
          <w:iCs/>
          <w:highlight w:val="green"/>
        </w:rPr>
        <w:t>very unlikely to cause human extinction</w:t>
      </w:r>
      <w:r w:rsidRPr="003701D7">
        <w:rPr>
          <w:rFonts w:asciiTheme="majorHAnsi" w:hAnsiTheme="majorHAnsi" w:cstheme="majorHAnsi"/>
        </w:rPr>
        <w:t xml:space="preserve">.15 The </w:t>
      </w:r>
      <w:r w:rsidRPr="003701D7">
        <w:rPr>
          <w:rStyle w:val="StyleUnderline"/>
          <w:rFonts w:asciiTheme="majorHAnsi" w:hAnsiTheme="majorHAnsi" w:cstheme="majorHAnsi"/>
        </w:rPr>
        <w:t>existential risks of climate change</w:t>
      </w:r>
      <w:r w:rsidRPr="003701D7">
        <w:rPr>
          <w:rFonts w:asciiTheme="majorHAnsi" w:hAnsiTheme="majorHAnsi" w:cstheme="majorHAnsi"/>
        </w:rPr>
        <w:t xml:space="preserve"> instead </w:t>
      </w:r>
      <w:r w:rsidRPr="003701D7">
        <w:rPr>
          <w:rStyle w:val="StyleUnderline"/>
          <w:rFonts w:asciiTheme="majorHAnsi" w:hAnsiTheme="majorHAnsi" w:cstheme="majorHAnsi"/>
        </w:rPr>
        <w:t>stem from tail risk</w:t>
      </w:r>
      <w:r w:rsidRPr="003701D7">
        <w:rPr>
          <w:rFonts w:asciiTheme="majorHAnsi" w:hAnsiTheme="majorHAnsi" w:cstheme="majorHAnsi"/>
        </w:rPr>
        <w:t xml:space="preserve"> climate change </w:t>
      </w:r>
      <w:r w:rsidRPr="003701D7">
        <w:rPr>
          <w:rFonts w:asciiTheme="majorHAnsi" w:hAnsiTheme="majorHAnsi" w:cstheme="majorHAnsi"/>
          <w:highlight w:val="green"/>
        </w:rPr>
        <w:t xml:space="preserve">– </w:t>
      </w:r>
      <w:r w:rsidRPr="003701D7">
        <w:rPr>
          <w:rStyle w:val="Emphasis"/>
          <w:rFonts w:asciiTheme="majorHAnsi" w:hAnsiTheme="majorHAnsi" w:cstheme="majorHAnsi"/>
          <w:szCs w:val="26"/>
          <w:highlight w:val="green"/>
        </w:rPr>
        <w:t>the low probability of extreme</w:t>
      </w:r>
      <w:r w:rsidRPr="003701D7">
        <w:rPr>
          <w:rStyle w:val="StyleUnderline"/>
          <w:rFonts w:asciiTheme="majorHAnsi" w:hAnsiTheme="majorHAnsi" w:cstheme="majorHAnsi"/>
          <w:highlight w:val="green"/>
        </w:rPr>
        <w:t xml:space="preserve"> levels of warming</w:t>
      </w:r>
      <w:r w:rsidRPr="003701D7">
        <w:rPr>
          <w:rFonts w:asciiTheme="majorHAnsi" w:hAnsiTheme="majorHAnsi" w:cstheme="majorHAnsi"/>
        </w:rPr>
        <w:t xml:space="preserve"> – </w:t>
      </w:r>
      <w:r w:rsidRPr="003701D7">
        <w:rPr>
          <w:rStyle w:val="StyleUnderline"/>
          <w:rFonts w:asciiTheme="majorHAnsi" w:hAnsiTheme="majorHAnsi" w:cstheme="majorHAnsi"/>
        </w:rPr>
        <w:t>and interaction with other sources of risk</w:t>
      </w:r>
      <w:r w:rsidRPr="003701D7">
        <w:rPr>
          <w:rFonts w:asciiTheme="majorHAnsi" w:hAnsiTheme="majorHAnsi" w:cstheme="majorHAnsi"/>
        </w:rPr>
        <w:t xml:space="preserve">. It is impossible to say with confidence at what point global warming would become severe enough to pose an existential threat. Research has suggested that </w:t>
      </w:r>
      <w:r w:rsidRPr="003701D7">
        <w:rPr>
          <w:rStyle w:val="Emphasis"/>
          <w:rFonts w:asciiTheme="majorHAnsi" w:hAnsiTheme="majorHAnsi" w:cstheme="majorHAnsi"/>
          <w:sz w:val="24"/>
          <w:highlight w:val="green"/>
        </w:rPr>
        <w:t>warming of 11-12°C</w:t>
      </w:r>
      <w:r w:rsidRPr="003701D7">
        <w:rPr>
          <w:rStyle w:val="StyleUnderline"/>
          <w:rFonts w:asciiTheme="majorHAnsi" w:hAnsiTheme="majorHAnsi" w:cstheme="majorHAnsi"/>
          <w:highlight w:val="green"/>
        </w:rPr>
        <w:t xml:space="preserve"> would render most of the planet uninhabitable</w:t>
      </w:r>
      <w:r w:rsidRPr="003701D7">
        <w:rPr>
          <w:rFonts w:asciiTheme="majorHAnsi" w:hAnsiTheme="majorHAnsi" w:cstheme="majorHAnsi"/>
        </w:rP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Moreover, </w:t>
      </w:r>
      <w:r w:rsidRPr="003701D7">
        <w:rPr>
          <w:rStyle w:val="StyleUnderline"/>
          <w:rFonts w:asciiTheme="majorHAnsi" w:hAnsiTheme="majorHAnsi" w:cstheme="majorHAnsi"/>
        </w:rPr>
        <w:t>the timescales over which such changes might happen could mean</w:t>
      </w:r>
      <w:r w:rsidRPr="003701D7">
        <w:rPr>
          <w:rFonts w:asciiTheme="majorHAnsi" w:hAnsiTheme="majorHAnsi" w:cstheme="majorHAnsi"/>
        </w:rPr>
        <w:t xml:space="preserve"> that </w:t>
      </w:r>
      <w:r w:rsidRPr="003701D7">
        <w:rPr>
          <w:rStyle w:val="Emphasis"/>
          <w:rFonts w:asciiTheme="majorHAnsi" w:hAnsiTheme="majorHAnsi" w:cstheme="majorHAnsi"/>
        </w:rPr>
        <w:t>humanity is able to adapt</w:t>
      </w:r>
      <w:r w:rsidRPr="003701D7">
        <w:rPr>
          <w:rFonts w:asciiTheme="majorHAnsi" w:hAnsiTheme="majorHAnsi" w:cstheme="majorHAnsi"/>
        </w:rPr>
        <w:t xml:space="preserve"> enough </w:t>
      </w:r>
      <w:r w:rsidRPr="003701D7">
        <w:rPr>
          <w:rStyle w:val="StyleUnderline"/>
          <w:rFonts w:asciiTheme="majorHAnsi" w:hAnsiTheme="majorHAnsi" w:cstheme="majorHAnsi"/>
        </w:rPr>
        <w:t xml:space="preserve">to avoid extinction in </w:t>
      </w:r>
      <w:r w:rsidRPr="003701D7">
        <w:rPr>
          <w:rStyle w:val="Emphasis"/>
          <w:rFonts w:asciiTheme="majorHAnsi" w:hAnsiTheme="majorHAnsi" w:cstheme="majorHAnsi"/>
        </w:rPr>
        <w:t>even very extreme scenarios</w:t>
      </w:r>
      <w:r w:rsidRPr="003701D7">
        <w:rPr>
          <w:rFonts w:asciiTheme="majorHAnsi" w:hAnsiTheme="majorHAnsi" w:cstheme="majorHAnsi"/>
        </w:rPr>
        <w:t xml:space="preserve">. The probability of these levels of warming depends on eventual greenhouse gas concentrations. According to some experts, </w:t>
      </w:r>
      <w:r w:rsidRPr="003701D7">
        <w:rPr>
          <w:rStyle w:val="StyleUnderline"/>
          <w:rFonts w:asciiTheme="majorHAnsi" w:hAnsiTheme="majorHAnsi" w:cstheme="majorHAnsi"/>
        </w:rPr>
        <w:t>unless strong action is taken soon by major emitters</w:t>
      </w:r>
      <w:r w:rsidRPr="003701D7">
        <w:rPr>
          <w:rFonts w:asciiTheme="majorHAnsi" w:hAnsiTheme="majorHAnsi" w:cstheme="majorHAnsi"/>
        </w:rPr>
        <w:t xml:space="preserve">, it is likely that </w:t>
      </w:r>
      <w:r w:rsidRPr="003701D7">
        <w:rPr>
          <w:rStyle w:val="StyleUnderline"/>
          <w:rFonts w:asciiTheme="majorHAnsi" w:hAnsiTheme="majorHAnsi" w:cstheme="majorHAnsi"/>
        </w:rPr>
        <w:t>we will pursue a medium-high emissions pathway</w:t>
      </w:r>
      <w:r w:rsidRPr="003701D7">
        <w:rPr>
          <w:rFonts w:asciiTheme="majorHAnsi" w:hAnsiTheme="majorHAnsi" w:cstheme="majorHAnsi"/>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3701D7">
        <w:rPr>
          <w:rStyle w:val="StyleUnderline"/>
          <w:rFonts w:asciiTheme="majorHAnsi" w:hAnsiTheme="majorHAnsi" w:cstheme="majorHAnsi"/>
        </w:rPr>
        <w:t>if we continue to pursue a medium-high emissions pathway</w:t>
      </w:r>
      <w:r w:rsidRPr="003701D7">
        <w:rPr>
          <w:rFonts w:asciiTheme="majorHAnsi" w:hAnsiTheme="majorHAnsi" w:cstheme="majorHAnsi"/>
        </w:rPr>
        <w:t xml:space="preserve">, the </w:t>
      </w:r>
      <w:r w:rsidRPr="003701D7">
        <w:rPr>
          <w:rStyle w:val="StyleUnderline"/>
          <w:rFonts w:asciiTheme="majorHAnsi" w:hAnsiTheme="majorHAnsi" w:cstheme="majorHAnsi"/>
          <w:highlight w:val="green"/>
        </w:rPr>
        <w:t xml:space="preserve">probability of eventual warming of 6°C is around </w:t>
      </w:r>
      <w:r w:rsidRPr="003701D7">
        <w:rPr>
          <w:rStyle w:val="Emphasis"/>
          <w:rFonts w:asciiTheme="majorHAnsi" w:hAnsiTheme="majorHAnsi" w:cstheme="majorHAnsi"/>
          <w:sz w:val="24"/>
          <w:highlight w:val="green"/>
        </w:rPr>
        <w:t>10%</w:t>
      </w:r>
      <w:r w:rsidRPr="003701D7">
        <w:rPr>
          <w:rFonts w:asciiTheme="majorHAnsi" w:hAnsiTheme="majorHAnsi" w:cstheme="majorHAnsi"/>
        </w:rPr>
        <w:t xml:space="preserve">,23 </w:t>
      </w:r>
      <w:r w:rsidRPr="003701D7">
        <w:rPr>
          <w:rStyle w:val="StyleUnderline"/>
          <w:rFonts w:asciiTheme="majorHAnsi" w:hAnsiTheme="majorHAnsi" w:cstheme="majorHAnsi"/>
          <w:highlight w:val="green"/>
        </w:rPr>
        <w:t>and</w:t>
      </w:r>
      <w:r w:rsidRPr="003701D7">
        <w:rPr>
          <w:rFonts w:asciiTheme="majorHAnsi" w:hAnsiTheme="majorHAnsi" w:cstheme="majorHAnsi"/>
        </w:rPr>
        <w:t xml:space="preserve"> of </w:t>
      </w:r>
      <w:r w:rsidRPr="003701D7">
        <w:rPr>
          <w:rStyle w:val="StyleUnderline"/>
          <w:rFonts w:asciiTheme="majorHAnsi" w:hAnsiTheme="majorHAnsi" w:cstheme="majorHAnsi"/>
          <w:highlight w:val="green"/>
        </w:rPr>
        <w:t>10°C is</w:t>
      </w:r>
      <w:r w:rsidRPr="003701D7">
        <w:rPr>
          <w:rFonts w:asciiTheme="majorHAnsi" w:hAnsiTheme="majorHAnsi" w:cstheme="majorHAnsi"/>
          <w:highlight w:val="green"/>
        </w:rPr>
        <w:t xml:space="preserve"> </w:t>
      </w:r>
      <w:r w:rsidRPr="003701D7">
        <w:rPr>
          <w:rFonts w:asciiTheme="majorHAnsi" w:hAnsiTheme="majorHAnsi" w:cstheme="majorHAnsi"/>
          <w:szCs w:val="16"/>
        </w:rPr>
        <w:t xml:space="preserve">around </w:t>
      </w:r>
      <w:r w:rsidRPr="003701D7">
        <w:rPr>
          <w:rStyle w:val="Emphasis"/>
          <w:rFonts w:asciiTheme="majorHAnsi" w:hAnsiTheme="majorHAnsi" w:cstheme="majorHAnsi"/>
          <w:sz w:val="24"/>
          <w:highlight w:val="green"/>
        </w:rPr>
        <w:t>3%</w:t>
      </w:r>
      <w:r w:rsidRPr="003701D7">
        <w:rPr>
          <w:rFonts w:asciiTheme="majorHAnsi" w:hAnsiTheme="majorHAnsi" w:cstheme="majorHAnsi"/>
          <w:highlight w:val="green"/>
        </w:rPr>
        <w:t>.</w:t>
      </w:r>
      <w:r w:rsidRPr="003701D7">
        <w:rPr>
          <w:rFonts w:asciiTheme="majorHAnsi" w:hAnsiTheme="majorHAnsi" w:cstheme="majorHAnsi"/>
        </w:rPr>
        <w:t xml:space="preserve">24 </w:t>
      </w:r>
      <w:r w:rsidRPr="003701D7">
        <w:rPr>
          <w:rStyle w:val="StyleUnderline"/>
          <w:rFonts w:asciiTheme="majorHAnsi" w:hAnsiTheme="majorHAnsi" w:cstheme="majorHAnsi"/>
        </w:rPr>
        <w:t>These estimates are</w:t>
      </w:r>
      <w:r w:rsidRPr="003701D7">
        <w:rPr>
          <w:rFonts w:asciiTheme="majorHAnsi" w:hAnsiTheme="majorHAnsi" w:cstheme="majorHAnsi"/>
        </w:rPr>
        <w:t xml:space="preserve"> of course </w:t>
      </w:r>
      <w:r w:rsidRPr="003701D7">
        <w:rPr>
          <w:rStyle w:val="Emphasis"/>
          <w:rFonts w:asciiTheme="majorHAnsi" w:hAnsiTheme="majorHAnsi" w:cstheme="majorHAnsi"/>
        </w:rPr>
        <w:t>highly uncertain</w:t>
      </w:r>
      <w:r w:rsidRPr="003701D7">
        <w:rPr>
          <w:rFonts w:asciiTheme="majorHAnsi" w:hAnsiTheme="majorHAnsi" w:cstheme="majorHAnsi"/>
        </w:rPr>
        <w:t xml:space="preserve">. </w:t>
      </w:r>
      <w:r w:rsidRPr="003701D7">
        <w:rPr>
          <w:rStyle w:val="StyleUnderline"/>
          <w:rFonts w:asciiTheme="majorHAnsi" w:hAnsiTheme="majorHAnsi" w:cstheme="majorHAnsi"/>
        </w:rPr>
        <w:t xml:space="preserve">It is </w:t>
      </w:r>
      <w:r w:rsidRPr="003701D7">
        <w:rPr>
          <w:rStyle w:val="Emphasis"/>
          <w:rFonts w:asciiTheme="majorHAnsi" w:hAnsiTheme="majorHAnsi" w:cstheme="majorHAnsi"/>
        </w:rPr>
        <w:t>likely</w:t>
      </w:r>
      <w:r w:rsidRPr="003701D7">
        <w:rPr>
          <w:rFonts w:asciiTheme="majorHAnsi" w:hAnsiTheme="majorHAnsi" w:cstheme="majorHAnsi"/>
        </w:rPr>
        <w:t xml:space="preserve"> that </w:t>
      </w:r>
      <w:r w:rsidRPr="003701D7">
        <w:rPr>
          <w:rStyle w:val="StyleUnderline"/>
          <w:rFonts w:asciiTheme="majorHAnsi" w:hAnsiTheme="majorHAnsi" w:cstheme="majorHAnsi"/>
          <w:highlight w:val="green"/>
        </w:rPr>
        <w:t>the world will take action against climate change</w:t>
      </w:r>
      <w:r w:rsidRPr="003701D7">
        <w:rPr>
          <w:rStyle w:val="StyleUnderline"/>
          <w:rFonts w:asciiTheme="majorHAnsi" w:hAnsiTheme="majorHAnsi" w:cstheme="majorHAnsi"/>
        </w:rPr>
        <w:t xml:space="preserve"> once it begins to impose large costs</w:t>
      </w:r>
      <w:r w:rsidRPr="003701D7">
        <w:rPr>
          <w:rFonts w:asciiTheme="majorHAnsi" w:hAnsiTheme="majorHAnsi" w:cstheme="majorHAnsi"/>
        </w:rPr>
        <w:t xml:space="preserve"> on human society, </w:t>
      </w:r>
      <w:r w:rsidRPr="003701D7">
        <w:rPr>
          <w:rStyle w:val="Emphasis"/>
          <w:rFonts w:asciiTheme="majorHAnsi" w:hAnsiTheme="majorHAnsi" w:cstheme="majorHAnsi"/>
          <w:szCs w:val="26"/>
          <w:highlight w:val="green"/>
        </w:rPr>
        <w:t>long before there is warming of 10°C</w:t>
      </w:r>
      <w:r w:rsidRPr="003701D7">
        <w:rPr>
          <w:rFonts w:asciiTheme="majorHAnsi" w:hAnsiTheme="majorHAnsi" w:cstheme="majorHAnsi"/>
        </w:rPr>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2541D2B1" w14:textId="41416922" w:rsidR="00CC5DC1" w:rsidRDefault="00CC5DC1" w:rsidP="00CC5DC1">
      <w:pPr>
        <w:rPr>
          <w:b/>
          <w:sz w:val="26"/>
          <w:szCs w:val="26"/>
        </w:rPr>
      </w:pPr>
    </w:p>
    <w:p w14:paraId="30F24D09" w14:textId="5A821508" w:rsidR="00567E19" w:rsidRDefault="00567E19" w:rsidP="00CC5DC1">
      <w:pPr>
        <w:rPr>
          <w:b/>
          <w:sz w:val="26"/>
          <w:szCs w:val="26"/>
        </w:rPr>
      </w:pPr>
      <w:bookmarkStart w:id="3" w:name="_GoBack"/>
      <w:bookmarkEnd w:id="3"/>
    </w:p>
    <w:p w14:paraId="4B6DA7AD" w14:textId="77777777" w:rsidR="00567E19" w:rsidRDefault="00567E19" w:rsidP="00CC5DC1">
      <w:pPr>
        <w:rPr>
          <w:b/>
          <w:sz w:val="26"/>
          <w:szCs w:val="26"/>
        </w:rPr>
      </w:pPr>
    </w:p>
    <w:p w14:paraId="532D88BB" w14:textId="14E341B5" w:rsidR="00CC5DC1" w:rsidRDefault="00CC5DC1" w:rsidP="00CC5DC1">
      <w:pPr>
        <w:rPr>
          <w:b/>
          <w:sz w:val="26"/>
          <w:szCs w:val="26"/>
        </w:rPr>
      </w:pPr>
    </w:p>
    <w:p w14:paraId="6D5C7313" w14:textId="0EB79432" w:rsidR="00CC5DC1" w:rsidRDefault="00CC5DC1" w:rsidP="00CC5DC1">
      <w:pPr>
        <w:rPr>
          <w:b/>
          <w:sz w:val="26"/>
          <w:szCs w:val="26"/>
        </w:rPr>
      </w:pPr>
    </w:p>
    <w:p w14:paraId="33BCF20B" w14:textId="77777777" w:rsidR="00CC5DC1" w:rsidRPr="00CC5DC1" w:rsidRDefault="00CC5DC1" w:rsidP="00CC5DC1">
      <w:pPr>
        <w:rPr>
          <w:b/>
          <w:sz w:val="26"/>
          <w:szCs w:val="26"/>
        </w:rPr>
      </w:pPr>
    </w:p>
    <w:sectPr w:rsidR="00CC5DC1" w:rsidRPr="00CC5D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4F61F30"/>
    <w:multiLevelType w:val="hybridMultilevel"/>
    <w:tmpl w:val="04848B44"/>
    <w:lvl w:ilvl="0" w:tplc="3F343C0C">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5B1E85"/>
    <w:multiLevelType w:val="hybridMultilevel"/>
    <w:tmpl w:val="A2AC15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1E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0109"/>
    <w:rsid w:val="002843B2"/>
    <w:rsid w:val="00284ED6"/>
    <w:rsid w:val="00290C5A"/>
    <w:rsid w:val="00290C92"/>
    <w:rsid w:val="0029647A"/>
    <w:rsid w:val="00296504"/>
    <w:rsid w:val="002A7B29"/>
    <w:rsid w:val="002B0455"/>
    <w:rsid w:val="002B5511"/>
    <w:rsid w:val="002B7ACF"/>
    <w:rsid w:val="002C1CE3"/>
    <w:rsid w:val="002D4934"/>
    <w:rsid w:val="002E0643"/>
    <w:rsid w:val="002E392E"/>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51841"/>
    <w:rsid w:val="00351F2C"/>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67E19"/>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4E3"/>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09D"/>
    <w:rsid w:val="006D13F4"/>
    <w:rsid w:val="006D6AED"/>
    <w:rsid w:val="006E6D0B"/>
    <w:rsid w:val="006F126E"/>
    <w:rsid w:val="006F32C9"/>
    <w:rsid w:val="006F3834"/>
    <w:rsid w:val="006F3FC7"/>
    <w:rsid w:val="006F478E"/>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3181"/>
    <w:rsid w:val="0076495E"/>
    <w:rsid w:val="00765FC8"/>
    <w:rsid w:val="00775694"/>
    <w:rsid w:val="00793F46"/>
    <w:rsid w:val="007A1325"/>
    <w:rsid w:val="007A1A18"/>
    <w:rsid w:val="007A3BAF"/>
    <w:rsid w:val="007B53D8"/>
    <w:rsid w:val="007C2115"/>
    <w:rsid w:val="007C22C5"/>
    <w:rsid w:val="007C57E1"/>
    <w:rsid w:val="007C5811"/>
    <w:rsid w:val="007D2DF5"/>
    <w:rsid w:val="007D451A"/>
    <w:rsid w:val="007D5E3E"/>
    <w:rsid w:val="007D7596"/>
    <w:rsid w:val="007E242C"/>
    <w:rsid w:val="007E6631"/>
    <w:rsid w:val="007F421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3397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301"/>
    <w:rsid w:val="00A96E24"/>
    <w:rsid w:val="00AA6F6E"/>
    <w:rsid w:val="00AB122B"/>
    <w:rsid w:val="00AB21B0"/>
    <w:rsid w:val="00AB2BE9"/>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60125"/>
    <w:rsid w:val="00B60E1D"/>
    <w:rsid w:val="00B6656B"/>
    <w:rsid w:val="00B671F0"/>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F65"/>
    <w:rsid w:val="00C56DCC"/>
    <w:rsid w:val="00C57075"/>
    <w:rsid w:val="00C72AFE"/>
    <w:rsid w:val="00C81619"/>
    <w:rsid w:val="00C86EE5"/>
    <w:rsid w:val="00C90AF5"/>
    <w:rsid w:val="00C923D2"/>
    <w:rsid w:val="00CA013C"/>
    <w:rsid w:val="00CA6D6D"/>
    <w:rsid w:val="00CC5DC1"/>
    <w:rsid w:val="00CC7A4E"/>
    <w:rsid w:val="00CD1359"/>
    <w:rsid w:val="00CD4C83"/>
    <w:rsid w:val="00CE62B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DAD"/>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1EFD"/>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297952"/>
  <w14:defaultImageDpi w14:val="300"/>
  <w15:docId w15:val="{3C5E0B89-7F22-0440-9607-D0477A26D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6F478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F47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47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47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6F47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47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478E"/>
  </w:style>
  <w:style w:type="character" w:customStyle="1" w:styleId="Heading1Char">
    <w:name w:val="Heading 1 Char"/>
    <w:aliases w:val="Pocket Char"/>
    <w:basedOn w:val="DefaultParagraphFont"/>
    <w:link w:val="Heading1"/>
    <w:uiPriority w:val="9"/>
    <w:rsid w:val="006F47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47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478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6F47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F478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6F478E"/>
    <w:rPr>
      <w:b/>
      <w:sz w:val="26"/>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6F478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6F478E"/>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link w:val="Card"/>
    <w:uiPriority w:val="99"/>
    <w:unhideWhenUsed/>
    <w:rsid w:val="006F478E"/>
    <w:rPr>
      <w:color w:val="auto"/>
      <w:u w:val="none"/>
    </w:rPr>
  </w:style>
  <w:style w:type="paragraph" w:styleId="DocumentMap">
    <w:name w:val="Document Map"/>
    <w:basedOn w:val="Normal"/>
    <w:link w:val="DocumentMapChar"/>
    <w:uiPriority w:val="99"/>
    <w:semiHidden/>
    <w:unhideWhenUsed/>
    <w:rsid w:val="006F47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478E"/>
    <w:rPr>
      <w:rFonts w:ascii="Lucida Grande" w:hAnsi="Lucida Grande" w:cs="Lucida Grand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CC5D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C5DC1"/>
    <w:pPr>
      <w:widowControl w:val="0"/>
      <w:ind w:left="720"/>
      <w:jc w:val="both"/>
    </w:pPr>
    <w:rPr>
      <w:b/>
      <w:iCs/>
      <w:sz w:val="26"/>
      <w:u w:val="single"/>
    </w:rPr>
  </w:style>
  <w:style w:type="paragraph" w:customStyle="1" w:styleId="Emphasis1">
    <w:name w:val="Emphasis1"/>
    <w:basedOn w:val="Normal"/>
    <w:autoRedefine/>
    <w:uiPriority w:val="20"/>
    <w:qFormat/>
    <w:rsid w:val="00CC5DC1"/>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CC5DC1"/>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CC5DC1"/>
    <w:rPr>
      <w:rFonts w:ascii="Times New Roman" w:eastAsia="Times New Roman" w:hAnsi="Times New Roman" w:cs="Times New Roman"/>
    </w:rPr>
  </w:style>
  <w:style w:type="paragraph" w:styleId="ListParagraph">
    <w:name w:val="List Paragraph"/>
    <w:aliases w:val="6 font"/>
    <w:basedOn w:val="Normal"/>
    <w:uiPriority w:val="34"/>
    <w:unhideWhenUsed/>
    <w:qFormat/>
    <w:rsid w:val="00567E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rp.org/journal/paperinformation.aspx?paperid=85201" TargetMode="External"/><Relationship Id="rId18" Type="http://schemas.openxmlformats.org/officeDocument/2006/relationships/hyperlink" Target="https://www.fhi.ox.ac.uk/wp-content/uploads/Existential-Risks-2017-01-2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rp.org/journal/paperinformation.aspx?paperid=85201" TargetMode="External"/><Relationship Id="rId17" Type="http://schemas.openxmlformats.org/officeDocument/2006/relationships/hyperlink" Target="https://www.cfr.org/blog/big-bangs-red-herrings-and-dilemmas-space-security" TargetMode="External"/><Relationship Id="rId2" Type="http://schemas.openxmlformats.org/officeDocument/2006/relationships/customXml" Target="../customXml/item2.xml"/><Relationship Id="rId16" Type="http://schemas.openxmlformats.org/officeDocument/2006/relationships/hyperlink" Target="https://core.ac.uk/download/pdf/188590876.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rp.org/journal/paperinformation.aspx?paperid=85201" TargetMode="External"/><Relationship Id="rId5" Type="http://schemas.openxmlformats.org/officeDocument/2006/relationships/numbering" Target="numbering.xml"/><Relationship Id="rId15" Type="http://schemas.openxmlformats.org/officeDocument/2006/relationships/hyperlink" Target="https://www.scirp.org/journal/paperinformation.aspx?paperid=85201" TargetMode="External"/><Relationship Id="rId10" Type="http://schemas.openxmlformats.org/officeDocument/2006/relationships/hyperlink" Target="https://www.scirp.org/journal/paperinformation.aspx?paperid=85201"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lexis.com/research/retrieve" TargetMode="External"/><Relationship Id="rId14" Type="http://schemas.openxmlformats.org/officeDocument/2006/relationships/hyperlink" Target="https://www.scirp.org/journal/paperinformation.aspx?paperid=852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E03B74-9274-DB4D-9664-9F0A58492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27</Pages>
  <Words>10108</Words>
  <Characters>57622</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28</cp:revision>
  <dcterms:created xsi:type="dcterms:W3CDTF">2022-01-14T19:14:00Z</dcterms:created>
  <dcterms:modified xsi:type="dcterms:W3CDTF">2022-01-15T20:00:00Z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