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13BBF" w14:textId="77777777" w:rsidR="00E42E4C" w:rsidRPr="009B6E02" w:rsidRDefault="000C7FE8" w:rsidP="009B6E02">
      <w:pPr>
        <w:pStyle w:val="Heading1"/>
      </w:pPr>
      <w:r>
        <w:t>1NC</w:t>
      </w:r>
    </w:p>
    <w:p w14:paraId="37FDD02D" w14:textId="77777777" w:rsidR="000C7FE8" w:rsidRPr="009B6E02" w:rsidRDefault="0040202C" w:rsidP="000C7FE8">
      <w:pPr>
        <w:pStyle w:val="Heading2"/>
      </w:pPr>
      <w:r>
        <w:lastRenderedPageBreak/>
        <w:t>1</w:t>
      </w:r>
    </w:p>
    <w:p w14:paraId="1F281442" w14:textId="77777777" w:rsidR="005B5909" w:rsidRDefault="005B5909" w:rsidP="005B5909">
      <w:pPr>
        <w:pStyle w:val="Heading4"/>
      </w:pPr>
      <w:r>
        <w:t>Interp: Debaters must open source every document read in a round on their wiki in addition to having cites</w:t>
      </w:r>
      <w:r>
        <w:t xml:space="preserve">, open sourced docs, </w:t>
      </w:r>
      <w:r w:rsidR="001C0119">
        <w:t xml:space="preserve">contact info, </w:t>
      </w:r>
      <w:r>
        <w:t>and round reports</w:t>
      </w:r>
    </w:p>
    <w:p w14:paraId="5F9DED82" w14:textId="77777777" w:rsidR="005B5909" w:rsidRDefault="005B5909" w:rsidP="005B5909">
      <w:pPr>
        <w:pStyle w:val="Heading4"/>
      </w:pPr>
      <w:r>
        <w:t>Violation: they don’t, check the screenshot</w:t>
      </w:r>
    </w:p>
    <w:p w14:paraId="48AD83A5" w14:textId="77777777" w:rsidR="005B5909" w:rsidRDefault="005B5909" w:rsidP="005B5909">
      <w:pPr>
        <w:pStyle w:val="Heading4"/>
      </w:pPr>
      <w:r>
        <w:t>Standards</w:t>
      </w:r>
    </w:p>
    <w:p w14:paraId="43A02E9A" w14:textId="77777777" w:rsidR="005B5909" w:rsidRDefault="005B5909" w:rsidP="005B5909">
      <w:pPr>
        <w:pStyle w:val="Heading4"/>
      </w:pPr>
      <w:r>
        <w:t>1] Bad norm setting- cites don’t work for a lot of people which means open sourcing is a good way to see the positions they read but taking away that option is bad because it decreases accessibility and is an internal link to fairness</w:t>
      </w:r>
    </w:p>
    <w:p w14:paraId="7328A5BB" w14:textId="77777777" w:rsidR="005B5909" w:rsidRDefault="005B5909" w:rsidP="005B5909">
      <w:pPr>
        <w:pStyle w:val="Heading4"/>
      </w:pPr>
      <w:r>
        <w:t xml:space="preserve">2] Evidence ethics- open sourcing lets debaters see the </w:t>
      </w:r>
      <w:proofErr w:type="spellStart"/>
      <w:r>
        <w:t>entrie</w:t>
      </w:r>
      <w:proofErr w:type="spellEnd"/>
      <w:r>
        <w:t xml:space="preserve"> document with highlighting included which means that we can read the evidence beforehand and check evidence ethics- there isn’t a) enough time in round for that and b) seeing highlighting is key to checking if there was any </w:t>
      </w:r>
      <w:proofErr w:type="spellStart"/>
      <w:r>
        <w:t>violatioion</w:t>
      </w:r>
      <w:proofErr w:type="spellEnd"/>
      <w:r>
        <w:t xml:space="preserve"> which cites do not have</w:t>
      </w:r>
    </w:p>
    <w:p w14:paraId="796AE453" w14:textId="77777777" w:rsidR="001C0119" w:rsidRPr="004E5BE7" w:rsidRDefault="001C0119" w:rsidP="001C0119">
      <w:pPr>
        <w:pStyle w:val="Heading4"/>
      </w:pPr>
      <w:r>
        <w:t xml:space="preserve">3] </w:t>
      </w:r>
      <w:proofErr w:type="gramStart"/>
      <w:r w:rsidRPr="004E5BE7">
        <w:t>Pre round</w:t>
      </w:r>
      <w:proofErr w:type="gramEnd"/>
      <w:r w:rsidRPr="004E5BE7">
        <w:t xml:space="preserve"> prep – Contact info is key to ask for the </w:t>
      </w:r>
      <w:proofErr w:type="spellStart"/>
      <w:r w:rsidRPr="004E5BE7">
        <w:t>aff</w:t>
      </w:r>
      <w:proofErr w:type="spellEnd"/>
      <w:r w:rsidRPr="004E5BE7">
        <w:t xml:space="preserve"> or clarify disclosure. I don’t know what the 1nc should be and can’t make one. Key to education because we won’t get clash. Key to fairness because you get an unfair prep advantage. It also means you cannot vote </w:t>
      </w:r>
      <w:proofErr w:type="spellStart"/>
      <w:r w:rsidRPr="004E5BE7">
        <w:t>aff</w:t>
      </w:r>
      <w:proofErr w:type="spellEnd"/>
      <w:r w:rsidRPr="004E5BE7">
        <w:t xml:space="preserve"> because the NC didn’t have enough to properly contest it.</w:t>
      </w:r>
    </w:p>
    <w:p w14:paraId="14C64BDA" w14:textId="77777777" w:rsidR="001C0119" w:rsidRPr="001C0119" w:rsidRDefault="001C0119" w:rsidP="001C0119">
      <w:pPr>
        <w:pStyle w:val="Heading4"/>
      </w:pPr>
      <w:r>
        <w:t>4</w:t>
      </w:r>
      <w:r w:rsidRPr="004E5BE7">
        <w:t xml:space="preserve">] Accessibility – If debaters require accommodations or need you to read trigger warnings there’s no way for them to request that until it’s too late. Kills accessibility because there’s no way to make the round accessible if they can’t ask you to. </w:t>
      </w:r>
    </w:p>
    <w:p w14:paraId="16589BE0" w14:textId="77777777" w:rsidR="005B5909" w:rsidRDefault="005B5909" w:rsidP="005B5909">
      <w:pPr>
        <w:pStyle w:val="Heading4"/>
      </w:pPr>
      <w:r>
        <w:t>Fairness and education are voters.</w:t>
      </w:r>
      <w:r w:rsidRPr="00365376">
        <w:t xml:space="preserve"> </w:t>
      </w:r>
      <w:r w:rsidRPr="004E5BE7">
        <w:t>debate’s a game that needs rules to evaluate it and it teaches portable skills that we use lifelong.</w:t>
      </w:r>
    </w:p>
    <w:p w14:paraId="6060A442" w14:textId="77777777" w:rsidR="005B5909" w:rsidRPr="006F14F9" w:rsidRDefault="005B5909" w:rsidP="005B5909">
      <w:pPr>
        <w:pStyle w:val="Heading4"/>
        <w:rPr>
          <w:rFonts w:asciiTheme="majorHAnsi" w:hAnsiTheme="majorHAnsi" w:cstheme="majorHAnsi"/>
        </w:rPr>
      </w:pPr>
      <w:r w:rsidRPr="006F14F9">
        <w:rPr>
          <w:rFonts w:asciiTheme="majorHAnsi" w:hAnsiTheme="majorHAnsi" w:cstheme="majorHAnsi"/>
        </w:rPr>
        <w:t>Drop the debater</w:t>
      </w:r>
    </w:p>
    <w:p w14:paraId="768A678B" w14:textId="77777777" w:rsidR="005B5909" w:rsidRPr="006F14F9" w:rsidRDefault="005B5909" w:rsidP="005B5909">
      <w:pPr>
        <w:pStyle w:val="Heading4"/>
        <w:rPr>
          <w:rFonts w:asciiTheme="majorHAnsi" w:hAnsiTheme="majorHAnsi" w:cstheme="majorHAnsi"/>
        </w:rPr>
      </w:pPr>
      <w:r w:rsidRPr="006F14F9">
        <w:rPr>
          <w:rFonts w:asciiTheme="majorHAnsi" w:hAnsiTheme="majorHAnsi" w:cstheme="majorHAnsi"/>
        </w:rPr>
        <w:t xml:space="preserve">No </w:t>
      </w:r>
      <w:proofErr w:type="spellStart"/>
      <w:r w:rsidRPr="006F14F9">
        <w:rPr>
          <w:rFonts w:asciiTheme="majorHAnsi" w:hAnsiTheme="majorHAnsi" w:cstheme="majorHAnsi"/>
        </w:rPr>
        <w:t>rvis</w:t>
      </w:r>
      <w:proofErr w:type="spellEnd"/>
      <w:r w:rsidRPr="006F14F9">
        <w:rPr>
          <w:rFonts w:asciiTheme="majorHAnsi" w:hAnsiTheme="majorHAnsi" w:cstheme="majorHAnsi"/>
        </w:rPr>
        <w:t xml:space="preserve"> </w:t>
      </w:r>
      <w:r>
        <w:rPr>
          <w:rFonts w:asciiTheme="majorHAnsi" w:hAnsiTheme="majorHAnsi" w:cstheme="majorHAnsi"/>
        </w:rPr>
        <w:t>– they shouldn’t win for being fair.</w:t>
      </w:r>
    </w:p>
    <w:p w14:paraId="36B32B18" w14:textId="77777777" w:rsidR="005B5909" w:rsidRPr="004E5BE7" w:rsidRDefault="005B5909" w:rsidP="005B5909">
      <w:pPr>
        <w:pStyle w:val="Heading4"/>
      </w:pPr>
      <w:r w:rsidRPr="004E5BE7">
        <w:t xml:space="preserve">Competing </w:t>
      </w:r>
      <w:proofErr w:type="spellStart"/>
      <w:r w:rsidRPr="004E5BE7">
        <w:t>interps</w:t>
      </w:r>
      <w:proofErr w:type="spellEnd"/>
      <w:r w:rsidRPr="004E5BE7">
        <w:t xml:space="preserve"> - a) reasonability’s arbitrary &amp; forces judge intervention especially with 2ar recontextualizations to always sound like the more reasonable debater b) norm setting - we find the best possible norms c) reasonability collapses - you use offense/defense paradigm to evaluate </w:t>
      </w:r>
      <w:proofErr w:type="spellStart"/>
      <w:r w:rsidRPr="004E5BE7">
        <w:t>brightlines</w:t>
      </w:r>
      <w:proofErr w:type="spellEnd"/>
    </w:p>
    <w:p w14:paraId="12890B44" w14:textId="77777777" w:rsidR="009B6E02" w:rsidRDefault="005B5909" w:rsidP="00F601E6">
      <w:pPr>
        <w:rPr>
          <w:b/>
          <w:sz w:val="26"/>
          <w:szCs w:val="26"/>
        </w:rPr>
      </w:pPr>
      <w:r>
        <w:rPr>
          <w:b/>
          <w:noProof/>
          <w:sz w:val="26"/>
          <w:szCs w:val="26"/>
        </w:rPr>
        <w:lastRenderedPageBreak/>
        <w:drawing>
          <wp:inline distT="0" distB="0" distL="0" distR="0" wp14:anchorId="70C3C207" wp14:editId="20F77B6F">
            <wp:extent cx="8343900" cy="4036154"/>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1-15 at 3.30.16 PM.png"/>
                    <pic:cNvPicPr/>
                  </pic:nvPicPr>
                  <pic:blipFill>
                    <a:blip r:embed="rId9"/>
                    <a:stretch>
                      <a:fillRect/>
                    </a:stretch>
                  </pic:blipFill>
                  <pic:spPr>
                    <a:xfrm>
                      <a:off x="0" y="0"/>
                      <a:ext cx="8347518" cy="4037904"/>
                    </a:xfrm>
                    <a:prstGeom prst="rect">
                      <a:avLst/>
                    </a:prstGeom>
                  </pic:spPr>
                </pic:pic>
              </a:graphicData>
            </a:graphic>
          </wp:inline>
        </w:drawing>
      </w:r>
      <w:r>
        <w:rPr>
          <w:b/>
          <w:noProof/>
          <w:sz w:val="26"/>
          <w:szCs w:val="26"/>
        </w:rPr>
        <w:drawing>
          <wp:inline distT="0" distB="0" distL="0" distR="0" wp14:anchorId="51471296" wp14:editId="2EA0E65A">
            <wp:extent cx="7908925" cy="3934149"/>
            <wp:effectExtent l="0" t="0" r="317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1-15 at 3.30.06 PM.png"/>
                    <pic:cNvPicPr/>
                  </pic:nvPicPr>
                  <pic:blipFill>
                    <a:blip r:embed="rId10"/>
                    <a:stretch>
                      <a:fillRect/>
                    </a:stretch>
                  </pic:blipFill>
                  <pic:spPr>
                    <a:xfrm>
                      <a:off x="0" y="0"/>
                      <a:ext cx="7916163" cy="3937749"/>
                    </a:xfrm>
                    <a:prstGeom prst="rect">
                      <a:avLst/>
                    </a:prstGeom>
                  </pic:spPr>
                </pic:pic>
              </a:graphicData>
            </a:graphic>
          </wp:inline>
        </w:drawing>
      </w:r>
    </w:p>
    <w:p w14:paraId="2E81F77C" w14:textId="77777777" w:rsidR="000C7FE8" w:rsidRPr="000C7FE8" w:rsidRDefault="0040202C" w:rsidP="000C7FE8">
      <w:pPr>
        <w:pStyle w:val="Heading2"/>
      </w:pPr>
      <w:r>
        <w:lastRenderedPageBreak/>
        <w:t>2</w:t>
      </w:r>
    </w:p>
    <w:p w14:paraId="4B002A56" w14:textId="77777777" w:rsidR="00066BD0" w:rsidRPr="00010BC1" w:rsidRDefault="00066BD0" w:rsidP="00066BD0">
      <w:pPr>
        <w:pStyle w:val="Heading4"/>
        <w:rPr>
          <w:rFonts w:asciiTheme="majorHAnsi" w:hAnsiTheme="majorHAnsi" w:cstheme="majorHAnsi"/>
        </w:rPr>
      </w:pPr>
      <w:r w:rsidRPr="00010BC1">
        <w:rPr>
          <w:rFonts w:asciiTheme="majorHAnsi" w:hAnsiTheme="majorHAnsi" w:cstheme="majorHAnsi"/>
        </w:rPr>
        <w:t>Commercial space sectors are promoting innovation now</w:t>
      </w:r>
    </w:p>
    <w:p w14:paraId="6064FA5C" w14:textId="77777777" w:rsidR="00066BD0" w:rsidRPr="00010BC1" w:rsidRDefault="00066BD0" w:rsidP="00066BD0">
      <w:pPr>
        <w:rPr>
          <w:rFonts w:asciiTheme="majorHAnsi" w:hAnsiTheme="majorHAnsi" w:cstheme="majorHAnsi"/>
        </w:rPr>
      </w:pPr>
      <w:r w:rsidRPr="00010BC1">
        <w:rPr>
          <w:rFonts w:asciiTheme="majorHAnsi" w:hAnsiTheme="majorHAnsi" w:cstheme="majorHAnsi"/>
        </w:rPr>
        <w:t xml:space="preserve">Brian </w:t>
      </w:r>
      <w:r w:rsidRPr="00010BC1">
        <w:rPr>
          <w:rStyle w:val="Style13ptBold"/>
          <w:rFonts w:asciiTheme="majorHAnsi" w:hAnsiTheme="majorHAnsi" w:cstheme="majorHAnsi"/>
        </w:rPr>
        <w:t>Weeden 15</w:t>
      </w:r>
      <w:r w:rsidRPr="00010BC1">
        <w:rPr>
          <w:rFonts w:asciiTheme="majorHAnsi" w:hAnsiTheme="majorHAnsi" w:cstheme="majorHAnsi"/>
        </w:rPr>
        <w:t xml:space="preserve">, technical adviser for the Secure World Foundation, 10-5-2015, "Op-ed," </w:t>
      </w:r>
      <w:proofErr w:type="spellStart"/>
      <w:r w:rsidRPr="00010BC1">
        <w:rPr>
          <w:rFonts w:asciiTheme="majorHAnsi" w:hAnsiTheme="majorHAnsi" w:cstheme="majorHAnsi"/>
        </w:rPr>
        <w:t>SpaceNews</w:t>
      </w:r>
      <w:proofErr w:type="spellEnd"/>
      <w:r w:rsidRPr="00010BC1">
        <w:rPr>
          <w:rFonts w:asciiTheme="majorHAnsi" w:hAnsiTheme="majorHAnsi" w:cstheme="majorHAnsi"/>
        </w:rPr>
        <w:t>, https://spacenews.com/op-ed-american-leadership-in-space-2-0/</w:t>
      </w:r>
    </w:p>
    <w:p w14:paraId="1CE58273" w14:textId="77777777" w:rsidR="00066BD0" w:rsidRPr="00010BC1" w:rsidRDefault="00066BD0" w:rsidP="00066BD0">
      <w:pPr>
        <w:rPr>
          <w:rFonts w:asciiTheme="majorHAnsi" w:hAnsiTheme="majorHAnsi" w:cstheme="majorHAnsi"/>
        </w:rPr>
      </w:pPr>
      <w:r w:rsidRPr="00010BC1">
        <w:rPr>
          <w:rStyle w:val="Emphasis"/>
          <w:rFonts w:asciiTheme="majorHAnsi" w:hAnsiTheme="majorHAnsi" w:cstheme="majorHAnsi"/>
        </w:rPr>
        <w:t xml:space="preserve">Of all the countries in the world, </w:t>
      </w:r>
      <w:r w:rsidRPr="00D42E2C">
        <w:rPr>
          <w:rStyle w:val="Emphasis"/>
          <w:rFonts w:asciiTheme="majorHAnsi" w:hAnsiTheme="majorHAnsi" w:cstheme="majorHAnsi"/>
          <w:highlight w:val="green"/>
        </w:rPr>
        <w:t>the U</w:t>
      </w:r>
      <w:r w:rsidRPr="00010BC1">
        <w:rPr>
          <w:rStyle w:val="Emphasis"/>
          <w:rFonts w:asciiTheme="majorHAnsi" w:hAnsiTheme="majorHAnsi" w:cstheme="majorHAnsi"/>
        </w:rPr>
        <w:t xml:space="preserve">nited </w:t>
      </w:r>
      <w:r w:rsidRPr="00D42E2C">
        <w:rPr>
          <w:rStyle w:val="Emphasis"/>
          <w:rFonts w:asciiTheme="majorHAnsi" w:hAnsiTheme="majorHAnsi" w:cstheme="majorHAnsi"/>
          <w:highlight w:val="green"/>
        </w:rPr>
        <w:t>S</w:t>
      </w:r>
      <w:r w:rsidRPr="00010BC1">
        <w:rPr>
          <w:rStyle w:val="Emphasis"/>
          <w:rFonts w:asciiTheme="majorHAnsi" w:hAnsiTheme="majorHAnsi" w:cstheme="majorHAnsi"/>
        </w:rPr>
        <w:t xml:space="preserve">tates </w:t>
      </w:r>
      <w:r w:rsidRPr="00D42E2C">
        <w:rPr>
          <w:rStyle w:val="Emphasis"/>
          <w:rFonts w:asciiTheme="majorHAnsi" w:hAnsiTheme="majorHAnsi" w:cstheme="majorHAnsi"/>
          <w:highlight w:val="green"/>
        </w:rPr>
        <w:t>is best placed to</w:t>
      </w:r>
      <w:r w:rsidRPr="00010BC1">
        <w:rPr>
          <w:rStyle w:val="Emphasis"/>
          <w:rFonts w:asciiTheme="majorHAnsi" w:hAnsiTheme="majorHAnsi" w:cstheme="majorHAnsi"/>
        </w:rPr>
        <w:t xml:space="preserve"> be able to </w:t>
      </w:r>
      <w:r w:rsidRPr="00D42E2C">
        <w:rPr>
          <w:rStyle w:val="Emphasis"/>
          <w:rFonts w:asciiTheme="majorHAnsi" w:hAnsiTheme="majorHAnsi" w:cstheme="majorHAnsi"/>
          <w:highlight w:val="green"/>
        </w:rPr>
        <w:t>fully leverage</w:t>
      </w:r>
      <w:r w:rsidRPr="00010BC1">
        <w:rPr>
          <w:rStyle w:val="Emphasis"/>
          <w:rFonts w:asciiTheme="majorHAnsi" w:hAnsiTheme="majorHAnsi" w:cstheme="majorHAnsi"/>
        </w:rPr>
        <w:t xml:space="preserve"> the </w:t>
      </w:r>
      <w:r w:rsidRPr="00D42E2C">
        <w:rPr>
          <w:rStyle w:val="Emphasis"/>
          <w:rFonts w:asciiTheme="majorHAnsi" w:hAnsiTheme="majorHAnsi" w:cstheme="majorHAnsi"/>
          <w:highlight w:val="green"/>
        </w:rPr>
        <w:t>benefits from a robust commercial space sector</w:t>
      </w:r>
      <w:r w:rsidRPr="00D42E2C">
        <w:rPr>
          <w:rFonts w:asciiTheme="majorHAnsi" w:hAnsiTheme="majorHAnsi" w:cstheme="majorHAnsi"/>
          <w:highlight w:val="green"/>
        </w:rPr>
        <w:t xml:space="preserve">. </w:t>
      </w:r>
      <w:r w:rsidRPr="00D42E2C">
        <w:rPr>
          <w:rStyle w:val="StyleUnderline"/>
          <w:rFonts w:asciiTheme="majorHAnsi" w:hAnsiTheme="majorHAnsi" w:cstheme="majorHAnsi"/>
          <w:highlight w:val="green"/>
        </w:rPr>
        <w:t>It</w:t>
      </w:r>
      <w:r w:rsidRPr="00010BC1">
        <w:rPr>
          <w:rStyle w:val="StyleUnderline"/>
          <w:rFonts w:asciiTheme="majorHAnsi" w:hAnsiTheme="majorHAnsi" w:cstheme="majorHAnsi"/>
        </w:rPr>
        <w:t xml:space="preserve"> was the birthplace of the computer revolution, and is the global leader in information technology</w:t>
      </w:r>
      <w:r w:rsidRPr="00010BC1">
        <w:rPr>
          <w:rFonts w:asciiTheme="majorHAnsi" w:hAnsiTheme="majorHAnsi" w:cstheme="majorHAnsi"/>
        </w:rPr>
        <w:t xml:space="preserve">. It </w:t>
      </w:r>
      <w:r w:rsidRPr="00D42E2C">
        <w:rPr>
          <w:rStyle w:val="Emphasis"/>
          <w:rFonts w:asciiTheme="majorHAnsi" w:hAnsiTheme="majorHAnsi" w:cstheme="majorHAnsi"/>
          <w:highlight w:val="green"/>
        </w:rPr>
        <w:t>has a strong legal system for protecting i</w:t>
      </w:r>
      <w:r w:rsidRPr="00010BC1">
        <w:rPr>
          <w:rStyle w:val="Emphasis"/>
          <w:rFonts w:asciiTheme="majorHAnsi" w:hAnsiTheme="majorHAnsi" w:cstheme="majorHAnsi"/>
        </w:rPr>
        <w:t xml:space="preserve">ntellectual </w:t>
      </w:r>
      <w:r w:rsidRPr="00D42E2C">
        <w:rPr>
          <w:rStyle w:val="Emphasis"/>
          <w:rFonts w:asciiTheme="majorHAnsi" w:hAnsiTheme="majorHAnsi" w:cstheme="majorHAnsi"/>
          <w:highlight w:val="green"/>
        </w:rPr>
        <w:t>p</w:t>
      </w:r>
      <w:r w:rsidRPr="00010BC1">
        <w:rPr>
          <w:rStyle w:val="Emphasis"/>
          <w:rFonts w:asciiTheme="majorHAnsi" w:hAnsiTheme="majorHAnsi" w:cstheme="majorHAnsi"/>
        </w:rPr>
        <w:t xml:space="preserve">roperty rights </w:t>
      </w:r>
      <w:r w:rsidRPr="00D42E2C">
        <w:rPr>
          <w:rStyle w:val="Emphasis"/>
          <w:rFonts w:asciiTheme="majorHAnsi" w:hAnsiTheme="majorHAnsi" w:cstheme="majorHAnsi"/>
          <w:highlight w:val="green"/>
        </w:rPr>
        <w:t>while</w:t>
      </w:r>
      <w:r w:rsidRPr="00010BC1">
        <w:rPr>
          <w:rStyle w:val="Emphasis"/>
          <w:rFonts w:asciiTheme="majorHAnsi" w:hAnsiTheme="majorHAnsi" w:cstheme="majorHAnsi"/>
        </w:rPr>
        <w:t xml:space="preserve"> simultaneously </w:t>
      </w:r>
      <w:r w:rsidRPr="00D42E2C">
        <w:rPr>
          <w:rStyle w:val="Emphasis"/>
          <w:rFonts w:asciiTheme="majorHAnsi" w:hAnsiTheme="majorHAnsi" w:cstheme="majorHAnsi"/>
          <w:highlight w:val="green"/>
        </w:rPr>
        <w:t>encouraging robust competition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It is the U.S. commercial space industry, not government space programs, that will truly play to America’s strengths in a more competitive environment. There are </w:t>
      </w:r>
      <w:r w:rsidRPr="00D42E2C">
        <w:rPr>
          <w:rStyle w:val="StyleUnderline"/>
          <w:rFonts w:asciiTheme="majorHAnsi" w:hAnsiTheme="majorHAnsi" w:cstheme="majorHAnsi"/>
          <w:highlight w:val="green"/>
        </w:rPr>
        <w:t>agencies within the U.S.</w:t>
      </w:r>
      <w:r w:rsidRPr="00010BC1">
        <w:rPr>
          <w:rStyle w:val="StyleUnderline"/>
          <w:rFonts w:asciiTheme="majorHAnsi" w:hAnsiTheme="majorHAnsi" w:cstheme="majorHAnsi"/>
        </w:rPr>
        <w:t xml:space="preserve"> government that have </w:t>
      </w:r>
      <w:r w:rsidRPr="00D42E2C">
        <w:rPr>
          <w:rStyle w:val="StyleUnderline"/>
          <w:rFonts w:asciiTheme="majorHAnsi" w:hAnsiTheme="majorHAnsi" w:cstheme="majorHAnsi"/>
          <w:highlight w:val="green"/>
        </w:rPr>
        <w:t>already embraced this approach.</w:t>
      </w:r>
      <w:r w:rsidRPr="00010BC1">
        <w:rPr>
          <w:rStyle w:val="StyleUnderline"/>
          <w:rFonts w:asciiTheme="majorHAnsi" w:hAnsiTheme="majorHAnsi" w:cstheme="majorHAnsi"/>
        </w:rPr>
        <w:t xml:space="preserve"> One standout is the National Geospatial-Intelligence Agency (NGA).</w:t>
      </w:r>
      <w:r w:rsidRPr="00010BC1">
        <w:rPr>
          <w:rFonts w:asciiTheme="majorHAnsi" w:hAnsiTheme="majorHAnsi" w:cstheme="majorHAnsi"/>
        </w:rPr>
        <w:t xml:space="preserve"> Under the leadership of Robert Cardillo, </w:t>
      </w:r>
      <w:r w:rsidRPr="00010BC1">
        <w:rPr>
          <w:rStyle w:val="StyleUnderline"/>
          <w:rFonts w:asciiTheme="majorHAnsi" w:hAnsiTheme="majorHAnsi" w:cstheme="majorHAnsi"/>
        </w:rPr>
        <w:t>NGA is implementing a new strategy to find and exploit the innovations of the private sector, and increase the data and products it releases publicly.</w:t>
      </w:r>
      <w:r w:rsidRPr="00010BC1">
        <w:rPr>
          <w:rFonts w:asciiTheme="majorHAnsi" w:hAnsiTheme="majorHAnsi" w:cstheme="majorHAnsi"/>
        </w:rPr>
        <w:t xml:space="preserve"> NGA understands that the only way it can succeed in a more complex and dynamic world is by staying ahead of technology trends, which in turn means embracing private-sector innovation. </w:t>
      </w:r>
      <w:r w:rsidRPr="00010BC1">
        <w:rPr>
          <w:rStyle w:val="StyleUnderline"/>
          <w:rFonts w:asciiTheme="majorHAnsi" w:hAnsiTheme="majorHAnsi" w:cstheme="majorHAnsi"/>
        </w:rPr>
        <w:t>The rest of the U.S. government should follow NGA’s lead and continue to implement the elements of the Obama administration’s 2010 National Space Policy that encourage, foster and leverage the commercial space revolution</w:t>
      </w:r>
      <w:r w:rsidRPr="00010BC1">
        <w:rPr>
          <w:rFonts w:asciiTheme="majorHAnsi" w:hAnsiTheme="majorHAnsi" w:cstheme="majorHAnsi"/>
        </w:rPr>
        <w:t xml:space="preserve">. </w:t>
      </w:r>
      <w:r w:rsidRPr="00D42E2C">
        <w:rPr>
          <w:rStyle w:val="Emphasis"/>
          <w:rFonts w:asciiTheme="majorHAnsi" w:hAnsiTheme="majorHAnsi" w:cstheme="majorHAnsi"/>
          <w:highlight w:val="green"/>
        </w:rPr>
        <w:t>The focus should be on</w:t>
      </w:r>
      <w:r w:rsidRPr="00010BC1">
        <w:rPr>
          <w:rStyle w:val="Emphasis"/>
          <w:rFonts w:asciiTheme="majorHAnsi" w:hAnsiTheme="majorHAnsi" w:cstheme="majorHAnsi"/>
        </w:rPr>
        <w:t xml:space="preserve"> putting in place </w:t>
      </w:r>
      <w:r w:rsidRPr="00D42E2C">
        <w:rPr>
          <w:rStyle w:val="Emphasis"/>
          <w:rFonts w:asciiTheme="majorHAnsi" w:hAnsiTheme="majorHAnsi" w:cstheme="majorHAnsi"/>
          <w:highlight w:val="green"/>
        </w:rPr>
        <w:t>policies that</w:t>
      </w:r>
      <w:r w:rsidRPr="00010BC1">
        <w:rPr>
          <w:rStyle w:val="Emphasis"/>
          <w:rFonts w:asciiTheme="majorHAnsi" w:hAnsiTheme="majorHAnsi" w:cstheme="majorHAnsi"/>
        </w:rPr>
        <w:t xml:space="preserve"> will </w:t>
      </w:r>
      <w:r w:rsidRPr="00D42E2C">
        <w:rPr>
          <w:rStyle w:val="Emphasis"/>
          <w:rFonts w:asciiTheme="majorHAnsi" w:hAnsiTheme="majorHAnsi" w:cstheme="majorHAnsi"/>
          <w:highlight w:val="green"/>
        </w:rPr>
        <w:t>enable the</w:t>
      </w:r>
      <w:r w:rsidRPr="00010BC1">
        <w:rPr>
          <w:rStyle w:val="Emphasis"/>
          <w:rFonts w:asciiTheme="majorHAnsi" w:hAnsiTheme="majorHAnsi" w:cstheme="majorHAnsi"/>
        </w:rPr>
        <w:t xml:space="preserve"> U.S. </w:t>
      </w:r>
      <w:r w:rsidRPr="00D42E2C">
        <w:rPr>
          <w:rStyle w:val="Emphasis"/>
          <w:rFonts w:asciiTheme="majorHAnsi" w:hAnsiTheme="majorHAnsi" w:cstheme="majorHAnsi"/>
          <w:highlight w:val="green"/>
        </w:rPr>
        <w:t>commercial sector to innovate even faster</w:t>
      </w:r>
      <w:r w:rsidRPr="00010BC1">
        <w:rPr>
          <w:rStyle w:val="Emphasis"/>
          <w:rFonts w:asciiTheme="majorHAnsi" w:hAnsiTheme="majorHAnsi" w:cstheme="majorHAnsi"/>
        </w:rPr>
        <w:t>, ensuring that it will continue to outpace foreign competition and foreign government programs</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Where necessary, </w:t>
      </w:r>
      <w:r w:rsidRPr="00D42E2C">
        <w:rPr>
          <w:rStyle w:val="StyleUnderline"/>
          <w:rFonts w:asciiTheme="majorHAnsi" w:hAnsiTheme="majorHAnsi" w:cstheme="majorHAnsi"/>
          <w:highlight w:val="green"/>
        </w:rPr>
        <w:t>the</w:t>
      </w:r>
      <w:r w:rsidRPr="00010BC1">
        <w:rPr>
          <w:rStyle w:val="StyleUnderline"/>
          <w:rFonts w:asciiTheme="majorHAnsi" w:hAnsiTheme="majorHAnsi" w:cstheme="majorHAnsi"/>
        </w:rPr>
        <w:t xml:space="preserve"> U.S. </w:t>
      </w:r>
      <w:r w:rsidRPr="00D42E2C">
        <w:rPr>
          <w:rStyle w:val="StyleUnderline"/>
          <w:rFonts w:asciiTheme="majorHAnsi" w:hAnsiTheme="majorHAnsi" w:cstheme="majorHAnsi"/>
          <w:highlight w:val="green"/>
        </w:rPr>
        <w:t>government</w:t>
      </w:r>
      <w:r w:rsidRPr="00010BC1">
        <w:rPr>
          <w:rStyle w:val="StyleUnderline"/>
          <w:rFonts w:asciiTheme="majorHAnsi" w:hAnsiTheme="majorHAnsi" w:cstheme="majorHAnsi"/>
        </w:rPr>
        <w:t xml:space="preserve"> should be funding basic research and development, incentivizing industrial R&amp;D, and helping new technologies move through the “valley of death” from basic research toward commercialization</w:t>
      </w:r>
      <w:r w:rsidRPr="00010BC1">
        <w:rPr>
          <w:rFonts w:asciiTheme="majorHAnsi" w:hAnsiTheme="majorHAnsi" w:cstheme="majorHAnsi"/>
        </w:rPr>
        <w:t xml:space="preserve">. </w:t>
      </w:r>
      <w:r w:rsidRPr="00010BC1">
        <w:rPr>
          <w:rStyle w:val="Emphasis"/>
          <w:rFonts w:asciiTheme="majorHAnsi" w:hAnsiTheme="majorHAnsi" w:cstheme="majorHAnsi"/>
        </w:rPr>
        <w:t xml:space="preserve">It </w:t>
      </w:r>
      <w:r w:rsidRPr="00D42E2C">
        <w:rPr>
          <w:rStyle w:val="Emphasis"/>
          <w:rFonts w:asciiTheme="majorHAnsi" w:hAnsiTheme="majorHAnsi" w:cstheme="majorHAnsi"/>
          <w:highlight w:val="green"/>
        </w:rPr>
        <w:t>should be looking at how commercial products</w:t>
      </w:r>
      <w:r w:rsidRPr="00010BC1">
        <w:rPr>
          <w:rStyle w:val="Emphasis"/>
          <w:rFonts w:asciiTheme="majorHAnsi" w:hAnsiTheme="majorHAnsi" w:cstheme="majorHAnsi"/>
        </w:rPr>
        <w:t xml:space="preserve"> and services </w:t>
      </w:r>
      <w:r w:rsidRPr="00D42E2C">
        <w:rPr>
          <w:rStyle w:val="Emphasis"/>
          <w:rFonts w:asciiTheme="majorHAnsi" w:hAnsiTheme="majorHAnsi" w:cstheme="majorHAnsi"/>
          <w:highlight w:val="green"/>
        </w:rPr>
        <w:t>can complement, or even replace, government-only</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programs</w:t>
      </w:r>
      <w:r w:rsidRPr="00010BC1">
        <w:rPr>
          <w:rStyle w:val="Emphasis"/>
          <w:rFonts w:asciiTheme="majorHAnsi" w:hAnsiTheme="majorHAnsi" w:cstheme="majorHAnsi"/>
        </w:rPr>
        <w:t>.</w:t>
      </w:r>
      <w:r w:rsidRPr="00010BC1">
        <w:rPr>
          <w:rFonts w:asciiTheme="majorHAnsi" w:hAnsiTheme="majorHAnsi" w:cstheme="majorHAnsi"/>
        </w:rPr>
        <w:t xml:space="preserve"> And at the same </w:t>
      </w:r>
      <w:proofErr w:type="gramStart"/>
      <w:r w:rsidRPr="00010BC1">
        <w:rPr>
          <w:rFonts w:asciiTheme="majorHAnsi" w:hAnsiTheme="majorHAnsi" w:cstheme="majorHAnsi"/>
        </w:rPr>
        <w:t>time</w:t>
      </w:r>
      <w:proofErr w:type="gramEnd"/>
      <w:r w:rsidRPr="00010BC1">
        <w:rPr>
          <w:rFonts w:asciiTheme="majorHAnsi" w:hAnsiTheme="majorHAnsi" w:cstheme="majorHAnsi"/>
        </w:rPr>
        <w:t xml:space="preserve"> it should be watching out for the public good and putting in place minimal oversight functions to ensure a sustainable, reliable and predictable space environment that allows private investment to flourish.</w:t>
      </w:r>
    </w:p>
    <w:p w14:paraId="2BCA4640" w14:textId="77777777" w:rsidR="00066BD0" w:rsidRPr="00010BC1" w:rsidRDefault="00066BD0" w:rsidP="00066BD0">
      <w:pPr>
        <w:pStyle w:val="Heading4"/>
        <w:rPr>
          <w:rFonts w:asciiTheme="majorHAnsi" w:hAnsiTheme="majorHAnsi" w:cstheme="majorHAnsi"/>
        </w:rPr>
      </w:pPr>
      <w:r w:rsidRPr="00010BC1">
        <w:rPr>
          <w:rFonts w:asciiTheme="majorHAnsi" w:hAnsiTheme="majorHAnsi" w:cstheme="majorHAnsi"/>
        </w:rPr>
        <w:t xml:space="preserve">Strong commercial space catalyzes </w:t>
      </w:r>
      <w:r w:rsidRPr="00010BC1">
        <w:rPr>
          <w:rFonts w:asciiTheme="majorHAnsi" w:hAnsiTheme="majorHAnsi" w:cstheme="majorHAnsi"/>
          <w:u w:val="single"/>
        </w:rPr>
        <w:t>tech innovation</w:t>
      </w:r>
      <w:r w:rsidRPr="00010BC1">
        <w:rPr>
          <w:rFonts w:asciiTheme="majorHAnsi" w:hAnsiTheme="majorHAnsi" w:cstheme="majorHAnsi"/>
        </w:rPr>
        <w:t xml:space="preserve"> – progress at the margins and spinoff tech change global information networks </w:t>
      </w:r>
    </w:p>
    <w:p w14:paraId="09F5E23D" w14:textId="77777777" w:rsidR="00066BD0" w:rsidRPr="00010BC1" w:rsidRDefault="00066BD0" w:rsidP="00066BD0">
      <w:pPr>
        <w:rPr>
          <w:rFonts w:asciiTheme="majorHAnsi" w:hAnsiTheme="majorHAnsi" w:cstheme="majorHAnsi"/>
        </w:rPr>
      </w:pPr>
      <w:r w:rsidRPr="00010BC1">
        <w:rPr>
          <w:rFonts w:asciiTheme="majorHAnsi" w:hAnsiTheme="majorHAnsi" w:cstheme="majorHAnsi"/>
        </w:rPr>
        <w:t xml:space="preserve">Joshua </w:t>
      </w:r>
      <w:r w:rsidRPr="00010BC1">
        <w:rPr>
          <w:rStyle w:val="Style13ptBold"/>
          <w:rFonts w:asciiTheme="majorHAnsi" w:hAnsiTheme="majorHAnsi" w:cstheme="majorHAnsi"/>
        </w:rPr>
        <w:t>Hampson 2017</w:t>
      </w:r>
      <w:r w:rsidRPr="00010BC1">
        <w:rPr>
          <w:rFonts w:asciiTheme="majorHAnsi" w:hAnsiTheme="majorHAnsi" w:cstheme="majorHAnsi"/>
        </w:rPr>
        <w:t xml:space="preserve">, Security Studies Fellow at the </w:t>
      </w:r>
      <w:proofErr w:type="spellStart"/>
      <w:r w:rsidRPr="00010BC1">
        <w:rPr>
          <w:rFonts w:asciiTheme="majorHAnsi" w:hAnsiTheme="majorHAnsi" w:cstheme="majorHAnsi"/>
        </w:rPr>
        <w:t>Niskanen</w:t>
      </w:r>
      <w:proofErr w:type="spellEnd"/>
      <w:r w:rsidRPr="00010BC1">
        <w:rPr>
          <w:rFonts w:asciiTheme="majorHAnsi" w:hAnsiTheme="majorHAnsi" w:cstheme="majorHAnsi"/>
        </w:rPr>
        <w:t xml:space="preserve"> Center, 1-25-2017, “The Future of Space Commercialization”, </w:t>
      </w:r>
      <w:proofErr w:type="spellStart"/>
      <w:r w:rsidRPr="00010BC1">
        <w:rPr>
          <w:rFonts w:asciiTheme="majorHAnsi" w:hAnsiTheme="majorHAnsi" w:cstheme="majorHAnsi"/>
        </w:rPr>
        <w:t>Niskanen</w:t>
      </w:r>
      <w:proofErr w:type="spellEnd"/>
      <w:r w:rsidRPr="00010BC1">
        <w:rPr>
          <w:rFonts w:asciiTheme="majorHAnsi" w:hAnsiTheme="majorHAnsi" w:cstheme="majorHAnsi"/>
        </w:rPr>
        <w:t xml:space="preserve"> Center, https://republicans-science.house.gov/sites/republicans.science.house.gov/files/documents/TheFutureofSpaceCommercializationFinal.pdf</w:t>
      </w:r>
    </w:p>
    <w:p w14:paraId="38F50199" w14:textId="77777777" w:rsidR="00066BD0" w:rsidRPr="00010BC1" w:rsidRDefault="00066BD0" w:rsidP="00066BD0">
      <w:pPr>
        <w:rPr>
          <w:rStyle w:val="Emphasis"/>
          <w:rFonts w:asciiTheme="majorHAnsi" w:hAnsiTheme="majorHAnsi" w:cstheme="majorHAnsi"/>
        </w:rPr>
      </w:pPr>
      <w:r w:rsidRPr="00D42E2C">
        <w:rPr>
          <w:rStyle w:val="StyleUnderline"/>
          <w:rFonts w:asciiTheme="majorHAnsi" w:hAnsiTheme="majorHAnsi" w:cstheme="majorHAnsi"/>
          <w:highlight w:val="green"/>
        </w:rPr>
        <w:t xml:space="preserve">Innovation is </w:t>
      </w:r>
      <w:r w:rsidRPr="00010BC1">
        <w:rPr>
          <w:rStyle w:val="StyleUnderline"/>
          <w:rFonts w:asciiTheme="majorHAnsi" w:hAnsiTheme="majorHAnsi" w:cstheme="majorHAnsi"/>
        </w:rPr>
        <w:t xml:space="preserve">generally </w:t>
      </w:r>
      <w:r w:rsidRPr="00D42E2C">
        <w:rPr>
          <w:rStyle w:val="StyleUnderline"/>
          <w:rFonts w:asciiTheme="majorHAnsi" w:hAnsiTheme="majorHAnsi" w:cstheme="majorHAnsi"/>
          <w:highlight w:val="green"/>
        </w:rPr>
        <w:t>hard to predict</w:t>
      </w:r>
      <w:r w:rsidRPr="00010BC1">
        <w:rPr>
          <w:rStyle w:val="StyleUnderline"/>
          <w:rFonts w:asciiTheme="majorHAnsi" w:hAnsiTheme="majorHAnsi" w:cstheme="majorHAnsi"/>
        </w:rPr>
        <w:t xml:space="preserve">; some </w:t>
      </w:r>
      <w:r w:rsidRPr="00D42E2C">
        <w:rPr>
          <w:rStyle w:val="StyleUnderline"/>
          <w:rFonts w:asciiTheme="majorHAnsi" w:hAnsiTheme="majorHAnsi" w:cstheme="majorHAnsi"/>
          <w:highlight w:val="green"/>
        </w:rPr>
        <w:t>new tech</w:t>
      </w:r>
      <w:r w:rsidRPr="00010BC1">
        <w:rPr>
          <w:rStyle w:val="StyleUnderline"/>
          <w:rFonts w:asciiTheme="majorHAnsi" w:hAnsiTheme="majorHAnsi" w:cstheme="majorHAnsi"/>
        </w:rPr>
        <w:t xml:space="preserve">nologies </w:t>
      </w:r>
      <w:r w:rsidRPr="00D42E2C">
        <w:rPr>
          <w:rStyle w:val="StyleUnderline"/>
          <w:rFonts w:asciiTheme="majorHAnsi" w:hAnsiTheme="majorHAnsi" w:cstheme="majorHAnsi"/>
          <w:highlight w:val="green"/>
        </w:rPr>
        <w:t>seem to come out of nowhere and</w:t>
      </w:r>
      <w:r w:rsidRPr="00010BC1">
        <w:rPr>
          <w:rStyle w:val="StyleUnderline"/>
          <w:rFonts w:asciiTheme="majorHAnsi" w:hAnsiTheme="majorHAnsi" w:cstheme="majorHAnsi"/>
        </w:rPr>
        <w:t xml:space="preserve"> others only </w:t>
      </w:r>
      <w:r w:rsidRPr="00D42E2C">
        <w:rPr>
          <w:rStyle w:val="StyleUnderline"/>
          <w:rFonts w:asciiTheme="majorHAnsi" w:hAnsiTheme="majorHAnsi" w:cstheme="majorHAnsi"/>
          <w:highlight w:val="green"/>
        </w:rPr>
        <w:t>take off when paired with</w:t>
      </w:r>
      <w:r w:rsidRPr="00010BC1">
        <w:rPr>
          <w:rStyle w:val="StyleUnderline"/>
          <w:rFonts w:asciiTheme="majorHAnsi" w:hAnsiTheme="majorHAnsi" w:cstheme="majorHAnsi"/>
        </w:rPr>
        <w:t xml:space="preserve"> a </w:t>
      </w:r>
      <w:r w:rsidRPr="00D42E2C">
        <w:rPr>
          <w:rStyle w:val="StyleUnderline"/>
          <w:rFonts w:asciiTheme="majorHAnsi" w:hAnsiTheme="majorHAnsi" w:cstheme="majorHAnsi"/>
          <w:highlight w:val="green"/>
        </w:rPr>
        <w:t>new application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It is difficult to predict the future, but </w:t>
      </w:r>
      <w:r w:rsidRPr="00010BC1">
        <w:rPr>
          <w:rStyle w:val="Emphasis"/>
          <w:rFonts w:asciiTheme="majorHAnsi" w:hAnsiTheme="majorHAnsi" w:cstheme="majorHAnsi"/>
        </w:rPr>
        <w:t xml:space="preserve">it is reasonable to expect that </w:t>
      </w:r>
      <w:r w:rsidRPr="00D42E2C">
        <w:rPr>
          <w:rStyle w:val="Emphasis"/>
          <w:rFonts w:asciiTheme="majorHAnsi" w:hAnsiTheme="majorHAnsi" w:cstheme="majorHAnsi"/>
          <w:highlight w:val="green"/>
        </w:rPr>
        <w:t xml:space="preserve">a growing </w:t>
      </w:r>
      <w:r w:rsidRPr="00D42E2C">
        <w:rPr>
          <w:rStyle w:val="Emphasis"/>
          <w:rFonts w:asciiTheme="majorHAnsi" w:hAnsiTheme="majorHAnsi" w:cstheme="majorHAnsi"/>
          <w:highlight w:val="green"/>
        </w:rPr>
        <w:lastRenderedPageBreak/>
        <w:t>space economy would open opportunities for tech</w:t>
      </w:r>
      <w:r w:rsidRPr="00010BC1">
        <w:rPr>
          <w:rStyle w:val="Emphasis"/>
          <w:rFonts w:asciiTheme="majorHAnsi" w:hAnsiTheme="majorHAnsi" w:cstheme="majorHAnsi"/>
        </w:rPr>
        <w:t xml:space="preserve">nological and organizational </w:t>
      </w:r>
      <w:r w:rsidRPr="00D42E2C">
        <w:rPr>
          <w:rStyle w:val="Emphasis"/>
          <w:rFonts w:asciiTheme="majorHAnsi" w:hAnsiTheme="majorHAnsi" w:cstheme="majorHAnsi"/>
          <w:highlight w:val="green"/>
        </w:rPr>
        <w:t>innovation</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In terms of technology, </w:t>
      </w:r>
      <w:r w:rsidRPr="00D42E2C">
        <w:rPr>
          <w:rStyle w:val="Emphasis"/>
          <w:rFonts w:asciiTheme="majorHAnsi" w:hAnsiTheme="majorHAnsi" w:cstheme="majorHAnsi"/>
          <w:highlight w:val="green"/>
        </w:rPr>
        <w:t xml:space="preserve">the </w:t>
      </w:r>
      <w:r w:rsidRPr="00010BC1">
        <w:rPr>
          <w:rStyle w:val="Emphasis"/>
          <w:rFonts w:asciiTheme="majorHAnsi" w:hAnsiTheme="majorHAnsi" w:cstheme="majorHAnsi"/>
        </w:rPr>
        <w:t xml:space="preserve">difficult </w:t>
      </w:r>
      <w:r w:rsidRPr="00D42E2C">
        <w:rPr>
          <w:rStyle w:val="Emphasis"/>
          <w:rFonts w:asciiTheme="majorHAnsi" w:hAnsiTheme="majorHAnsi" w:cstheme="majorHAnsi"/>
          <w:highlight w:val="green"/>
        </w:rPr>
        <w:t>environment of outer space</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helps incentivize progress</w:t>
      </w:r>
      <w:r w:rsidRPr="00010BC1">
        <w:rPr>
          <w:rStyle w:val="Emphasis"/>
          <w:rFonts w:asciiTheme="majorHAnsi" w:hAnsiTheme="majorHAnsi" w:cstheme="majorHAnsi"/>
        </w:rPr>
        <w:t xml:space="preserve"> along the margins.</w:t>
      </w:r>
      <w:r w:rsidRPr="00010BC1">
        <w:rPr>
          <w:rFonts w:asciiTheme="majorHAnsi" w:hAnsiTheme="majorHAnsi" w:cstheme="majorHAnsi"/>
        </w:rPr>
        <w:t xml:space="preserve"> Because each object launched into orbit costs a significant amount of money—at the moment between $27,000 and $43,000 per pound, though that will likely drop in the future —</w:t>
      </w:r>
      <w:r w:rsidRPr="00010BC1">
        <w:rPr>
          <w:rStyle w:val="StyleUnderline"/>
          <w:rFonts w:asciiTheme="majorHAnsi" w:hAnsiTheme="majorHAnsi" w:cstheme="majorHAnsi"/>
        </w:rPr>
        <w:t>each</w:t>
      </w:r>
      <w:r w:rsidRPr="00010BC1">
        <w:rPr>
          <w:rFonts w:asciiTheme="majorHAnsi" w:hAnsiTheme="majorHAnsi" w:cstheme="majorHAnsi"/>
        </w:rPr>
        <w:t xml:space="preserve"> 19 </w:t>
      </w:r>
      <w:r w:rsidRPr="00010BC1">
        <w:rPr>
          <w:rStyle w:val="StyleUnderline"/>
          <w:rFonts w:asciiTheme="majorHAnsi" w:hAnsiTheme="majorHAnsi" w:cstheme="majorHAnsi"/>
        </w:rPr>
        <w:t>reduction in payload size saves money or means more can be launched</w:t>
      </w:r>
      <w:r w:rsidRPr="00010BC1">
        <w:rPr>
          <w:rFonts w:asciiTheme="majorHAnsi" w:hAnsiTheme="majorHAnsi" w:cstheme="majorHAnsi"/>
        </w:rPr>
        <w:t xml:space="preserve">. At the same time, </w:t>
      </w:r>
      <w:r w:rsidRPr="00010BC1">
        <w:rPr>
          <w:rStyle w:val="StyleUnderline"/>
          <w:rFonts w:asciiTheme="majorHAnsi" w:hAnsiTheme="majorHAnsi" w:cstheme="majorHAnsi"/>
        </w:rPr>
        <w:t>the ability to fit more capability into a smaller satellite opens outer space to actors that previously were priced out of the market</w:t>
      </w:r>
      <w:r w:rsidRPr="00010BC1">
        <w:rPr>
          <w:rFonts w:asciiTheme="majorHAnsi" w:hAnsiTheme="majorHAnsi" w:cstheme="majorHAnsi"/>
        </w:rPr>
        <w:t xml:space="preserve">. This is one of the reasons why small, affordable satellites are increasingly pursued by companies or organizations that cannot afford to launch larger traditional satellites. </w:t>
      </w:r>
      <w:r w:rsidRPr="00010BC1">
        <w:rPr>
          <w:rStyle w:val="StyleUnderline"/>
          <w:rFonts w:asciiTheme="majorHAnsi" w:hAnsiTheme="majorHAnsi" w:cstheme="majorHAnsi"/>
        </w:rPr>
        <w:t>These small</w:t>
      </w:r>
      <w:r w:rsidRPr="00010BC1">
        <w:rPr>
          <w:rFonts w:asciiTheme="majorHAnsi" w:hAnsiTheme="majorHAnsi" w:cstheme="majorHAnsi"/>
        </w:rPr>
        <w:t xml:space="preserve"> 20 </w:t>
      </w:r>
      <w:r w:rsidRPr="00010BC1">
        <w:rPr>
          <w:rStyle w:val="StyleUnderline"/>
          <w:rFonts w:asciiTheme="majorHAnsi" w:hAnsiTheme="majorHAnsi" w:cstheme="majorHAnsi"/>
        </w:rPr>
        <w:t xml:space="preserve">satellites also provide non-traditional launchers, such as engineering students or </w:t>
      </w:r>
      <w:proofErr w:type="spellStart"/>
      <w:r w:rsidRPr="00010BC1">
        <w:rPr>
          <w:rStyle w:val="StyleUnderline"/>
          <w:rFonts w:asciiTheme="majorHAnsi" w:hAnsiTheme="majorHAnsi" w:cstheme="majorHAnsi"/>
        </w:rPr>
        <w:t>prototypers</w:t>
      </w:r>
      <w:proofErr w:type="spellEnd"/>
      <w:r w:rsidRPr="00010BC1">
        <w:rPr>
          <w:rStyle w:val="StyleUnderline"/>
          <w:rFonts w:asciiTheme="majorHAnsi" w:hAnsiTheme="majorHAnsi" w:cstheme="majorHAnsi"/>
        </w:rPr>
        <w:t>, the opportunity to learn about satellite production and test new technologies before working on a full-sized satellite</w:t>
      </w:r>
      <w:r w:rsidRPr="00010BC1">
        <w:rPr>
          <w:rFonts w:asciiTheme="majorHAnsi" w:hAnsiTheme="majorHAnsi" w:cstheme="majorHAnsi"/>
        </w:rPr>
        <w:t xml:space="preserve">. </w:t>
      </w:r>
      <w:r w:rsidRPr="00010BC1">
        <w:rPr>
          <w:rStyle w:val="Emphasis"/>
          <w:rFonts w:asciiTheme="majorHAnsi" w:hAnsiTheme="majorHAnsi" w:cstheme="majorHAnsi"/>
        </w:rPr>
        <w:t xml:space="preserve">That </w:t>
      </w:r>
      <w:r w:rsidRPr="00D42E2C">
        <w:rPr>
          <w:rStyle w:val="Emphasis"/>
          <w:rFonts w:asciiTheme="majorHAnsi" w:hAnsiTheme="majorHAnsi" w:cstheme="majorHAnsi"/>
          <w:highlight w:val="green"/>
        </w:rPr>
        <w:t>expansion of developers, experimenters</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 xml:space="preserve">and testers </w:t>
      </w:r>
      <w:r w:rsidRPr="00010BC1">
        <w:rPr>
          <w:rStyle w:val="Emphasis"/>
          <w:rFonts w:asciiTheme="majorHAnsi" w:hAnsiTheme="majorHAnsi" w:cstheme="majorHAnsi"/>
        </w:rPr>
        <w:t xml:space="preserve">cannot but help </w:t>
      </w:r>
      <w:r w:rsidRPr="00D42E2C">
        <w:rPr>
          <w:rStyle w:val="Emphasis"/>
          <w:rFonts w:asciiTheme="majorHAnsi" w:hAnsiTheme="majorHAnsi" w:cstheme="majorHAnsi"/>
          <w:highlight w:val="green"/>
        </w:rPr>
        <w:t>increase innovation</w:t>
      </w:r>
      <w:r w:rsidRPr="00010BC1">
        <w:rPr>
          <w:rStyle w:val="Emphasis"/>
          <w:rFonts w:asciiTheme="majorHAnsi" w:hAnsiTheme="majorHAnsi" w:cstheme="majorHAnsi"/>
        </w:rPr>
        <w:t xml:space="preserve"> opportunities</w:t>
      </w:r>
      <w:r w:rsidRPr="00010BC1">
        <w:rPr>
          <w:rFonts w:asciiTheme="majorHAnsi" w:hAnsiTheme="majorHAnsi" w:cstheme="majorHAnsi"/>
        </w:rPr>
        <w:t xml:space="preserve">. </w:t>
      </w:r>
      <w:r w:rsidRPr="00D42E2C">
        <w:rPr>
          <w:rStyle w:val="Emphasis"/>
          <w:rFonts w:asciiTheme="majorHAnsi" w:hAnsiTheme="majorHAnsi" w:cstheme="majorHAnsi"/>
          <w:highlight w:val="green"/>
        </w:rPr>
        <w:t>Tech</w:t>
      </w:r>
      <w:r w:rsidRPr="00010BC1">
        <w:rPr>
          <w:rStyle w:val="Emphasis"/>
          <w:rFonts w:asciiTheme="majorHAnsi" w:hAnsiTheme="majorHAnsi" w:cstheme="majorHAnsi"/>
        </w:rPr>
        <w:t xml:space="preserve">nological </w:t>
      </w:r>
      <w:r w:rsidRPr="00D42E2C">
        <w:rPr>
          <w:rStyle w:val="Emphasis"/>
          <w:rFonts w:asciiTheme="majorHAnsi" w:hAnsiTheme="majorHAnsi" w:cstheme="majorHAnsi"/>
          <w:highlight w:val="green"/>
        </w:rPr>
        <w:t xml:space="preserve">developments from outer space have been applied to terrestrial life </w:t>
      </w:r>
      <w:r w:rsidRPr="00010BC1">
        <w:rPr>
          <w:rStyle w:val="Emphasis"/>
          <w:rFonts w:asciiTheme="majorHAnsi" w:hAnsiTheme="majorHAnsi" w:cstheme="majorHAnsi"/>
        </w:rPr>
        <w:t>since the earliest days of space exploration</w:t>
      </w:r>
      <w:r w:rsidRPr="00010BC1">
        <w:rPr>
          <w:rFonts w:asciiTheme="majorHAnsi" w:hAnsiTheme="majorHAnsi" w:cstheme="majorHAnsi"/>
        </w:rPr>
        <w:t>. The National Aeronautics and Space Administration (</w:t>
      </w:r>
      <w:r w:rsidRPr="00010BC1">
        <w:rPr>
          <w:rStyle w:val="StyleUnderline"/>
          <w:rFonts w:asciiTheme="majorHAnsi" w:hAnsiTheme="majorHAnsi" w:cstheme="majorHAnsi"/>
        </w:rPr>
        <w:t>NASA) maintains a website that lists technologies that have spun off from such research projects</w:t>
      </w:r>
      <w:r w:rsidRPr="00010BC1">
        <w:rPr>
          <w:rStyle w:val="Emphasis"/>
          <w:rFonts w:asciiTheme="majorHAnsi" w:hAnsiTheme="majorHAnsi" w:cstheme="majorHAnsi"/>
        </w:rPr>
        <w:t>. Lightweight</w:t>
      </w:r>
      <w:r w:rsidRPr="00010BC1">
        <w:rPr>
          <w:rFonts w:asciiTheme="majorHAnsi" w:hAnsiTheme="majorHAnsi" w:cstheme="majorHAnsi"/>
        </w:rPr>
        <w:t xml:space="preserve"> 21 </w:t>
      </w:r>
      <w:r w:rsidRPr="00010BC1">
        <w:rPr>
          <w:rStyle w:val="Emphasis"/>
          <w:rFonts w:asciiTheme="majorHAnsi" w:hAnsiTheme="majorHAnsi" w:cstheme="majorHAnsi"/>
        </w:rPr>
        <w:t>nanotubes</w:t>
      </w:r>
      <w:r w:rsidRPr="00010BC1">
        <w:rPr>
          <w:rFonts w:asciiTheme="majorHAnsi" w:hAnsiTheme="majorHAnsi" w:cstheme="majorHAnsi"/>
        </w:rPr>
        <w:t xml:space="preserve">, useful in protecting astronauts during space exploration, </w:t>
      </w:r>
      <w:r w:rsidRPr="00010BC1">
        <w:rPr>
          <w:rStyle w:val="Emphasis"/>
          <w:rFonts w:asciiTheme="majorHAnsi" w:hAnsiTheme="majorHAnsi" w:cstheme="majorHAnsi"/>
        </w:rPr>
        <w:t>are now being tested for applications in emergency response gear and electrical insulation</w:t>
      </w:r>
      <w:r w:rsidRPr="00010BC1">
        <w:rPr>
          <w:rFonts w:asciiTheme="majorHAnsi" w:hAnsiTheme="majorHAnsi" w:cstheme="majorHAnsi"/>
        </w:rPr>
        <w:t xml:space="preserve">. </w:t>
      </w:r>
      <w:r w:rsidRPr="00010BC1">
        <w:rPr>
          <w:rStyle w:val="StyleUnderline"/>
          <w:rFonts w:asciiTheme="majorHAnsi" w:hAnsiTheme="majorHAnsi" w:cstheme="majorHAnsi"/>
        </w:rPr>
        <w:t>The need for certainty about the resiliency of materials used in space led to the development of an analytics tool useful across a range of industries</w:t>
      </w:r>
      <w:r w:rsidRPr="00010BC1">
        <w:rPr>
          <w:rFonts w:asciiTheme="majorHAnsi" w:hAnsiTheme="majorHAnsi" w:cstheme="majorHAnsi"/>
        </w:rPr>
        <w:t xml:space="preserve">. </w:t>
      </w:r>
      <w:r w:rsidRPr="00010BC1">
        <w:rPr>
          <w:rStyle w:val="StyleUnderline"/>
          <w:rFonts w:asciiTheme="majorHAnsi" w:hAnsiTheme="majorHAnsi" w:cstheme="majorHAnsi"/>
        </w:rPr>
        <w:t>Temper foam, the material used in memory-foam pillows, was developed for NASA for seat covers.</w:t>
      </w:r>
      <w:r w:rsidRPr="00010BC1">
        <w:rPr>
          <w:rFonts w:asciiTheme="majorHAnsi" w:hAnsiTheme="majorHAnsi" w:cstheme="majorHAnsi"/>
        </w:rPr>
        <w:t xml:space="preserve"> </w:t>
      </w:r>
      <w:r w:rsidRPr="00D42E2C">
        <w:rPr>
          <w:rStyle w:val="Emphasis"/>
          <w:rFonts w:asciiTheme="majorHAnsi" w:hAnsiTheme="majorHAnsi" w:cstheme="majorHAnsi"/>
          <w:highlight w:val="green"/>
        </w:rPr>
        <w:t>As more companies pursue</w:t>
      </w:r>
      <w:r w:rsidRPr="00010BC1">
        <w:rPr>
          <w:rStyle w:val="Emphasis"/>
          <w:rFonts w:asciiTheme="majorHAnsi" w:hAnsiTheme="majorHAnsi" w:cstheme="majorHAnsi"/>
        </w:rPr>
        <w:t xml:space="preserve"> their own </w:t>
      </w:r>
      <w:r w:rsidRPr="00D42E2C">
        <w:rPr>
          <w:rStyle w:val="Emphasis"/>
          <w:rFonts w:asciiTheme="majorHAnsi" w:hAnsiTheme="majorHAnsi" w:cstheme="majorHAnsi"/>
          <w:highlight w:val="green"/>
        </w:rPr>
        <w:t>space goals</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more innovations will</w:t>
      </w:r>
      <w:r w:rsidRPr="00010BC1">
        <w:rPr>
          <w:rStyle w:val="Emphasis"/>
          <w:rFonts w:asciiTheme="majorHAnsi" w:hAnsiTheme="majorHAnsi" w:cstheme="majorHAnsi"/>
        </w:rPr>
        <w:t xml:space="preserve"> likely </w:t>
      </w:r>
      <w:r w:rsidRPr="00D42E2C">
        <w:rPr>
          <w:rStyle w:val="Emphasis"/>
          <w:rFonts w:asciiTheme="majorHAnsi" w:hAnsiTheme="majorHAnsi" w:cstheme="majorHAnsi"/>
          <w:highlight w:val="green"/>
        </w:rPr>
        <w:t>come from the commercial sector</w:t>
      </w:r>
      <w:r w:rsidRPr="00010BC1">
        <w:rPr>
          <w:rStyle w:val="Emphasis"/>
          <w:rFonts w:asciiTheme="majorHAnsi" w:hAnsiTheme="majorHAnsi" w:cstheme="majorHAnsi"/>
        </w:rPr>
        <w:t>. Outer space is not just a catalyst for technological development.</w:t>
      </w:r>
      <w:r w:rsidRPr="00010BC1">
        <w:rPr>
          <w:rFonts w:asciiTheme="majorHAnsi" w:hAnsiTheme="majorHAnsi" w:cstheme="majorHAnsi"/>
        </w:rPr>
        <w:t xml:space="preserve"> </w:t>
      </w:r>
      <w:r w:rsidRPr="00D42E2C">
        <w:rPr>
          <w:rStyle w:val="StyleUnderline"/>
          <w:rFonts w:asciiTheme="majorHAnsi" w:hAnsiTheme="majorHAnsi" w:cstheme="majorHAnsi"/>
          <w:highlight w:val="green"/>
        </w:rPr>
        <w:t xml:space="preserve">Satellite constellations </w:t>
      </w:r>
      <w:r w:rsidRPr="00010BC1">
        <w:rPr>
          <w:rStyle w:val="StyleUnderline"/>
          <w:rFonts w:asciiTheme="majorHAnsi" w:hAnsiTheme="majorHAnsi" w:cstheme="majorHAnsi"/>
        </w:rPr>
        <w:t xml:space="preserve">and their </w:t>
      </w:r>
      <w:r w:rsidRPr="00D42E2C">
        <w:rPr>
          <w:rStyle w:val="StyleUnderline"/>
          <w:rFonts w:asciiTheme="majorHAnsi" w:hAnsiTheme="majorHAnsi" w:cstheme="majorHAnsi"/>
          <w:highlight w:val="green"/>
        </w:rPr>
        <w:t>unique</w:t>
      </w:r>
      <w:r w:rsidRPr="00010BC1">
        <w:rPr>
          <w:rStyle w:val="StyleUnderline"/>
          <w:rFonts w:asciiTheme="majorHAnsi" w:hAnsiTheme="majorHAnsi" w:cstheme="majorHAnsi"/>
        </w:rPr>
        <w:t xml:space="preserve"> line-of-sight </w:t>
      </w:r>
      <w:r w:rsidRPr="00D42E2C">
        <w:rPr>
          <w:rStyle w:val="StyleUnderline"/>
          <w:rFonts w:asciiTheme="majorHAnsi" w:hAnsiTheme="majorHAnsi" w:cstheme="majorHAnsi"/>
          <w:highlight w:val="green"/>
        </w:rPr>
        <w:t xml:space="preserve">vantage point </w:t>
      </w:r>
      <w:r w:rsidRPr="00010BC1">
        <w:rPr>
          <w:rStyle w:val="Emphasis"/>
          <w:rFonts w:asciiTheme="majorHAnsi" w:hAnsiTheme="majorHAnsi" w:cstheme="majorHAnsi"/>
        </w:rPr>
        <w:t xml:space="preserve">can </w:t>
      </w:r>
      <w:r w:rsidRPr="00D42E2C">
        <w:rPr>
          <w:rStyle w:val="Emphasis"/>
          <w:rFonts w:asciiTheme="majorHAnsi" w:hAnsiTheme="majorHAnsi" w:cstheme="majorHAnsi"/>
          <w:highlight w:val="green"/>
        </w:rPr>
        <w:t>provide new perspectives</w:t>
      </w:r>
      <w:r w:rsidRPr="00010BC1">
        <w:rPr>
          <w:rStyle w:val="Emphasis"/>
          <w:rFonts w:asciiTheme="majorHAnsi" w:hAnsiTheme="majorHAnsi" w:cstheme="majorHAnsi"/>
        </w:rPr>
        <w:t xml:space="preserve"> to old industries</w:t>
      </w:r>
      <w:r w:rsidRPr="00010BC1">
        <w:rPr>
          <w:rFonts w:asciiTheme="majorHAnsi" w:hAnsiTheme="majorHAnsi" w:cstheme="majorHAnsi"/>
        </w:rPr>
        <w:t xml:space="preserve">. </w:t>
      </w:r>
      <w:r w:rsidRPr="00010BC1">
        <w:rPr>
          <w:rStyle w:val="StyleUnderline"/>
          <w:rFonts w:asciiTheme="majorHAnsi" w:hAnsiTheme="majorHAnsi" w:cstheme="majorHAnsi"/>
        </w:rPr>
        <w:t>Deploying satellites into low-Earth orbit, as Facebook wants to do, can connect large, previously-unreached swathes of 22 humanity to the Internet</w:t>
      </w:r>
      <w:r w:rsidRPr="00010BC1">
        <w:rPr>
          <w:rFonts w:asciiTheme="majorHAnsi" w:hAnsiTheme="majorHAnsi" w:cstheme="majorHAnsi"/>
        </w:rPr>
        <w:t xml:space="preserve">. </w:t>
      </w:r>
      <w:r w:rsidRPr="00D42E2C">
        <w:rPr>
          <w:rStyle w:val="Emphasis"/>
          <w:rFonts w:asciiTheme="majorHAnsi" w:hAnsiTheme="majorHAnsi" w:cstheme="majorHAnsi"/>
          <w:highlight w:val="green"/>
        </w:rPr>
        <w:t>Remote sensing</w:t>
      </w:r>
      <w:r w:rsidRPr="00010BC1">
        <w:rPr>
          <w:rStyle w:val="Emphasis"/>
          <w:rFonts w:asciiTheme="majorHAnsi" w:hAnsiTheme="majorHAnsi" w:cstheme="majorHAnsi"/>
        </w:rPr>
        <w:t xml:space="preserve"> technology could </w:t>
      </w:r>
      <w:r w:rsidRPr="00D42E2C">
        <w:rPr>
          <w:rStyle w:val="Emphasis"/>
          <w:rFonts w:asciiTheme="majorHAnsi" w:hAnsiTheme="majorHAnsi" w:cstheme="majorHAnsi"/>
          <w:highlight w:val="green"/>
        </w:rPr>
        <w:t xml:space="preserve">change how </w:t>
      </w:r>
      <w:r w:rsidRPr="00010BC1">
        <w:rPr>
          <w:rStyle w:val="Emphasis"/>
          <w:rFonts w:asciiTheme="majorHAnsi" w:hAnsiTheme="majorHAnsi" w:cstheme="majorHAnsi"/>
        </w:rPr>
        <w:t xml:space="preserve">whole </w:t>
      </w:r>
      <w:r w:rsidRPr="00D42E2C">
        <w:rPr>
          <w:rStyle w:val="Emphasis"/>
          <w:rFonts w:asciiTheme="majorHAnsi" w:hAnsiTheme="majorHAnsi" w:cstheme="majorHAnsi"/>
          <w:highlight w:val="green"/>
        </w:rPr>
        <w:t xml:space="preserve">industries operate, </w:t>
      </w:r>
      <w:r w:rsidRPr="00010BC1">
        <w:rPr>
          <w:rStyle w:val="Emphasis"/>
          <w:rFonts w:asciiTheme="majorHAnsi" w:hAnsiTheme="majorHAnsi" w:cstheme="majorHAnsi"/>
        </w:rPr>
        <w:t>such as crop monitoring, herd management, crisis response, and land evaluation, among others</w:t>
      </w:r>
      <w:r w:rsidRPr="00010BC1">
        <w:rPr>
          <w:rFonts w:asciiTheme="majorHAnsi" w:hAnsiTheme="majorHAnsi" w:cstheme="majorHAnsi"/>
        </w:rPr>
        <w:t xml:space="preserve">. 23 </w:t>
      </w:r>
      <w:r w:rsidRPr="00010BC1">
        <w:rPr>
          <w:rStyle w:val="StyleUnderline"/>
          <w:rFonts w:asciiTheme="majorHAnsi" w:hAnsiTheme="majorHAnsi" w:cstheme="majorHAnsi"/>
        </w:rPr>
        <w:t>While satellites cannot provide all essential information for some of these industries, they can fill in some useful gaps and work as part of a wider system of too</w:t>
      </w:r>
      <w:r w:rsidRPr="00010BC1">
        <w:rPr>
          <w:rFonts w:asciiTheme="majorHAnsi" w:hAnsiTheme="majorHAnsi" w:cstheme="majorHAnsi"/>
        </w:rPr>
        <w:t xml:space="preserve">ls. </w:t>
      </w:r>
      <w:r w:rsidRPr="00D42E2C">
        <w:rPr>
          <w:rStyle w:val="Emphasis"/>
          <w:rFonts w:asciiTheme="majorHAnsi" w:hAnsiTheme="majorHAnsi" w:cstheme="majorHAnsi"/>
          <w:highlight w:val="green"/>
        </w:rPr>
        <w:t>Space infrastructure</w:t>
      </w:r>
      <w:r w:rsidRPr="00010BC1">
        <w:rPr>
          <w:rStyle w:val="Emphasis"/>
          <w:rFonts w:asciiTheme="majorHAnsi" w:hAnsiTheme="majorHAnsi" w:cstheme="majorHAnsi"/>
        </w:rPr>
        <w:t xml:space="preserve">, in helping to change how people connect and perceive Earth, could help </w:t>
      </w:r>
      <w:r w:rsidRPr="00D42E2C">
        <w:rPr>
          <w:rStyle w:val="Emphasis"/>
          <w:rFonts w:asciiTheme="majorHAnsi" w:hAnsiTheme="majorHAnsi" w:cstheme="majorHAnsi"/>
          <w:highlight w:val="green"/>
        </w:rPr>
        <w:t>spark innovations on the ground</w:t>
      </w:r>
      <w:r w:rsidRPr="00010BC1">
        <w:rPr>
          <w:rStyle w:val="Emphasis"/>
          <w:rFonts w:asciiTheme="majorHAnsi" w:hAnsiTheme="majorHAnsi" w:cstheme="majorHAnsi"/>
        </w:rPr>
        <w:t xml:space="preserve"> as well. These innovations, changes to global networks, and new opportunities could lead to wider economic growth.</w:t>
      </w:r>
    </w:p>
    <w:p w14:paraId="2A4B1058" w14:textId="77777777" w:rsidR="00066BD0" w:rsidRPr="00010BC1" w:rsidRDefault="00066BD0" w:rsidP="00066BD0">
      <w:pPr>
        <w:pStyle w:val="Heading4"/>
        <w:rPr>
          <w:rFonts w:asciiTheme="majorHAnsi" w:hAnsiTheme="majorHAnsi" w:cstheme="majorHAnsi"/>
        </w:rPr>
      </w:pPr>
      <w:r w:rsidRPr="00010BC1">
        <w:rPr>
          <w:rFonts w:asciiTheme="majorHAnsi" w:hAnsiTheme="majorHAnsi" w:cstheme="majorHAnsi"/>
        </w:rPr>
        <w:lastRenderedPageBreak/>
        <w:t xml:space="preserve">Tech innovation solves every existential threat – cumulative extinction events outweigh the </w:t>
      </w:r>
      <w:proofErr w:type="spellStart"/>
      <w:r w:rsidRPr="00010BC1">
        <w:rPr>
          <w:rFonts w:asciiTheme="majorHAnsi" w:hAnsiTheme="majorHAnsi" w:cstheme="majorHAnsi"/>
        </w:rPr>
        <w:t>aff</w:t>
      </w:r>
      <w:proofErr w:type="spellEnd"/>
      <w:r w:rsidRPr="00010BC1">
        <w:rPr>
          <w:rFonts w:asciiTheme="majorHAnsi" w:hAnsiTheme="majorHAnsi" w:cstheme="majorHAnsi"/>
        </w:rPr>
        <w:t xml:space="preserve"> </w:t>
      </w:r>
    </w:p>
    <w:p w14:paraId="1CBEB791" w14:textId="77777777" w:rsidR="00066BD0" w:rsidRPr="00010BC1" w:rsidRDefault="00066BD0" w:rsidP="00066BD0">
      <w:pPr>
        <w:rPr>
          <w:rFonts w:asciiTheme="majorHAnsi" w:hAnsiTheme="majorHAnsi" w:cstheme="majorHAnsi"/>
        </w:rPr>
      </w:pPr>
      <w:r w:rsidRPr="00010BC1">
        <w:rPr>
          <w:rFonts w:asciiTheme="majorHAnsi" w:hAnsiTheme="majorHAnsi" w:cstheme="majorHAnsi"/>
        </w:rPr>
        <w:t xml:space="preserve">Dylan </w:t>
      </w:r>
      <w:r w:rsidRPr="0058590A">
        <w:rPr>
          <w:rFonts w:asciiTheme="majorHAnsi" w:hAnsiTheme="majorHAnsi" w:cstheme="majorHAnsi"/>
          <w:b/>
          <w:sz w:val="26"/>
          <w:szCs w:val="26"/>
        </w:rPr>
        <w:t>Matthews 18</w:t>
      </w:r>
      <w:r w:rsidRPr="00010BC1">
        <w:rPr>
          <w:rFonts w:asciiTheme="majorHAnsi" w:hAnsiTheme="majorHAnsi" w:cstheme="majorHAnsi"/>
        </w:rPr>
        <w:t xml:space="preserve">. Co-founder of Vox, citing Nick </w:t>
      </w:r>
      <w:proofErr w:type="spellStart"/>
      <w:r w:rsidRPr="00010BC1">
        <w:rPr>
          <w:rFonts w:asciiTheme="majorHAnsi" w:hAnsiTheme="majorHAnsi" w:cstheme="majorHAnsi"/>
        </w:rPr>
        <w:t>Beckstead</w:t>
      </w:r>
      <w:proofErr w:type="spellEnd"/>
      <w:r w:rsidRPr="00010BC1">
        <w:rPr>
          <w:rFonts w:asciiTheme="majorHAnsi" w:hAnsiTheme="majorHAnsi" w:cstheme="majorHAnsi"/>
        </w:rPr>
        <w:t xml:space="preserve"> @ Rutgers University. 10-26-2018. "How to help people millions of years from now." Vox. https://www.vox.com/future-perfect/2018/10/26/18023366/far-future-effective-altruism-existential-risk-doing-good</w:t>
      </w:r>
    </w:p>
    <w:p w14:paraId="5B9506F9" w14:textId="77777777" w:rsidR="00066BD0" w:rsidRPr="00010BC1" w:rsidRDefault="00066BD0" w:rsidP="00066BD0">
      <w:pPr>
        <w:rPr>
          <w:rStyle w:val="StyleUnderline"/>
          <w:rFonts w:asciiTheme="majorHAnsi" w:hAnsiTheme="majorHAnsi" w:cstheme="majorHAnsi"/>
        </w:rPr>
      </w:pPr>
      <w:r w:rsidRPr="00010BC1">
        <w:rPr>
          <w:rFonts w:asciiTheme="majorHAnsi" w:hAnsiTheme="majorHAnsi" w:cstheme="majorHAnsi"/>
          <w:sz w:val="14"/>
        </w:rPr>
        <w:t xml:space="preserve">If you care about improving human lives, you should overwhelmingly care about those quadrillions of lives rather than the comparatively small number of people alive today. </w:t>
      </w:r>
      <w:r w:rsidRPr="00010BC1">
        <w:rPr>
          <w:rStyle w:val="StyleUnderline"/>
          <w:rFonts w:asciiTheme="majorHAnsi" w:hAnsiTheme="majorHAnsi" w:cstheme="majorHAnsi"/>
        </w:rPr>
        <w:t>The 7.6 billion people now living</w:t>
      </w:r>
      <w:r w:rsidRPr="00010BC1">
        <w:rPr>
          <w:rFonts w:asciiTheme="majorHAnsi" w:hAnsiTheme="majorHAnsi" w:cstheme="majorHAnsi"/>
          <w:sz w:val="14"/>
        </w:rPr>
        <w:t xml:space="preserve">, after all, </w:t>
      </w:r>
      <w:r w:rsidRPr="00010BC1">
        <w:rPr>
          <w:rStyle w:val="StyleUnderline"/>
          <w:rFonts w:asciiTheme="majorHAnsi" w:hAnsiTheme="majorHAnsi" w:cstheme="majorHAnsi"/>
        </w:rPr>
        <w:t xml:space="preserve">amount to less than 0.003 percent of the population that will live in the </w:t>
      </w:r>
      <w:r w:rsidRPr="00010BC1">
        <w:rPr>
          <w:rStyle w:val="Emphasis"/>
          <w:rFonts w:asciiTheme="majorHAnsi" w:hAnsiTheme="majorHAnsi" w:cstheme="majorHAnsi"/>
        </w:rPr>
        <w:t>future</w:t>
      </w:r>
      <w:r w:rsidRPr="00010BC1">
        <w:rPr>
          <w:rFonts w:asciiTheme="majorHAnsi" w:hAnsiTheme="majorHAnsi" w:cstheme="majorHAnsi"/>
          <w:sz w:val="14"/>
        </w:rPr>
        <w:t xml:space="preserve">. It’s reasonable to suggest that those </w:t>
      </w:r>
      <w:r w:rsidRPr="00010BC1">
        <w:rPr>
          <w:rStyle w:val="Emphasis"/>
          <w:rFonts w:asciiTheme="majorHAnsi" w:hAnsiTheme="majorHAnsi" w:cstheme="majorHAnsi"/>
        </w:rPr>
        <w:t>quadrillions</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of </w:t>
      </w:r>
      <w:r w:rsidRPr="00D42E2C">
        <w:rPr>
          <w:rStyle w:val="StyleUnderline"/>
          <w:rFonts w:asciiTheme="majorHAnsi" w:hAnsiTheme="majorHAnsi" w:cstheme="majorHAnsi"/>
          <w:highlight w:val="green"/>
        </w:rPr>
        <w:t>future people have</w:t>
      </w:r>
      <w:r w:rsidRPr="00010BC1">
        <w:rPr>
          <w:rFonts w:asciiTheme="majorHAnsi" w:hAnsiTheme="majorHAnsi" w:cstheme="majorHAnsi"/>
          <w:sz w:val="14"/>
        </w:rPr>
        <w:t xml:space="preserve">, accordingly, </w:t>
      </w:r>
      <w:r w:rsidRPr="00D42E2C">
        <w:rPr>
          <w:rStyle w:val="Emphasis"/>
          <w:rFonts w:asciiTheme="majorHAnsi" w:hAnsiTheme="majorHAnsi" w:cstheme="majorHAnsi"/>
          <w:highlight w:val="green"/>
        </w:rPr>
        <w:t>hundreds of thousands of times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more moral weight</w:t>
      </w:r>
      <w:r w:rsidRPr="00010BC1">
        <w:rPr>
          <w:rStyle w:val="StyleUnderline"/>
          <w:rFonts w:asciiTheme="majorHAnsi" w:hAnsiTheme="majorHAnsi" w:cstheme="majorHAnsi"/>
        </w:rPr>
        <w:t xml:space="preserve"> than those of us living here </w:t>
      </w:r>
      <w:r w:rsidRPr="00010BC1">
        <w:rPr>
          <w:rStyle w:val="Emphasis"/>
          <w:rFonts w:asciiTheme="majorHAnsi" w:hAnsiTheme="majorHAnsi" w:cstheme="majorHAnsi"/>
        </w:rPr>
        <w:t>today</w:t>
      </w:r>
      <w:r w:rsidRPr="00010BC1">
        <w:rPr>
          <w:rStyle w:val="StyleUnderline"/>
          <w:rFonts w:asciiTheme="majorHAnsi" w:hAnsiTheme="majorHAnsi" w:cstheme="majorHAnsi"/>
        </w:rPr>
        <w:t xml:space="preserve"> do</w:t>
      </w:r>
      <w:r w:rsidRPr="00010BC1">
        <w:rPr>
          <w:rFonts w:asciiTheme="majorHAnsi" w:hAnsiTheme="majorHAnsi" w:cstheme="majorHAnsi"/>
          <w:sz w:val="14"/>
        </w:rPr>
        <w:t xml:space="preserve">. That’s the basic argument behind Nick </w:t>
      </w:r>
      <w:proofErr w:type="spellStart"/>
      <w:r w:rsidRPr="00010BC1">
        <w:rPr>
          <w:rFonts w:asciiTheme="majorHAnsi" w:hAnsiTheme="majorHAnsi" w:cstheme="majorHAnsi"/>
          <w:sz w:val="14"/>
        </w:rPr>
        <w:t>Beckstead’s</w:t>
      </w:r>
      <w:proofErr w:type="spellEnd"/>
      <w:r w:rsidRPr="00010BC1">
        <w:rPr>
          <w:rFonts w:asciiTheme="majorHAnsi" w:hAnsiTheme="majorHAnsi" w:cstheme="majorHAnsi"/>
          <w:sz w:val="14"/>
        </w:rPr>
        <w:t xml:space="preserve"> 2013 Rutgers philosophy dissertation, “On the overwhelming importance of shaping the far future.” It’s a glorious mindfuck of a thesis, not least because </w:t>
      </w:r>
      <w:proofErr w:type="spellStart"/>
      <w:r w:rsidRPr="00010BC1">
        <w:rPr>
          <w:rFonts w:asciiTheme="majorHAnsi" w:hAnsiTheme="majorHAnsi" w:cstheme="majorHAnsi"/>
          <w:sz w:val="14"/>
        </w:rPr>
        <w:t>Beckstead</w:t>
      </w:r>
      <w:proofErr w:type="spellEnd"/>
      <w:r w:rsidRPr="00010BC1">
        <w:rPr>
          <w:rFonts w:asciiTheme="majorHAnsi" w:hAnsiTheme="majorHAnsi" w:cstheme="majorHAnsi"/>
          <w:sz w:val="14"/>
        </w:rPr>
        <w:t xml:space="preserve"> shows very convincingly that this is a conclusion any plausible moral view would reach. It’s not just something that weird </w:t>
      </w:r>
      <w:proofErr w:type="spellStart"/>
      <w:r w:rsidRPr="00010BC1">
        <w:rPr>
          <w:rFonts w:asciiTheme="majorHAnsi" w:hAnsiTheme="majorHAnsi" w:cstheme="majorHAnsi"/>
          <w:sz w:val="14"/>
        </w:rPr>
        <w:t>utilitarians</w:t>
      </w:r>
      <w:proofErr w:type="spellEnd"/>
      <w:r w:rsidRPr="00010BC1">
        <w:rPr>
          <w:rFonts w:asciiTheme="majorHAnsi" w:hAnsiTheme="majorHAnsi" w:cstheme="majorHAnsi"/>
          <w:sz w:val="14"/>
        </w:rPr>
        <w:t xml:space="preserve"> have to deal with. And </w:t>
      </w:r>
      <w:proofErr w:type="spellStart"/>
      <w:r w:rsidRPr="00010BC1">
        <w:rPr>
          <w:rFonts w:asciiTheme="majorHAnsi" w:hAnsiTheme="majorHAnsi" w:cstheme="majorHAnsi"/>
          <w:sz w:val="14"/>
        </w:rPr>
        <w:t>Beckstead</w:t>
      </w:r>
      <w:proofErr w:type="spellEnd"/>
      <w:r w:rsidRPr="00010BC1">
        <w:rPr>
          <w:rFonts w:asciiTheme="majorHAnsi" w:hAnsiTheme="majorHAnsi" w:cstheme="majorHAnsi"/>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010BC1">
        <w:rPr>
          <w:rFonts w:asciiTheme="majorHAnsi" w:hAnsiTheme="majorHAnsi" w:cstheme="majorHAnsi"/>
          <w:sz w:val="14"/>
        </w:rPr>
        <w:t>prioritizing</w:t>
      </w:r>
      <w:proofErr w:type="gramEnd"/>
      <w:r w:rsidRPr="00010BC1">
        <w:rPr>
          <w:rFonts w:asciiTheme="majorHAnsi" w:hAnsiTheme="majorHAnsi" w:cstheme="majorHAnsi"/>
          <w:sz w:val="14"/>
        </w:rPr>
        <w:t xml:space="preserve"> the far future even mean? </w:t>
      </w:r>
      <w:r w:rsidRPr="00010BC1">
        <w:rPr>
          <w:rStyle w:val="StyleUnderline"/>
          <w:rFonts w:asciiTheme="majorHAnsi" w:hAnsiTheme="majorHAnsi" w:cstheme="majorHAnsi"/>
        </w:rPr>
        <w:t xml:space="preserve">The most </w:t>
      </w:r>
      <w:r w:rsidRPr="00010BC1">
        <w:rPr>
          <w:rStyle w:val="Emphasis"/>
          <w:rFonts w:asciiTheme="majorHAnsi" w:hAnsiTheme="majorHAnsi" w:cstheme="majorHAnsi"/>
        </w:rPr>
        <w:t>literal</w:t>
      </w:r>
      <w:r w:rsidRPr="00010BC1">
        <w:rPr>
          <w:rFonts w:asciiTheme="majorHAnsi" w:hAnsiTheme="majorHAnsi" w:cstheme="majorHAnsi"/>
          <w:sz w:val="14"/>
        </w:rPr>
        <w:t xml:space="preserve"> </w:t>
      </w:r>
      <w:r w:rsidRPr="00010BC1">
        <w:rPr>
          <w:rStyle w:val="StyleUnderline"/>
          <w:rFonts w:asciiTheme="majorHAnsi" w:hAnsiTheme="majorHAnsi" w:cstheme="majorHAnsi"/>
        </w:rPr>
        <w:t xml:space="preserve">thing it could mean is </w:t>
      </w:r>
      <w:r w:rsidRPr="00D42E2C">
        <w:rPr>
          <w:rStyle w:val="StyleUnderline"/>
          <w:rFonts w:asciiTheme="majorHAnsi" w:hAnsiTheme="majorHAnsi" w:cstheme="majorHAnsi"/>
          <w:highlight w:val="green"/>
        </w:rPr>
        <w:t>preventing</w:t>
      </w:r>
      <w:r w:rsidRPr="00010BC1">
        <w:rPr>
          <w:rStyle w:val="StyleUnderline"/>
          <w:rFonts w:asciiTheme="majorHAnsi" w:hAnsiTheme="majorHAnsi" w:cstheme="majorHAnsi"/>
        </w:rPr>
        <w:t xml:space="preserve"> human </w:t>
      </w:r>
      <w:r w:rsidRPr="00D42E2C">
        <w:rPr>
          <w:rStyle w:val="Emphasis"/>
          <w:rFonts w:asciiTheme="majorHAnsi" w:hAnsiTheme="majorHAnsi" w:cstheme="majorHAnsi"/>
          <w:highlight w:val="green"/>
        </w:rPr>
        <w:t>extinction</w:t>
      </w:r>
      <w:r w:rsidRPr="00010BC1">
        <w:rPr>
          <w:rFonts w:asciiTheme="majorHAnsi" w:hAnsiTheme="majorHAnsi" w:cstheme="maj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010BC1">
        <w:rPr>
          <w:rStyle w:val="StyleUnderline"/>
          <w:rFonts w:asciiTheme="majorHAnsi" w:hAnsiTheme="majorHAnsi" w:cstheme="majorHAnsi"/>
        </w:rPr>
        <w:t>But</w:t>
      </w:r>
      <w:r w:rsidRPr="00010BC1">
        <w:rPr>
          <w:rFonts w:asciiTheme="majorHAnsi" w:hAnsiTheme="majorHAnsi" w:cstheme="majorHAnsi"/>
          <w:sz w:val="14"/>
        </w:rPr>
        <w:t xml:space="preserve"> in a set of slides he made in 2013, </w:t>
      </w:r>
      <w:proofErr w:type="spellStart"/>
      <w:r w:rsidRPr="00010BC1">
        <w:rPr>
          <w:rFonts w:asciiTheme="majorHAnsi" w:hAnsiTheme="majorHAnsi" w:cstheme="majorHAnsi"/>
          <w:sz w:val="14"/>
        </w:rPr>
        <w:t>Beckstead</w:t>
      </w:r>
      <w:proofErr w:type="spellEnd"/>
      <w:r w:rsidRPr="00010BC1">
        <w:rPr>
          <w:rFonts w:asciiTheme="majorHAnsi" w:hAnsiTheme="majorHAnsi" w:cstheme="majorHAnsi"/>
          <w:sz w:val="14"/>
        </w:rPr>
        <w:t xml:space="preserve"> makes a compelling case that </w:t>
      </w:r>
      <w:r w:rsidRPr="00D42E2C">
        <w:rPr>
          <w:rStyle w:val="StyleUnderline"/>
          <w:rFonts w:asciiTheme="majorHAnsi" w:hAnsiTheme="majorHAnsi" w:cstheme="majorHAnsi"/>
          <w:highlight w:val="green"/>
        </w:rPr>
        <w:t>while</w:t>
      </w:r>
      <w:r w:rsidRPr="00010BC1">
        <w:rPr>
          <w:rStyle w:val="StyleUnderline"/>
          <w:rFonts w:asciiTheme="majorHAnsi" w:hAnsiTheme="majorHAnsi" w:cstheme="majorHAnsi"/>
        </w:rPr>
        <w:t xml:space="preserve"> that’s certainly </w:t>
      </w:r>
      <w:r w:rsidRPr="00D42E2C">
        <w:rPr>
          <w:rStyle w:val="Emphasis"/>
          <w:rFonts w:asciiTheme="majorHAnsi" w:hAnsiTheme="majorHAnsi" w:cstheme="majorHAnsi"/>
          <w:highlight w:val="green"/>
        </w:rPr>
        <w:t>part</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of</w:t>
      </w:r>
      <w:r w:rsidRPr="00010BC1">
        <w:rPr>
          <w:rStyle w:val="StyleUnderline"/>
          <w:rFonts w:asciiTheme="majorHAnsi" w:hAnsiTheme="majorHAnsi" w:cstheme="majorHAnsi"/>
        </w:rPr>
        <w:t xml:space="preserve"> what </w:t>
      </w:r>
      <w:r w:rsidRPr="00D42E2C">
        <w:rPr>
          <w:rStyle w:val="StyleUnderline"/>
          <w:rFonts w:asciiTheme="majorHAnsi" w:hAnsiTheme="majorHAnsi" w:cstheme="majorHAnsi"/>
          <w:highlight w:val="green"/>
        </w:rPr>
        <w:t>caring about the far future</w:t>
      </w:r>
      <w:r w:rsidRPr="00010BC1">
        <w:rPr>
          <w:rStyle w:val="StyleUnderline"/>
          <w:rFonts w:asciiTheme="majorHAnsi" w:hAnsiTheme="majorHAnsi" w:cstheme="majorHAnsi"/>
        </w:rPr>
        <w:t xml:space="preserve"> entails, approaches that address </w:t>
      </w:r>
      <w:r w:rsidRPr="00010BC1">
        <w:rPr>
          <w:rStyle w:val="Emphasis"/>
          <w:rFonts w:asciiTheme="majorHAnsi" w:hAnsiTheme="majorHAnsi" w:cstheme="majorHAnsi"/>
        </w:rPr>
        <w:t>specific threats</w:t>
      </w:r>
      <w:r w:rsidRPr="00010BC1">
        <w:rPr>
          <w:rFonts w:asciiTheme="majorHAnsi" w:hAnsiTheme="majorHAnsi" w:cstheme="majorHAnsi"/>
          <w:sz w:val="14"/>
        </w:rPr>
        <w:t xml:space="preserve"> </w:t>
      </w:r>
      <w:r w:rsidRPr="00010BC1">
        <w:rPr>
          <w:rStyle w:val="StyleUnderline"/>
          <w:rFonts w:asciiTheme="majorHAnsi" w:hAnsiTheme="majorHAnsi" w:cstheme="majorHAnsi"/>
        </w:rPr>
        <w:t>to humanity</w:t>
      </w:r>
      <w:r w:rsidRPr="00010BC1">
        <w:rPr>
          <w:rFonts w:asciiTheme="majorHAnsi" w:hAnsiTheme="majorHAnsi" w:cstheme="majorHAnsi"/>
          <w:sz w:val="14"/>
        </w:rPr>
        <w:t xml:space="preserve"> (which he calls “</w:t>
      </w:r>
      <w:r w:rsidRPr="00010BC1">
        <w:rPr>
          <w:rStyle w:val="Emphasis"/>
          <w:rFonts w:asciiTheme="majorHAnsi" w:hAnsiTheme="majorHAnsi" w:cstheme="majorHAnsi"/>
        </w:rPr>
        <w:t>targeted</w:t>
      </w:r>
      <w:r w:rsidRPr="00010BC1">
        <w:rPr>
          <w:rFonts w:asciiTheme="majorHAnsi" w:hAnsiTheme="majorHAnsi" w:cstheme="majorHAnsi"/>
          <w:sz w:val="14"/>
        </w:rPr>
        <w:t xml:space="preserve">” </w:t>
      </w:r>
      <w:r w:rsidRPr="00010BC1">
        <w:rPr>
          <w:rStyle w:val="StyleUnderline"/>
          <w:rFonts w:asciiTheme="majorHAnsi" w:hAnsiTheme="majorHAnsi" w:cstheme="majorHAnsi"/>
        </w:rPr>
        <w:t>approaches</w:t>
      </w:r>
      <w:r w:rsidRPr="00010BC1">
        <w:rPr>
          <w:rFonts w:asciiTheme="majorHAnsi" w:hAnsiTheme="majorHAnsi" w:cstheme="majorHAnsi"/>
          <w:sz w:val="14"/>
        </w:rPr>
        <w:t xml:space="preserve"> to the far future) </w:t>
      </w:r>
      <w:r w:rsidRPr="00D42E2C">
        <w:rPr>
          <w:rStyle w:val="StyleUnderline"/>
          <w:rFonts w:asciiTheme="majorHAnsi" w:hAnsiTheme="majorHAnsi" w:cstheme="majorHAnsi"/>
          <w:highlight w:val="green"/>
        </w:rPr>
        <w:t xml:space="preserve">have to </w:t>
      </w:r>
      <w:r w:rsidRPr="00D42E2C">
        <w:rPr>
          <w:rStyle w:val="Emphasis"/>
          <w:rFonts w:asciiTheme="majorHAnsi" w:hAnsiTheme="majorHAnsi" w:cstheme="majorHAnsi"/>
          <w:highlight w:val="green"/>
        </w:rPr>
        <w:t>complement</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broad</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 xml:space="preserve">approaches, where instead of trying to </w:t>
      </w:r>
      <w:r w:rsidRPr="00D42E2C">
        <w:rPr>
          <w:rStyle w:val="Emphasis"/>
          <w:rFonts w:asciiTheme="majorHAnsi" w:hAnsiTheme="majorHAnsi" w:cstheme="majorHAnsi"/>
          <w:highlight w:val="green"/>
        </w:rPr>
        <w:t>predict</w:t>
      </w:r>
      <w:r w:rsidRPr="00D42E2C">
        <w:rPr>
          <w:rStyle w:val="StyleUnderline"/>
          <w:rFonts w:asciiTheme="majorHAnsi" w:hAnsiTheme="majorHAnsi" w:cstheme="majorHAnsi"/>
          <w:highlight w:val="green"/>
        </w:rPr>
        <w:t xml:space="preserve"> what’s going to kill us all, you</w:t>
      </w:r>
      <w:r w:rsidRPr="00010BC1">
        <w:rPr>
          <w:rStyle w:val="StyleUnderline"/>
          <w:rFonts w:asciiTheme="majorHAnsi" w:hAnsiTheme="majorHAnsi" w:cstheme="majorHAnsi"/>
        </w:rPr>
        <w:t xml:space="preserve"> just </w:t>
      </w:r>
      <w:r w:rsidRPr="00010BC1">
        <w:rPr>
          <w:rStyle w:val="Emphasis"/>
          <w:rFonts w:asciiTheme="majorHAnsi" w:hAnsiTheme="majorHAnsi" w:cstheme="majorHAnsi"/>
        </w:rPr>
        <w:t xml:space="preserve">generally </w:t>
      </w:r>
      <w:r w:rsidRPr="00D42E2C">
        <w:rPr>
          <w:rStyle w:val="Emphasis"/>
          <w:rFonts w:asciiTheme="majorHAnsi" w:hAnsiTheme="majorHAnsi" w:cstheme="majorHAnsi"/>
          <w:highlight w:val="green"/>
        </w:rPr>
        <w:t>try to keep civilization running as best it can</w:t>
      </w:r>
      <w:r w:rsidRPr="00D42E2C">
        <w:rPr>
          <w:rStyle w:val="StyleUnderline"/>
          <w:rFonts w:asciiTheme="majorHAnsi" w:hAnsiTheme="majorHAnsi" w:cstheme="majorHAnsi"/>
          <w:highlight w:val="green"/>
        </w:rPr>
        <w:t>, so</w:t>
      </w:r>
      <w:r w:rsidRPr="00010BC1">
        <w:rPr>
          <w:rStyle w:val="StyleUnderline"/>
          <w:rFonts w:asciiTheme="majorHAnsi" w:hAnsiTheme="majorHAnsi" w:cstheme="majorHAnsi"/>
        </w:rPr>
        <w:t xml:space="preserve"> that </w:t>
      </w:r>
      <w:r w:rsidRPr="00D42E2C">
        <w:rPr>
          <w:rStyle w:val="StyleUnderline"/>
          <w:rFonts w:asciiTheme="majorHAnsi" w:hAnsiTheme="majorHAnsi" w:cstheme="majorHAnsi"/>
          <w:highlight w:val="green"/>
        </w:rPr>
        <w:t xml:space="preserve">it is, as a whole, well-equipped to deal with </w:t>
      </w:r>
      <w:r w:rsidRPr="00D42E2C">
        <w:rPr>
          <w:rStyle w:val="Emphasis"/>
          <w:rFonts w:asciiTheme="majorHAnsi" w:hAnsiTheme="majorHAnsi" w:cstheme="majorHAnsi"/>
          <w:highlight w:val="green"/>
        </w:rPr>
        <w:t>potential</w:t>
      </w:r>
      <w:r w:rsidRPr="00D42E2C">
        <w:rPr>
          <w:rStyle w:val="StyleUnderline"/>
          <w:rFonts w:asciiTheme="majorHAnsi" w:hAnsiTheme="majorHAnsi" w:cstheme="majorHAnsi"/>
          <w:highlight w:val="green"/>
        </w:rPr>
        <w:t xml:space="preserve"> extinction events in the </w:t>
      </w:r>
      <w:r w:rsidRPr="00D42E2C">
        <w:rPr>
          <w:rStyle w:val="Emphasis"/>
          <w:rFonts w:asciiTheme="majorHAnsi" w:hAnsiTheme="majorHAnsi" w:cstheme="majorHAnsi"/>
          <w:highlight w:val="green"/>
        </w:rPr>
        <w:t>future</w:t>
      </w:r>
      <w:r w:rsidRPr="00010BC1">
        <w:rPr>
          <w:rFonts w:asciiTheme="majorHAnsi" w:hAnsiTheme="majorHAnsi" w:cstheme="majorHAnsi"/>
          <w:sz w:val="14"/>
        </w:rPr>
        <w:t xml:space="preserve">, not just in 2030 or 2040 but in 3500 or 95000 or even 37 million. </w:t>
      </w:r>
      <w:r w:rsidRPr="00010BC1">
        <w:rPr>
          <w:rStyle w:val="StyleUnderline"/>
          <w:rFonts w:asciiTheme="majorHAnsi" w:hAnsiTheme="majorHAnsi" w:cstheme="majorHAnsi"/>
        </w:rPr>
        <w:t xml:space="preserve">In other words, caring about the far future </w:t>
      </w:r>
      <w:r w:rsidRPr="00D42E2C">
        <w:rPr>
          <w:rStyle w:val="Emphasis"/>
          <w:rFonts w:asciiTheme="majorHAnsi" w:hAnsiTheme="majorHAnsi" w:cstheme="majorHAnsi"/>
          <w:highlight w:val="green"/>
        </w:rPr>
        <w:t>doesn’t mean just paying attention to low-probability risks of</w:t>
      </w:r>
      <w:r w:rsidRPr="00010BC1">
        <w:rPr>
          <w:rStyle w:val="Emphasis"/>
          <w:rFonts w:asciiTheme="majorHAnsi" w:hAnsiTheme="majorHAnsi" w:cstheme="majorHAnsi"/>
        </w:rPr>
        <w:t xml:space="preserve"> total </w:t>
      </w:r>
      <w:r w:rsidRPr="00D42E2C">
        <w:rPr>
          <w:rStyle w:val="Emphasis"/>
          <w:rFonts w:asciiTheme="majorHAnsi" w:hAnsiTheme="majorHAnsi" w:cstheme="majorHAnsi"/>
          <w:highlight w:val="green"/>
        </w:rPr>
        <w:t>annihilation</w:t>
      </w:r>
      <w:r w:rsidRPr="00010BC1">
        <w:rPr>
          <w:rStyle w:val="StyleUnderline"/>
          <w:rFonts w:asciiTheme="majorHAnsi" w:hAnsiTheme="majorHAnsi" w:cstheme="majorHAnsi"/>
        </w:rPr>
        <w:t xml:space="preserve">; it also means </w:t>
      </w:r>
      <w:r w:rsidRPr="00D42E2C">
        <w:rPr>
          <w:rStyle w:val="Emphasis"/>
          <w:rFonts w:asciiTheme="majorHAnsi" w:hAnsiTheme="majorHAnsi" w:cstheme="majorHAnsi"/>
          <w:highlight w:val="green"/>
        </w:rPr>
        <w:t>acting on pressing needs now</w:t>
      </w:r>
      <w:r w:rsidRPr="00010BC1">
        <w:rPr>
          <w:rFonts w:asciiTheme="majorHAnsi" w:hAnsiTheme="majorHAnsi" w:cstheme="majorHAnsi"/>
          <w:sz w:val="14"/>
        </w:rPr>
        <w:t xml:space="preserve">. For example: </w:t>
      </w:r>
      <w:r w:rsidRPr="00010BC1">
        <w:rPr>
          <w:rStyle w:val="StyleUnderline"/>
          <w:rFonts w:asciiTheme="majorHAnsi" w:hAnsiTheme="majorHAnsi" w:cstheme="majorHAnsi"/>
        </w:rPr>
        <w:t xml:space="preserve">We’re </w:t>
      </w:r>
      <w:r w:rsidRPr="00D42E2C">
        <w:rPr>
          <w:rStyle w:val="StyleUnderline"/>
          <w:rFonts w:asciiTheme="majorHAnsi" w:hAnsiTheme="majorHAnsi" w:cstheme="majorHAnsi"/>
          <w:highlight w:val="green"/>
        </w:rPr>
        <w:t>going to</w:t>
      </w:r>
      <w:r w:rsidRPr="00010BC1">
        <w:rPr>
          <w:rStyle w:val="StyleUnderline"/>
          <w:rFonts w:asciiTheme="majorHAnsi" w:hAnsiTheme="majorHAnsi" w:cstheme="majorHAnsi"/>
        </w:rPr>
        <w:t xml:space="preserve"> be </w:t>
      </w:r>
      <w:r w:rsidRPr="00D42E2C">
        <w:rPr>
          <w:rStyle w:val="Emphasis"/>
          <w:rFonts w:asciiTheme="majorHAnsi" w:hAnsiTheme="majorHAnsi" w:cstheme="majorHAnsi"/>
          <w:highlight w:val="green"/>
        </w:rPr>
        <w:t>better</w:t>
      </w:r>
      <w:r w:rsidRPr="00010BC1">
        <w:rPr>
          <w:rStyle w:val="Emphasis"/>
          <w:rFonts w:asciiTheme="majorHAnsi" w:hAnsiTheme="majorHAnsi" w:cstheme="majorHAnsi"/>
        </w:rPr>
        <w:t xml:space="preserve"> prepared</w:t>
      </w:r>
      <w:r w:rsidRPr="00010BC1">
        <w:rPr>
          <w:rStyle w:val="StyleUnderline"/>
          <w:rFonts w:asciiTheme="majorHAnsi" w:hAnsiTheme="majorHAnsi" w:cstheme="majorHAnsi"/>
        </w:rPr>
        <w:t xml:space="preserve"> to </w:t>
      </w:r>
      <w:r w:rsidRPr="00D42E2C">
        <w:rPr>
          <w:rStyle w:val="StyleUnderline"/>
          <w:rFonts w:asciiTheme="majorHAnsi" w:hAnsiTheme="majorHAnsi" w:cstheme="majorHAnsi"/>
          <w:highlight w:val="green"/>
        </w:rPr>
        <w:t xml:space="preserve">prevent extinction from </w:t>
      </w:r>
      <w:r w:rsidRPr="00D42E2C">
        <w:rPr>
          <w:rStyle w:val="Emphasis"/>
          <w:rFonts w:asciiTheme="majorHAnsi" w:hAnsiTheme="majorHAnsi" w:cstheme="majorHAnsi"/>
          <w:highlight w:val="green"/>
        </w:rPr>
        <w:t>AI</w:t>
      </w:r>
      <w:r w:rsidRPr="00010BC1">
        <w:rPr>
          <w:rStyle w:val="StyleUnderline"/>
          <w:rFonts w:asciiTheme="majorHAnsi" w:hAnsiTheme="majorHAnsi" w:cstheme="majorHAnsi"/>
        </w:rPr>
        <w:t xml:space="preserve"> or </w:t>
      </w:r>
      <w:r w:rsidRPr="00D42E2C">
        <w:rPr>
          <w:rStyle w:val="StyleUnderline"/>
          <w:rFonts w:asciiTheme="majorHAnsi" w:hAnsiTheme="majorHAnsi" w:cstheme="majorHAnsi"/>
          <w:highlight w:val="green"/>
        </w:rPr>
        <w:t xml:space="preserve">a </w:t>
      </w:r>
      <w:proofErr w:type="spellStart"/>
      <w:r w:rsidRPr="00D42E2C">
        <w:rPr>
          <w:rStyle w:val="Emphasis"/>
          <w:rFonts w:asciiTheme="majorHAnsi" w:hAnsiTheme="majorHAnsi" w:cstheme="majorHAnsi"/>
          <w:highlight w:val="green"/>
        </w:rPr>
        <w:t>supervirus</w:t>
      </w:r>
      <w:proofErr w:type="spellEnd"/>
      <w:r w:rsidRPr="00D42E2C">
        <w:rPr>
          <w:rStyle w:val="StyleUnderline"/>
          <w:rFonts w:asciiTheme="majorHAnsi" w:hAnsiTheme="majorHAnsi" w:cstheme="majorHAnsi"/>
          <w:highlight w:val="green"/>
        </w:rPr>
        <w:t xml:space="preserve"> or</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global </w:t>
      </w:r>
      <w:r w:rsidRPr="00D42E2C">
        <w:rPr>
          <w:rStyle w:val="Emphasis"/>
          <w:rFonts w:asciiTheme="majorHAnsi" w:hAnsiTheme="majorHAnsi" w:cstheme="majorHAnsi"/>
          <w:highlight w:val="green"/>
        </w:rPr>
        <w:t>warming</w:t>
      </w:r>
      <w:r w:rsidRPr="00D42E2C">
        <w:rPr>
          <w:rStyle w:val="StyleUnderline"/>
          <w:rFonts w:asciiTheme="majorHAnsi" w:hAnsiTheme="majorHAnsi" w:cstheme="majorHAnsi"/>
          <w:highlight w:val="green"/>
        </w:rPr>
        <w:t xml:space="preserve"> if society</w:t>
      </w:r>
      <w:r w:rsidRPr="00010BC1">
        <w:rPr>
          <w:rStyle w:val="StyleUnderline"/>
          <w:rFonts w:asciiTheme="majorHAnsi" w:hAnsiTheme="majorHAnsi" w:cstheme="majorHAnsi"/>
        </w:rPr>
        <w:t xml:space="preserve"> as a whole </w:t>
      </w:r>
      <w:r w:rsidRPr="00D42E2C">
        <w:rPr>
          <w:rStyle w:val="StyleUnderline"/>
          <w:rFonts w:asciiTheme="majorHAnsi" w:hAnsiTheme="majorHAnsi" w:cstheme="majorHAnsi"/>
          <w:highlight w:val="green"/>
        </w:rPr>
        <w:t>makes</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a lot of </w:t>
      </w:r>
      <w:r w:rsidRPr="00D42E2C">
        <w:rPr>
          <w:rStyle w:val="Emphasis"/>
          <w:rFonts w:asciiTheme="majorHAnsi" w:hAnsiTheme="majorHAnsi" w:cstheme="majorHAnsi"/>
          <w:highlight w:val="green"/>
        </w:rPr>
        <w:t>scientific progress</w:t>
      </w:r>
      <w:r w:rsidRPr="00010BC1">
        <w:rPr>
          <w:rFonts w:asciiTheme="majorHAnsi" w:hAnsiTheme="majorHAnsi" w:cstheme="maj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010BC1">
        <w:rPr>
          <w:rStyle w:val="StyleUnderline"/>
          <w:rFonts w:asciiTheme="majorHAnsi" w:hAnsiTheme="majorHAnsi" w:cstheme="majorHAnsi"/>
        </w:rPr>
        <w:t xml:space="preserve">So maybe one of </w:t>
      </w:r>
      <w:r w:rsidRPr="00D42E2C">
        <w:rPr>
          <w:rStyle w:val="StyleUnderline"/>
          <w:rFonts w:asciiTheme="majorHAnsi" w:hAnsiTheme="majorHAnsi" w:cstheme="majorHAnsi"/>
          <w:highlight w:val="green"/>
        </w:rPr>
        <w:t xml:space="preserve">the </w:t>
      </w:r>
      <w:r w:rsidRPr="00D42E2C">
        <w:rPr>
          <w:rStyle w:val="Emphasis"/>
          <w:rFonts w:asciiTheme="majorHAnsi" w:hAnsiTheme="majorHAnsi" w:cstheme="majorHAnsi"/>
          <w:highlight w:val="green"/>
        </w:rPr>
        <w:t>best thing</w:t>
      </w:r>
      <w:r w:rsidRPr="00010BC1">
        <w:rPr>
          <w:rStyle w:val="StyleUnderline"/>
          <w:rFonts w:asciiTheme="majorHAnsi" w:hAnsiTheme="majorHAnsi" w:cstheme="majorHAnsi"/>
        </w:rPr>
        <w:t xml:space="preserve">s we can do </w:t>
      </w:r>
      <w:r w:rsidRPr="00D42E2C">
        <w:rPr>
          <w:rStyle w:val="StyleUnderline"/>
          <w:rFonts w:asciiTheme="majorHAnsi" w:hAnsiTheme="majorHAnsi" w:cstheme="majorHAnsi"/>
          <w:highlight w:val="green"/>
        </w:rPr>
        <w:t>for the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far future</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is to</w:t>
      </w:r>
      <w:r w:rsidRPr="00010BC1">
        <w:rPr>
          <w:rFonts w:asciiTheme="majorHAnsi" w:hAnsiTheme="majorHAnsi" w:cstheme="majorHAnsi"/>
          <w:sz w:val="14"/>
        </w:rPr>
        <w:t xml:space="preserve"> improve school systems — here and now — to </w:t>
      </w:r>
      <w:r w:rsidRPr="00D42E2C">
        <w:rPr>
          <w:rStyle w:val="StyleUnderline"/>
          <w:rFonts w:asciiTheme="majorHAnsi" w:hAnsiTheme="majorHAnsi" w:cstheme="majorHAnsi"/>
          <w:highlight w:val="green"/>
        </w:rPr>
        <w:t>harness</w:t>
      </w:r>
      <w:r w:rsidRPr="00010BC1">
        <w:rPr>
          <w:rFonts w:asciiTheme="majorHAnsi" w:hAnsiTheme="majorHAnsi" w:cstheme="majorHAnsi"/>
          <w:sz w:val="14"/>
        </w:rPr>
        <w:t xml:space="preserve"> the group economist Raj Chetty calls “lost </w:t>
      </w:r>
      <w:proofErr w:type="spellStart"/>
      <w:r w:rsidRPr="00010BC1">
        <w:rPr>
          <w:rFonts w:asciiTheme="majorHAnsi" w:hAnsiTheme="majorHAnsi" w:cstheme="majorHAnsi"/>
          <w:sz w:val="14"/>
        </w:rPr>
        <w:t>Einsteins</w:t>
      </w:r>
      <w:proofErr w:type="spellEnd"/>
      <w:r w:rsidRPr="00010BC1">
        <w:rPr>
          <w:rFonts w:asciiTheme="majorHAnsi" w:hAnsiTheme="majorHAnsi" w:cstheme="majorHAnsi"/>
          <w:sz w:val="14"/>
        </w:rPr>
        <w:t>” (</w:t>
      </w:r>
      <w:r w:rsidRPr="00010BC1">
        <w:rPr>
          <w:rStyle w:val="Emphasis"/>
          <w:rFonts w:asciiTheme="majorHAnsi" w:hAnsiTheme="majorHAnsi" w:cstheme="majorHAnsi"/>
        </w:rPr>
        <w:t xml:space="preserve">potential </w:t>
      </w:r>
      <w:r w:rsidRPr="00D42E2C">
        <w:rPr>
          <w:rStyle w:val="Emphasis"/>
          <w:rFonts w:asciiTheme="majorHAnsi" w:hAnsiTheme="majorHAnsi" w:cstheme="majorHAnsi"/>
          <w:highlight w:val="green"/>
        </w:rPr>
        <w:t>innovators</w:t>
      </w:r>
      <w:r w:rsidRPr="00010BC1">
        <w:rPr>
          <w:rFonts w:asciiTheme="majorHAnsi" w:hAnsiTheme="majorHAnsi" w:cstheme="maj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010BC1">
        <w:rPr>
          <w:rFonts w:asciiTheme="majorHAnsi" w:hAnsiTheme="majorHAnsi" w:cstheme="majorHAnsi"/>
          <w:sz w:val="14"/>
        </w:rPr>
        <w:t>Beckstead</w:t>
      </w:r>
      <w:proofErr w:type="spellEnd"/>
      <w:r w:rsidRPr="00010BC1">
        <w:rPr>
          <w:rFonts w:asciiTheme="majorHAnsi" w:hAnsiTheme="majorHAnsi" w:cstheme="majorHAnsi"/>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42E2C">
        <w:rPr>
          <w:rStyle w:val="StyleUnderline"/>
          <w:rFonts w:asciiTheme="majorHAnsi" w:hAnsiTheme="majorHAnsi" w:cstheme="majorHAnsi"/>
          <w:highlight w:val="green"/>
        </w:rPr>
        <w:t>improve</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incentives</w:t>
      </w:r>
      <w:r w:rsidRPr="00D42E2C">
        <w:rPr>
          <w:rFonts w:asciiTheme="majorHAnsi" w:hAnsiTheme="majorHAnsi" w:cstheme="majorHAnsi"/>
          <w:sz w:val="14"/>
          <w:highlight w:val="green"/>
        </w:rPr>
        <w:t xml:space="preserve"> </w:t>
      </w:r>
      <w:r w:rsidRPr="00D42E2C">
        <w:rPr>
          <w:rStyle w:val="StyleUnderline"/>
          <w:rFonts w:asciiTheme="majorHAnsi" w:hAnsiTheme="majorHAnsi" w:cstheme="majorHAnsi"/>
          <w:highlight w:val="green"/>
        </w:rPr>
        <w:t>and</w:t>
      </w:r>
      <w:r w:rsidRPr="00D42E2C">
        <w:rPr>
          <w:rFonts w:asciiTheme="majorHAnsi" w:hAnsiTheme="majorHAnsi" w:cstheme="majorHAnsi"/>
          <w:sz w:val="14"/>
          <w:highlight w:val="green"/>
        </w:rPr>
        <w:t xml:space="preserve"> </w:t>
      </w:r>
      <w:r w:rsidRPr="00D42E2C">
        <w:rPr>
          <w:rStyle w:val="Emphasis"/>
          <w:rFonts w:asciiTheme="majorHAnsi" w:hAnsiTheme="majorHAnsi" w:cstheme="majorHAnsi"/>
          <w:highlight w:val="green"/>
        </w:rPr>
        <w:t>norms</w:t>
      </w:r>
      <w:r w:rsidRPr="00010BC1">
        <w:rPr>
          <w:rFonts w:asciiTheme="majorHAnsi" w:hAnsiTheme="majorHAnsi" w:cstheme="majorHAnsi"/>
          <w:sz w:val="14"/>
        </w:rPr>
        <w:t xml:space="preserve"> </w:t>
      </w:r>
      <w:r w:rsidRPr="00010BC1">
        <w:rPr>
          <w:rStyle w:val="StyleUnderline"/>
          <w:rFonts w:asciiTheme="majorHAnsi" w:hAnsiTheme="majorHAnsi" w:cstheme="majorHAnsi"/>
        </w:rPr>
        <w:t>in</w:t>
      </w:r>
      <w:r w:rsidRPr="00010BC1">
        <w:rPr>
          <w:rFonts w:asciiTheme="majorHAnsi" w:hAnsiTheme="majorHAnsi" w:cstheme="majorHAnsi"/>
          <w:sz w:val="14"/>
        </w:rPr>
        <w:t xml:space="preserve"> </w:t>
      </w:r>
      <w:r w:rsidRPr="00010BC1">
        <w:rPr>
          <w:rStyle w:val="Emphasis"/>
          <w:rFonts w:asciiTheme="majorHAnsi" w:hAnsiTheme="majorHAnsi" w:cstheme="majorHAnsi"/>
        </w:rPr>
        <w:t>academic work</w:t>
      </w:r>
      <w:r w:rsidRPr="00010BC1">
        <w:rPr>
          <w:rFonts w:asciiTheme="majorHAnsi" w:hAnsiTheme="majorHAnsi" w:cstheme="maj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010BC1">
        <w:rPr>
          <w:rFonts w:asciiTheme="majorHAnsi" w:hAnsiTheme="majorHAnsi" w:cstheme="majorHAnsi"/>
          <w:sz w:val="14"/>
        </w:rPr>
        <w:t>Beckstead</w:t>
      </w:r>
      <w:proofErr w:type="spellEnd"/>
      <w:r w:rsidRPr="00010BC1">
        <w:rPr>
          <w:rFonts w:asciiTheme="majorHAnsi" w:hAnsiTheme="majorHAnsi" w:cstheme="majorHAnsi"/>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w:t>
      </w:r>
      <w:r w:rsidRPr="00010BC1">
        <w:rPr>
          <w:rFonts w:asciiTheme="majorHAnsi" w:hAnsiTheme="majorHAnsi" w:cstheme="majorHAnsi"/>
          <w:sz w:val="14"/>
        </w:rPr>
        <w:lastRenderedPageBreak/>
        <w:t xml:space="preserve">specific and weird conclusions about how best to help the world. </w:t>
      </w:r>
      <w:r w:rsidRPr="00010BC1">
        <w:rPr>
          <w:rStyle w:val="StyleUnderline"/>
          <w:rFonts w:asciiTheme="majorHAnsi" w:hAnsiTheme="majorHAnsi" w:cstheme="majorHAnsi"/>
        </w:rPr>
        <w:t xml:space="preserve">If the far future is what matters, and generally trying to make the world work better is among the best ways to help the far future, then effective altruism just becomes plain </w:t>
      </w:r>
      <w:proofErr w:type="spellStart"/>
      <w:r w:rsidRPr="00010BC1">
        <w:rPr>
          <w:rStyle w:val="StyleUnderline"/>
          <w:rFonts w:asciiTheme="majorHAnsi" w:hAnsiTheme="majorHAnsi" w:cstheme="majorHAnsi"/>
        </w:rPr>
        <w:t>ol</w:t>
      </w:r>
      <w:proofErr w:type="spellEnd"/>
      <w:r w:rsidRPr="00010BC1">
        <w:rPr>
          <w:rStyle w:val="StyleUnderline"/>
          <w:rFonts w:asciiTheme="majorHAnsi" w:hAnsiTheme="majorHAnsi" w:cstheme="majorHAnsi"/>
        </w:rPr>
        <w:t>’ do-</w:t>
      </w:r>
      <w:proofErr w:type="gramStart"/>
      <w:r w:rsidRPr="00010BC1">
        <w:rPr>
          <w:rStyle w:val="StyleUnderline"/>
          <w:rFonts w:asciiTheme="majorHAnsi" w:hAnsiTheme="majorHAnsi" w:cstheme="majorHAnsi"/>
        </w:rPr>
        <w:t>goodery.*</w:t>
      </w:r>
      <w:proofErr w:type="gramEnd"/>
    </w:p>
    <w:p w14:paraId="7F395B5D" w14:textId="77777777" w:rsidR="000C7FE8" w:rsidRDefault="0040202C" w:rsidP="00170237">
      <w:pPr>
        <w:pStyle w:val="Heading2"/>
      </w:pPr>
      <w:r>
        <w:lastRenderedPageBreak/>
        <w:t>3</w:t>
      </w:r>
    </w:p>
    <w:p w14:paraId="567307FA" w14:textId="77777777" w:rsidR="00DE6D25" w:rsidRPr="00BF5632" w:rsidRDefault="00DE6D25" w:rsidP="00DE6D25">
      <w:pPr>
        <w:pStyle w:val="Heading4"/>
        <w:rPr>
          <w:rFonts w:cs="Calibri"/>
        </w:rPr>
      </w:pPr>
      <w:r w:rsidRPr="00BF5632">
        <w:rPr>
          <w:rFonts w:cs="Calibri"/>
        </w:rPr>
        <w:t>Space is an intrinsic part of India’s soft power expansion and they’re set to rapidly scale now</w:t>
      </w:r>
    </w:p>
    <w:p w14:paraId="1605F224" w14:textId="77777777" w:rsidR="00DE6D25" w:rsidRPr="00BF5632" w:rsidRDefault="00DE6D25" w:rsidP="00DE6D25">
      <w:r w:rsidRPr="00BF5632">
        <w:t xml:space="preserve">Sarthak </w:t>
      </w:r>
      <w:proofErr w:type="spellStart"/>
      <w:r w:rsidRPr="00BF5632">
        <w:rPr>
          <w:rStyle w:val="Style13ptBold"/>
        </w:rPr>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w:t>
      </w:r>
      <w:proofErr w:type="spellStart"/>
      <w:r w:rsidRPr="00BF5632">
        <w:t>Islamia</w:t>
      </w:r>
      <w:proofErr w:type="spellEnd"/>
      <w:r w:rsidRPr="00BF5632">
        <w:t>, India., NIICE NEPAL, 11-1-20</w:t>
      </w:r>
      <w:r w:rsidRPr="00BF5632">
        <w:rPr>
          <w:rStyle w:val="Style13ptBold"/>
        </w:rPr>
        <w:t>20</w:t>
      </w:r>
      <w:r w:rsidRPr="00BF5632">
        <w:t>, "Soft Power and India’s Space Diplomacy," https://niice.org.np/archives/6420 TDI</w:t>
      </w:r>
    </w:p>
    <w:p w14:paraId="7D270D44" w14:textId="77777777" w:rsidR="00DE6D25" w:rsidRDefault="00DE6D25" w:rsidP="00DE6D25">
      <w:pPr>
        <w:rPr>
          <w:rStyle w:val="StyleUnderline"/>
        </w:rPr>
      </w:pPr>
      <w:r w:rsidRPr="00A6690B">
        <w:rPr>
          <w:sz w:val="14"/>
        </w:rPr>
        <w:t xml:space="preserve">In international relations, </w:t>
      </w:r>
      <w:r w:rsidRPr="00A6690B">
        <w:rPr>
          <w:rStyle w:val="StyleUnderline"/>
        </w:rPr>
        <w:t>soft power is the ability of any country to persuade other countries to do what it wants without the use of force</w:t>
      </w:r>
      <w:r w:rsidRPr="00BF5632">
        <w:rPr>
          <w:rStyle w:val="StyleUnderline"/>
        </w:rPr>
        <w:t>.</w:t>
      </w:r>
      <w:r w:rsidRPr="00A6690B">
        <w:rPr>
          <w:sz w:val="14"/>
        </w:rPr>
        <w:t xml:space="preserve"> According to Joseph Nye Jr., soft power is – </w:t>
      </w:r>
      <w:r w:rsidRPr="00A6690B">
        <w:rPr>
          <w:rStyle w:val="StyleUnderline"/>
        </w:rPr>
        <w:t>getting others to want the outcomes that you want – co-opts people rather than coerces them</w:t>
      </w:r>
      <w:r w:rsidRPr="00A6690B">
        <w:rPr>
          <w:sz w:val="14"/>
        </w:rPr>
        <w:t xml:space="preserve">. As compared to hard power, </w:t>
      </w:r>
      <w:r w:rsidRPr="00A6690B">
        <w:rPr>
          <w:rStyle w:val="StyleUnderline"/>
        </w:rPr>
        <w:t xml:space="preserve">soft power takes relatively longer to </w:t>
      </w:r>
      <w:proofErr w:type="spellStart"/>
      <w:r w:rsidRPr="00A6690B">
        <w:rPr>
          <w:rStyle w:val="StyleUnderline"/>
        </w:rPr>
        <w:t>built</w:t>
      </w:r>
      <w:proofErr w:type="spellEnd"/>
      <w:r w:rsidRPr="00A6690B">
        <w:rPr>
          <w:rStyle w:val="StyleUnderline"/>
        </w:rPr>
        <w:t xml:space="preserve"> a</w:t>
      </w:r>
      <w:r w:rsidRPr="00A6690B">
        <w:rPr>
          <w:sz w:val="14"/>
        </w:rPr>
        <w:t xml:space="preserve">s its intangible resources develop over a long time. Soft power tends to change other party’s attitude to the end where she acts voluntarily in a way which is different to her usual </w:t>
      </w:r>
      <w:proofErr w:type="spellStart"/>
      <w:r w:rsidRPr="00A6690B">
        <w:rPr>
          <w:sz w:val="14"/>
        </w:rPr>
        <w:t>behaviour</w:t>
      </w:r>
      <w:proofErr w:type="spellEnd"/>
      <w:r w:rsidRPr="00A6690B">
        <w:rPr>
          <w:sz w:val="14"/>
        </w:rPr>
        <w:t xml:space="preserve">. Several characteristics of the current world order like </w:t>
      </w:r>
      <w:proofErr w:type="spellStart"/>
      <w:r w:rsidRPr="00D42E2C">
        <w:rPr>
          <w:rStyle w:val="StyleUnderline"/>
          <w:highlight w:val="green"/>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A6690B">
        <w:rPr>
          <w:sz w:val="14"/>
        </w:rPr>
        <w:t xml:space="preserve"> and the changed nature of international political problems have </w:t>
      </w:r>
      <w:r w:rsidRPr="00D42E2C">
        <w:rPr>
          <w:rStyle w:val="StyleUnderline"/>
          <w:highlight w:val="green"/>
        </w:rPr>
        <w:t>significantly</w:t>
      </w:r>
      <w:r w:rsidRPr="00BF5632">
        <w:rPr>
          <w:rStyle w:val="StyleUnderline"/>
        </w:rPr>
        <w:t xml:space="preserve"> </w:t>
      </w:r>
      <w:r w:rsidRPr="00D42E2C">
        <w:rPr>
          <w:rStyle w:val="StyleUnderline"/>
          <w:highlight w:val="green"/>
        </w:rPr>
        <w:t>reduced</w:t>
      </w:r>
      <w:r w:rsidRPr="00BF5632">
        <w:rPr>
          <w:rStyle w:val="StyleUnderline"/>
        </w:rPr>
        <w:t xml:space="preserve"> </w:t>
      </w:r>
      <w:r w:rsidRPr="00D42E2C">
        <w:rPr>
          <w:rStyle w:val="StyleUnderline"/>
          <w:highlight w:val="green"/>
        </w:rPr>
        <w:t>the effectiveness of hard power</w:t>
      </w:r>
      <w:r w:rsidRPr="00BF5632">
        <w:rPr>
          <w:rStyle w:val="StyleUnderline"/>
        </w:rPr>
        <w:t xml:space="preserve"> strategies</w:t>
      </w:r>
      <w:r w:rsidRPr="00A6690B">
        <w:rPr>
          <w:sz w:val="14"/>
        </w:rPr>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D42E2C">
        <w:rPr>
          <w:rStyle w:val="StyleUnderline"/>
          <w:highlight w:val="green"/>
        </w:rPr>
        <w:t xml:space="preserve">soft power </w:t>
      </w:r>
      <w:r w:rsidRPr="00A6690B">
        <w:rPr>
          <w:rStyle w:val="StyleUnderline"/>
        </w:rPr>
        <w:t>strategies</w:t>
      </w:r>
      <w:r w:rsidRPr="00BF5632">
        <w:rPr>
          <w:rStyle w:val="StyleUnderline"/>
        </w:rPr>
        <w:t xml:space="preserve"> appear to be </w:t>
      </w:r>
      <w:r w:rsidRPr="00D42E2C">
        <w:rPr>
          <w:rStyle w:val="StyleUnderline"/>
          <w:highlight w:val="green"/>
        </w:rPr>
        <w:t>more effective</w:t>
      </w:r>
      <w:r w:rsidRPr="00BF5632">
        <w:rPr>
          <w:rStyle w:val="StyleUnderline"/>
        </w:rPr>
        <w:t xml:space="preserve"> in the contemporary world order than the hard power</w:t>
      </w:r>
      <w:r w:rsidRPr="00A6690B">
        <w:rPr>
          <w:sz w:val="14"/>
        </w:rPr>
        <w:t xml:space="preserve">. One such </w:t>
      </w:r>
      <w:r w:rsidRPr="00D42E2C">
        <w:rPr>
          <w:rStyle w:val="StyleUnderline"/>
          <w:highlight w:val="green"/>
        </w:rPr>
        <w:t>tool of soft power is the space tech</w:t>
      </w:r>
      <w:r w:rsidRPr="00BF5632">
        <w:rPr>
          <w:rStyle w:val="StyleUnderline"/>
        </w:rPr>
        <w:t xml:space="preserve">nology </w:t>
      </w:r>
      <w:r w:rsidRPr="00D42E2C">
        <w:rPr>
          <w:rStyle w:val="StyleUnderline"/>
          <w:highlight w:val="green"/>
        </w:rPr>
        <w:t>and space diplomacy</w:t>
      </w:r>
      <w:r w:rsidRPr="00BF5632">
        <w:rPr>
          <w:rStyle w:val="StyleUnderline"/>
        </w:rPr>
        <w:t xml:space="preserve">. Space </w:t>
      </w:r>
      <w:r w:rsidRPr="00D42E2C">
        <w:rPr>
          <w:rStyle w:val="StyleUnderline"/>
          <w:highlight w:val="green"/>
        </w:rPr>
        <w:t>technology</w:t>
      </w:r>
      <w:r w:rsidRPr="00BF5632">
        <w:rPr>
          <w:rStyle w:val="StyleUnderline"/>
        </w:rPr>
        <w:t xml:space="preserve"> are increasingly </w:t>
      </w:r>
      <w:r w:rsidRPr="00D42E2C">
        <w:rPr>
          <w:rStyle w:val="StyleUnderline"/>
          <w:highlight w:val="green"/>
        </w:rPr>
        <w:t xml:space="preserve">viewed as a </w:t>
      </w:r>
      <w:r w:rsidRPr="00D42E2C">
        <w:rPr>
          <w:rStyle w:val="Emphasis"/>
          <w:highlight w:val="green"/>
        </w:rPr>
        <w:t xml:space="preserve">crucial instrument </w:t>
      </w:r>
      <w:r w:rsidRPr="00A6690B">
        <w:rPr>
          <w:rStyle w:val="Emphasis"/>
        </w:rPr>
        <w:t>of soft power</w:t>
      </w:r>
      <w:r w:rsidRPr="00A6690B">
        <w:rPr>
          <w:rStyle w:val="StyleUnderline"/>
        </w:rPr>
        <w:t xml:space="preserve"> as states have now understood the direct relation between the technological feats and global prestige that follows.</w:t>
      </w:r>
      <w:r w:rsidRPr="00A6690B">
        <w:rPr>
          <w:sz w:val="14"/>
        </w:rPr>
        <w:t xml:space="preserve"> Expertise in rocket science </w:t>
      </w:r>
      <w:r w:rsidRPr="00BF5632">
        <w:rPr>
          <w:rStyle w:val="StyleUnderline"/>
        </w:rPr>
        <w:t xml:space="preserve">puts a state </w:t>
      </w:r>
      <w:r w:rsidRPr="00A6690B">
        <w:rPr>
          <w:rStyle w:val="StyleUnderline"/>
        </w:rPr>
        <w:t>on a higher pedestal</w:t>
      </w:r>
      <w:r w:rsidRPr="00A6690B">
        <w:rPr>
          <w:sz w:val="14"/>
        </w:rPr>
        <w:t xml:space="preserve"> than the countries who are still struggling in the domain. Moreover, expertise in rocket science ensues </w:t>
      </w:r>
      <w:r w:rsidRPr="00A6690B">
        <w:rPr>
          <w:rStyle w:val="StyleUnderline"/>
        </w:rPr>
        <w:t>significant strategic implications</w:t>
      </w:r>
      <w:r w:rsidRPr="00BF5632">
        <w:rPr>
          <w:rStyle w:val="StyleUnderline"/>
        </w:rPr>
        <w:t>.</w:t>
      </w:r>
      <w:r w:rsidRPr="00A6690B">
        <w:rPr>
          <w:sz w:val="14"/>
        </w:rPr>
        <w:t xml:space="preserve"> The output delivered has noteworthy </w:t>
      </w:r>
      <w:r w:rsidRPr="00BF5632">
        <w:rPr>
          <w:rStyle w:val="StyleUnderline"/>
        </w:rPr>
        <w:t>social and economic relevance with a massive growth potential</w:t>
      </w:r>
      <w:r w:rsidRPr="00A6690B">
        <w:rPr>
          <w:sz w:val="14"/>
        </w:rPr>
        <w:t>.</w:t>
      </w:r>
      <w:r w:rsidRPr="00BF5632">
        <w:rPr>
          <w:rStyle w:val="StyleUnderline"/>
        </w:rPr>
        <w:t xml:space="preserve"> </w:t>
      </w:r>
      <w:r w:rsidRPr="00A6690B">
        <w:rPr>
          <w:sz w:val="14"/>
        </w:rPr>
        <w:t xml:space="preserve">In a broadening concept of security that encompasses other dimensions such as economic, environmental and political, </w:t>
      </w:r>
      <w:r w:rsidRPr="00D42E2C">
        <w:rPr>
          <w:rStyle w:val="StyleUnderline"/>
          <w:highlight w:val="green"/>
        </w:rPr>
        <w:t xml:space="preserve">Indian space </w:t>
      </w:r>
      <w:proofErr w:type="spellStart"/>
      <w:r w:rsidRPr="00D42E2C">
        <w:rPr>
          <w:rStyle w:val="StyleUnderline"/>
          <w:highlight w:val="green"/>
        </w:rPr>
        <w:t>programme</w:t>
      </w:r>
      <w:proofErr w:type="spellEnd"/>
      <w:r w:rsidRPr="00BF5632">
        <w:rPr>
          <w:rStyle w:val="StyleUnderline"/>
        </w:rPr>
        <w:t xml:space="preserve"> </w:t>
      </w:r>
      <w:r w:rsidRPr="00D42E2C">
        <w:rPr>
          <w:rStyle w:val="StyleUnderline"/>
          <w:highlight w:val="green"/>
        </w:rPr>
        <w:t xml:space="preserve">has </w:t>
      </w:r>
      <w:r w:rsidRPr="00A369B7">
        <w:rPr>
          <w:rStyle w:val="StyleUnderline"/>
        </w:rPr>
        <w:t>been distinctive and lucid</w:t>
      </w:r>
      <w:r w:rsidRPr="00A6690B">
        <w:rPr>
          <w:sz w:val="14"/>
        </w:rPr>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Indian space </w:t>
      </w:r>
      <w:proofErr w:type="spellStart"/>
      <w:r w:rsidRPr="00BF5632">
        <w:rPr>
          <w:rStyle w:val="StyleUnderline"/>
        </w:rPr>
        <w:t>programme</w:t>
      </w:r>
      <w:proofErr w:type="spellEnd"/>
      <w:r w:rsidRPr="00BF5632">
        <w:rPr>
          <w:rStyle w:val="StyleUnderline"/>
        </w:rPr>
        <w:t xml:space="preserve"> has </w:t>
      </w:r>
      <w:r w:rsidRPr="00D42E2C">
        <w:rPr>
          <w:rStyle w:val="StyleUnderline"/>
          <w:highlight w:val="green"/>
        </w:rPr>
        <w:t>emerged as the most cost-effective and successful</w:t>
      </w:r>
      <w:r w:rsidRPr="00BF5632">
        <w:rPr>
          <w:rStyle w:val="StyleUnderline"/>
        </w:rPr>
        <w:t xml:space="preserve"> </w:t>
      </w:r>
      <w:r w:rsidRPr="00D42E2C">
        <w:rPr>
          <w:rStyle w:val="StyleUnderline"/>
          <w:highlight w:val="green"/>
        </w:rPr>
        <w:t>space</w:t>
      </w:r>
      <w:r w:rsidRPr="00BF5632">
        <w:rPr>
          <w:rStyle w:val="StyleUnderline"/>
        </w:rPr>
        <w:t xml:space="preserve"> </w:t>
      </w:r>
      <w:proofErr w:type="spellStart"/>
      <w:r w:rsidRPr="00D42E2C">
        <w:rPr>
          <w:rStyle w:val="StyleUnderline"/>
          <w:highlight w:val="green"/>
        </w:rPr>
        <w:t>programme</w:t>
      </w:r>
      <w:proofErr w:type="spellEnd"/>
      <w:r w:rsidRPr="00BF5632">
        <w:rPr>
          <w:rStyle w:val="StyleUnderline"/>
        </w:rPr>
        <w:t xml:space="preserve"> in the world</w:t>
      </w:r>
      <w:r w:rsidRPr="00A6690B">
        <w:rPr>
          <w:sz w:val="14"/>
        </w:rPr>
        <w:t xml:space="preserve">. India’s space </w:t>
      </w:r>
      <w:proofErr w:type="spellStart"/>
      <w:r w:rsidRPr="00A6690B">
        <w:rPr>
          <w:sz w:val="14"/>
        </w:rPr>
        <w:t>programme</w:t>
      </w:r>
      <w:proofErr w:type="spellEnd"/>
      <w:r w:rsidRPr="00A6690B">
        <w:rPr>
          <w:sz w:val="14"/>
        </w:rPr>
        <w:t xml:space="preserve"> has been a </w:t>
      </w:r>
      <w:r w:rsidRPr="00BF5632">
        <w:rPr>
          <w:rStyle w:val="StyleUnderline"/>
        </w:rPr>
        <w:t>tremendous achievement for a developing country</w:t>
      </w:r>
      <w:r w:rsidRPr="00A6690B">
        <w:rPr>
          <w:sz w:val="14"/>
        </w:rPr>
        <w:t xml:space="preserve"> which despite being faced with many challenges used space as a crucial mechanism to lift its people out of poverty through education, social and economic </w:t>
      </w:r>
      <w:proofErr w:type="spellStart"/>
      <w:r w:rsidRPr="00A6690B">
        <w:rPr>
          <w:sz w:val="14"/>
        </w:rPr>
        <w:t>programmes</w:t>
      </w:r>
      <w:proofErr w:type="spellEnd"/>
      <w:r w:rsidRPr="00A6690B">
        <w:rPr>
          <w:sz w:val="14"/>
        </w:rPr>
        <w:t xml:space="preserve">. With the course of time, </w:t>
      </w:r>
      <w:r w:rsidRPr="00D42E2C">
        <w:rPr>
          <w:rStyle w:val="StyleUnderline"/>
          <w:highlight w:val="green"/>
        </w:rPr>
        <w:t>India’s space policy</w:t>
      </w:r>
      <w:r w:rsidRPr="00BF5632">
        <w:rPr>
          <w:rStyle w:val="StyleUnderline"/>
        </w:rPr>
        <w:t xml:space="preserve"> has become </w:t>
      </w:r>
      <w:r w:rsidRPr="00D42E2C">
        <w:rPr>
          <w:rStyle w:val="Emphasis"/>
          <w:highlight w:val="green"/>
        </w:rPr>
        <w:t>an intrinsic part of India’s foreign policy</w:t>
      </w:r>
      <w:r w:rsidRPr="00BF5632">
        <w:rPr>
          <w:rStyle w:val="StyleUnderline"/>
        </w:rPr>
        <w:t xml:space="preserve"> </w:t>
      </w:r>
      <w:r w:rsidRPr="00D42E2C">
        <w:rPr>
          <w:rStyle w:val="StyleUnderline"/>
          <w:highlight w:val="green"/>
        </w:rPr>
        <w:t>to strengthen India’s position as a dominant power</w:t>
      </w:r>
      <w:r w:rsidRPr="00BF5632">
        <w:rPr>
          <w:rStyle w:val="StyleUnderline"/>
        </w:rPr>
        <w:t xml:space="preserve"> in South Asia. </w:t>
      </w:r>
      <w:r w:rsidRPr="00A6690B">
        <w:rPr>
          <w:sz w:val="14"/>
        </w:rPr>
        <w:t xml:space="preserve">Indian Space </w:t>
      </w:r>
      <w:proofErr w:type="spellStart"/>
      <w:r w:rsidRPr="00A6690B">
        <w:rPr>
          <w:sz w:val="14"/>
        </w:rPr>
        <w:t>Programme</w:t>
      </w:r>
      <w:proofErr w:type="spellEnd"/>
      <w:r w:rsidRPr="00A6690B">
        <w:rPr>
          <w:sz w:val="14"/>
        </w:rPr>
        <w:t xml:space="preserve"> </w:t>
      </w:r>
      <w:r w:rsidRPr="00BF5632">
        <w:rPr>
          <w:rStyle w:val="StyleUnderline"/>
        </w:rPr>
        <w:t xml:space="preserve">India’s </w:t>
      </w:r>
      <w:r w:rsidRPr="00D42E2C">
        <w:rPr>
          <w:rStyle w:val="StyleUnderline"/>
          <w:highlight w:val="green"/>
        </w:rPr>
        <w:t xml:space="preserve">space </w:t>
      </w:r>
      <w:proofErr w:type="spellStart"/>
      <w:r w:rsidRPr="00D42E2C">
        <w:rPr>
          <w:rStyle w:val="StyleUnderline"/>
          <w:highlight w:val="green"/>
        </w:rPr>
        <w:t>programme</w:t>
      </w:r>
      <w:proofErr w:type="spellEnd"/>
      <w:r w:rsidRPr="00BF5632">
        <w:rPr>
          <w:rStyle w:val="StyleUnderline"/>
        </w:rPr>
        <w:t xml:space="preserve"> has been </w:t>
      </w:r>
      <w:r w:rsidRPr="00BF5632">
        <w:rPr>
          <w:rStyle w:val="Emphasis"/>
        </w:rPr>
        <w:t xml:space="preserve">seen </w:t>
      </w:r>
      <w:r w:rsidRPr="00D42E2C">
        <w:rPr>
          <w:rStyle w:val="Emphasis"/>
          <w:highlight w:val="green"/>
        </w:rPr>
        <w:t>making efforts in projecting soft power</w:t>
      </w:r>
      <w:r w:rsidRPr="00BF5632">
        <w:rPr>
          <w:rStyle w:val="StyleUnderline"/>
        </w:rPr>
        <w:t xml:space="preserve"> which is especially </w:t>
      </w:r>
      <w:r w:rsidRPr="00D42E2C">
        <w:rPr>
          <w:rStyle w:val="StyleUnderline"/>
          <w:highlight w:val="green"/>
        </w:rPr>
        <w:t>evident</w:t>
      </w:r>
      <w:r w:rsidRPr="00BF5632">
        <w:rPr>
          <w:rStyle w:val="StyleUnderline"/>
        </w:rPr>
        <w:t xml:space="preserve"> </w:t>
      </w:r>
      <w:r w:rsidRPr="00D42E2C">
        <w:rPr>
          <w:rStyle w:val="StyleUnderline"/>
          <w:highlight w:val="green"/>
        </w:rPr>
        <w:t>through its</w:t>
      </w:r>
      <w:r w:rsidRPr="00BF5632">
        <w:rPr>
          <w:rStyle w:val="StyleUnderline"/>
        </w:rPr>
        <w:t xml:space="preserve"> new </w:t>
      </w:r>
      <w:r w:rsidRPr="00D42E2C">
        <w:rPr>
          <w:rStyle w:val="Emphasis"/>
          <w:highlight w:val="green"/>
        </w:rPr>
        <w:t>commitment to planetary exploration and</w:t>
      </w:r>
      <w:r w:rsidRPr="00A369B7">
        <w:rPr>
          <w:rStyle w:val="Emphasis"/>
        </w:rPr>
        <w:t xml:space="preserve"> human </w:t>
      </w:r>
      <w:r w:rsidRPr="00D42E2C">
        <w:rPr>
          <w:rStyle w:val="Emphasis"/>
          <w:highlight w:val="green"/>
        </w:rPr>
        <w:t>spaceflight.</w:t>
      </w:r>
      <w:r w:rsidRPr="00BF5632">
        <w:rPr>
          <w:rStyle w:val="StyleUnderline"/>
        </w:rPr>
        <w:t xml:space="preserve"> The Chandrayaan-1 and Mangalyaan-1 mission cleared the fact that India now looks at space as a standard of global standing. India’s soft </w:t>
      </w:r>
      <w:r w:rsidRPr="00BF5632">
        <w:rPr>
          <w:rStyle w:val="StyleUnderline"/>
        </w:rPr>
        <w:lastRenderedPageBreak/>
        <w:t xml:space="preserve">power has witnessed a progression with an increasingly successful participation in global space economy through ISRO’s commercial arm, </w:t>
      </w:r>
      <w:proofErr w:type="spellStart"/>
      <w:r w:rsidRPr="00BF5632">
        <w:rPr>
          <w:rStyle w:val="StyleUnderline"/>
        </w:rPr>
        <w:t>Antrix</w:t>
      </w:r>
      <w:proofErr w:type="spellEnd"/>
      <w:r w:rsidRPr="00BF5632">
        <w:rPr>
          <w:rStyle w:val="StyleUnderline"/>
        </w:rPr>
        <w:t xml:space="preserve"> </w:t>
      </w:r>
      <w:r w:rsidRPr="00A6690B">
        <w:rPr>
          <w:rStyle w:val="StyleUnderline"/>
        </w:rPr>
        <w:t>Corporation. India’s growing influence on the global space economy has been an indication of its changing stature in international arena. India has also been involved in capacity building initiatives.</w:t>
      </w:r>
      <w:r w:rsidRPr="00A6690B">
        <w:rPr>
          <w:sz w:val="14"/>
        </w:rPr>
        <w:t xml:space="preserve"> It has </w:t>
      </w:r>
      <w:r w:rsidRPr="00A6690B">
        <w:rPr>
          <w:rStyle w:val="StyleUnderline"/>
        </w:rPr>
        <w:t>successfully established itself as a leader in terms of healthcare provisions through satellite-based telemedicine.</w:t>
      </w:r>
      <w:r w:rsidRPr="00A6690B">
        <w:rPr>
          <w:sz w:val="14"/>
        </w:rPr>
        <w:t xml:space="preserve"> India </w:t>
      </w:r>
      <w:r w:rsidRPr="00BF5632">
        <w:rPr>
          <w:rStyle w:val="StyleUnderline"/>
        </w:rPr>
        <w:t>hosts the largest telemedicine network in South Asia which has also expanded to the African continent.</w:t>
      </w:r>
      <w:r w:rsidRPr="00A6690B">
        <w:rPr>
          <w:sz w:val="14"/>
        </w:rPr>
        <w:t xml:space="preserve"> A non-profit Indian </w:t>
      </w:r>
      <w:proofErr w:type="spellStart"/>
      <w:r w:rsidRPr="00A6690B">
        <w:rPr>
          <w:sz w:val="14"/>
        </w:rPr>
        <w:t>organisation</w:t>
      </w:r>
      <w:proofErr w:type="spellEnd"/>
      <w:r w:rsidRPr="00A6690B">
        <w:rPr>
          <w:sz w:val="14"/>
        </w:rPr>
        <w:t xml:space="preserve"> named Apollo Telemedicine Networking Foundation 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Kazakhstan and Myanmar. </w:t>
      </w:r>
      <w:r w:rsidRPr="00A6690B">
        <w:rPr>
          <w:sz w:val="14"/>
        </w:rPr>
        <w:t xml:space="preserve">India’s Space Diplomacy Further </w:t>
      </w:r>
      <w:r w:rsidRPr="00BF5632">
        <w:rPr>
          <w:rStyle w:val="StyleUnderline"/>
        </w:rPr>
        <w:t>using space for diplomacy in order to project its soft power across the globe, India has assisted countries like Colombia in launching its satellite which boosted India-Colombia relations. Many Latin American countries are often dependent on the US</w:t>
      </w:r>
      <w:r w:rsidRPr="00A6690B">
        <w:rPr>
          <w:sz w:val="14"/>
        </w:rPr>
        <w:t xml:space="preserve"> for space and military matters. </w:t>
      </w:r>
      <w:r w:rsidRPr="00BF5632">
        <w:rPr>
          <w:rStyle w:val="StyleUnderline"/>
        </w:rPr>
        <w:t>However, after the launch, many countries like Argentina, Bolivia, Brazil, Chile, Ecuador, Mexico, Nicaragua and Venezuela have reached out to ISRO for launching or developing satellites</w:t>
      </w:r>
      <w:r w:rsidRPr="00A6690B">
        <w:rPr>
          <w:sz w:val="14"/>
        </w:rPr>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A6690B">
        <w:rPr>
          <w:sz w:val="14"/>
        </w:rPr>
        <w:t xml:space="preserve"> for remote sensing purposes. The launch </w:t>
      </w:r>
      <w:r w:rsidRPr="00BF5632">
        <w:rPr>
          <w:rStyle w:val="StyleUnderline"/>
        </w:rPr>
        <w:t>boosted the political and strategic relations with Israel.</w:t>
      </w:r>
      <w:r w:rsidRPr="00A6690B">
        <w:rPr>
          <w:sz w:val="14"/>
        </w:rPr>
        <w:t xml:space="preserve"> Once a recipient of space technology from developed countries, I</w:t>
      </w:r>
      <w:r w:rsidRPr="00BF5632">
        <w:rPr>
          <w:rStyle w:val="StyleUnderline"/>
        </w:rPr>
        <w:t xml:space="preserve">ndia has demonstrated the robustness of its own space </w:t>
      </w:r>
      <w:proofErr w:type="spellStart"/>
      <w:r w:rsidRPr="00BF5632">
        <w:rPr>
          <w:rStyle w:val="StyleUnderline"/>
        </w:rPr>
        <w:t>programmes</w:t>
      </w:r>
      <w:proofErr w:type="spellEnd"/>
      <w:r w:rsidRPr="00BF5632">
        <w:rPr>
          <w:rStyle w:val="StyleUnderline"/>
        </w:rPr>
        <w:t xml:space="preserve"> by setting up joint projects and even </w:t>
      </w:r>
      <w:proofErr w:type="gramStart"/>
      <w:r w:rsidRPr="00BF5632">
        <w:rPr>
          <w:rStyle w:val="StyleUnderline"/>
        </w:rPr>
        <w:t>providing assistance</w:t>
      </w:r>
      <w:proofErr w:type="gramEnd"/>
      <w:r w:rsidRPr="00BF5632">
        <w:rPr>
          <w:rStyle w:val="StyleUnderline"/>
        </w:rPr>
        <w:t xml:space="preserve"> at the time of disaster to a number of countries. ISRO’s Oceansat-2 satellite played a pertinent role in monitoring Hurricane Sandy</w:t>
      </w:r>
      <w:r w:rsidRPr="00A6690B">
        <w:rPr>
          <w:sz w:val="14"/>
        </w:rPr>
        <w:t xml:space="preserve"> and helping the authorities to implement timely disaster mitigation and rescue strategies. Adding more feathers to its hat, </w:t>
      </w:r>
      <w:r w:rsidRPr="00BF5632">
        <w:rPr>
          <w:rStyle w:val="StyleUnderline"/>
        </w:rPr>
        <w:t>ISRO has also launched dozens of satellites for US, Europe and Britain based companies.</w:t>
      </w:r>
      <w:r w:rsidRPr="00A6690B">
        <w:rPr>
          <w:sz w:val="14"/>
        </w:rPr>
        <w:t xml:space="preserve"> 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r w:rsidRPr="00A6690B">
        <w:rPr>
          <w:sz w:val="14"/>
        </w:rPr>
        <w:t xml:space="preserve">. Britain is </w:t>
      </w:r>
      <w:r w:rsidRPr="00BF5632">
        <w:rPr>
          <w:rStyle w:val="StyleUnderline"/>
        </w:rPr>
        <w:t>one of the EU’s biggest spender in space sector.</w:t>
      </w:r>
      <w:r w:rsidRPr="00A6690B">
        <w:rPr>
          <w:sz w:val="14"/>
        </w:rPr>
        <w:t xml:space="preserve"> After</w:t>
      </w:r>
      <w:r w:rsidRPr="00BF5632">
        <w:rPr>
          <w:rStyle w:val="StyleUnderline"/>
        </w:rPr>
        <w:t xml:space="preserve"> Brexit</w:t>
      </w:r>
      <w:r w:rsidRPr="00A6690B">
        <w:rPr>
          <w:sz w:val="14"/>
        </w:rPr>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A6690B">
        <w:rPr>
          <w:sz w:val="14"/>
        </w:rPr>
        <w:t>As a part of India’s efforts in space diplomacy, ISRO undertook another capacity building initiative ‘</w:t>
      </w:r>
      <w:proofErr w:type="spellStart"/>
      <w:r w:rsidRPr="00A6690B">
        <w:rPr>
          <w:sz w:val="14"/>
        </w:rPr>
        <w:t>Unispace</w:t>
      </w:r>
      <w:proofErr w:type="spellEnd"/>
      <w:r w:rsidRPr="00A6690B">
        <w:rPr>
          <w:sz w:val="14"/>
        </w:rPr>
        <w:t xml:space="preserve"> Nanosatellite Assembly and Training (UNNATI)’. Under UNNATI</w:t>
      </w:r>
      <w:r w:rsidRPr="00BF5632">
        <w:rPr>
          <w:rStyle w:val="StyleUnderline"/>
        </w:rPr>
        <w:t>, ISRO planned to train 45 countries in making Nano-satellites.</w:t>
      </w:r>
      <w:r w:rsidRPr="00A6690B">
        <w:rPr>
          <w:sz w:val="14"/>
        </w:rPr>
        <w:t xml:space="preserve"> Closer to home, </w:t>
      </w:r>
      <w:r w:rsidRPr="00BF5632">
        <w:rPr>
          <w:rStyle w:val="StyleUnderline"/>
        </w:rPr>
        <w:t>India proposed a SAARC satellite in 2014 for the overall development of the region</w:t>
      </w:r>
      <w:r w:rsidRPr="00A6690B">
        <w:rPr>
          <w:sz w:val="14"/>
        </w:rPr>
        <w:t xml:space="preserve">. The proposal was welcomed by SAARC nations but unfortunately the proposal couldn’t </w:t>
      </w:r>
      <w:proofErr w:type="spellStart"/>
      <w:r w:rsidRPr="00A6690B">
        <w:rPr>
          <w:sz w:val="14"/>
        </w:rPr>
        <w:t>materialise</w:t>
      </w:r>
      <w:proofErr w:type="spellEnd"/>
      <w:r w:rsidRPr="00A6690B">
        <w:rPr>
          <w:sz w:val="14"/>
        </w:rPr>
        <w:t xml:space="preserve"> as envisioned initially due to Pakistan’s backing out from the project. 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w:t>
      </w:r>
      <w:r w:rsidRPr="00A6690B">
        <w:rPr>
          <w:rStyle w:val="StyleUnderline"/>
        </w:rPr>
        <w:t>space communication</w:t>
      </w:r>
      <w:r w:rsidRPr="00A6690B">
        <w:rPr>
          <w:sz w:val="14"/>
        </w:rPr>
        <w:t xml:space="preserve">. The idea of South Asia satellite ensured no political impediment as with the case of SAARC satellite. The </w:t>
      </w:r>
      <w:r w:rsidRPr="00A6690B">
        <w:rPr>
          <w:rStyle w:val="StyleUnderline"/>
        </w:rPr>
        <w:t xml:space="preserve">positive </w:t>
      </w:r>
      <w:proofErr w:type="spellStart"/>
      <w:r w:rsidRPr="00A6690B">
        <w:rPr>
          <w:rStyle w:val="StyleUnderline"/>
        </w:rPr>
        <w:t>spill over</w:t>
      </w:r>
      <w:proofErr w:type="spellEnd"/>
      <w:r w:rsidRPr="00A6690B">
        <w:rPr>
          <w:rStyle w:val="StyleUnderline"/>
        </w:rPr>
        <w:t xml:space="preserve"> effect</w:t>
      </w:r>
      <w:r w:rsidRPr="00BF5632">
        <w:rPr>
          <w:rStyle w:val="StyleUnderline"/>
        </w:rPr>
        <w:t xml:space="preserve"> </w:t>
      </w:r>
      <w:r w:rsidRPr="00A6690B">
        <w:rPr>
          <w:rStyle w:val="StyleUnderline"/>
        </w:rPr>
        <w:t>of the satellite’s launch on India’s “</w:t>
      </w:r>
      <w:proofErr w:type="spellStart"/>
      <w:r w:rsidRPr="00A6690B">
        <w:rPr>
          <w:rStyle w:val="StyleUnderline"/>
        </w:rPr>
        <w:t>neighbourhood</w:t>
      </w:r>
      <w:proofErr w:type="spellEnd"/>
      <w:r w:rsidRPr="00A6690B">
        <w:rPr>
          <w:rStyle w:val="StyleUnderline"/>
        </w:rPr>
        <w:t xml:space="preserve"> first” diplomacy was well demonstrated by the warm responses given</w:t>
      </w:r>
      <w:r w:rsidRPr="00BF5632">
        <w:rPr>
          <w:rStyle w:val="StyleUnderline"/>
        </w:rPr>
        <w:t xml:space="preserve"> by the leaders of South Asian countries</w:t>
      </w:r>
      <w:r w:rsidRPr="00A6690B">
        <w:rPr>
          <w:sz w:val="14"/>
        </w:rPr>
        <w:t xml:space="preserve">. India’s space </w:t>
      </w:r>
      <w:r w:rsidRPr="00D42E2C">
        <w:rPr>
          <w:rStyle w:val="StyleUnderline"/>
          <w:highlight w:val="green"/>
        </w:rPr>
        <w:t>diplomacy</w:t>
      </w:r>
      <w:r w:rsidRPr="00BF5632">
        <w:rPr>
          <w:rStyle w:val="StyleUnderline"/>
        </w:rPr>
        <w:t xml:space="preserve"> with </w:t>
      </w:r>
      <w:proofErr w:type="spellStart"/>
      <w:r w:rsidRPr="00BF5632">
        <w:rPr>
          <w:rStyle w:val="StyleUnderline"/>
        </w:rPr>
        <w:t>neighbours</w:t>
      </w:r>
      <w:proofErr w:type="spellEnd"/>
      <w:r w:rsidRPr="00BF5632">
        <w:rPr>
          <w:rStyle w:val="StyleUnderline"/>
        </w:rPr>
        <w:t xml:space="preserve"> </w:t>
      </w:r>
      <w:r w:rsidRPr="00D42E2C">
        <w:rPr>
          <w:rStyle w:val="StyleUnderline"/>
          <w:highlight w:val="green"/>
        </w:rPr>
        <w:t>also extends on a bilateral basi</w:t>
      </w:r>
      <w:r w:rsidRPr="00BF5632">
        <w:rPr>
          <w:rStyle w:val="StyleUnderline"/>
        </w:rPr>
        <w:t xml:space="preserve">s. For instance, in Afghanistan, India </w:t>
      </w:r>
      <w:r w:rsidRPr="00BF5632">
        <w:rPr>
          <w:rStyle w:val="StyleUnderline"/>
        </w:rPr>
        <w:lastRenderedPageBreak/>
        <w:t>included remote sensing satellite transmitters for acquiring space-based data</w:t>
      </w:r>
      <w:r w:rsidRPr="00A6690B">
        <w:rPr>
          <w:sz w:val="14"/>
        </w:rPr>
        <w:t xml:space="preserve"> in a USD 1.2 billion aid package. It is evident that </w:t>
      </w:r>
      <w:r w:rsidRPr="00BF5632">
        <w:rPr>
          <w:rStyle w:val="StyleUnderline"/>
        </w:rPr>
        <w:t>soft power strategies are more relevant than the hard power strategies</w:t>
      </w:r>
      <w:r w:rsidRPr="00A6690B">
        <w:rPr>
          <w:sz w:val="14"/>
        </w:rPr>
        <w:t xml:space="preserve">, especially in the contemporary world order. The </w:t>
      </w:r>
      <w:r w:rsidRPr="00BF5632">
        <w:rPr>
          <w:rStyle w:val="StyleUnderline"/>
        </w:rPr>
        <w:t>rise of China as an emerging superpower</w:t>
      </w:r>
      <w:r w:rsidRPr="00A6690B">
        <w:rPr>
          <w:sz w:val="14"/>
        </w:rPr>
        <w:t xml:space="preserve"> is </w:t>
      </w:r>
      <w:r w:rsidRPr="00BF5632">
        <w:rPr>
          <w:rStyle w:val="StyleUnderline"/>
        </w:rPr>
        <w:t>backed with its economic and military might leave less avenues for other developing nations such as India to contest China</w:t>
      </w:r>
      <w:r w:rsidRPr="00A6690B">
        <w:rPr>
          <w:sz w:val="14"/>
        </w:rPr>
        <w:t xml:space="preserve">. However, soft </w:t>
      </w:r>
      <w:r w:rsidRPr="00BF5632">
        <w:rPr>
          <w:rStyle w:val="StyleUnderline"/>
        </w:rPr>
        <w:t xml:space="preserve">power strategies open up another dimension for the interaction of the nations. </w:t>
      </w:r>
      <w:r w:rsidRPr="00A369B7">
        <w:rPr>
          <w:rStyle w:val="StyleUnderline"/>
        </w:rPr>
        <w:t>India</w:t>
      </w:r>
      <w:r w:rsidRPr="00BF5632">
        <w:rPr>
          <w:rStyle w:val="StyleUnderline"/>
        </w:rPr>
        <w:t xml:space="preserve"> has </w:t>
      </w:r>
      <w:proofErr w:type="spellStart"/>
      <w:r w:rsidRPr="00A369B7">
        <w:rPr>
          <w:rStyle w:val="StyleUnderline"/>
        </w:rPr>
        <w:t>utilised</w:t>
      </w:r>
      <w:proofErr w:type="spellEnd"/>
      <w:r w:rsidRPr="00A369B7">
        <w:rPr>
          <w:rStyle w:val="StyleUnderline"/>
        </w:rPr>
        <w:t xml:space="preserve"> space</w:t>
      </w:r>
      <w:r w:rsidRPr="00BF5632">
        <w:rPr>
          <w:rStyle w:val="StyleUnderline"/>
        </w:rPr>
        <w:t xml:space="preserve"> as a tool of its soft power effectively in order </w:t>
      </w:r>
      <w:r w:rsidRPr="00A369B7">
        <w:rPr>
          <w:rStyle w:val="StyleUnderline"/>
        </w:rPr>
        <w:t>to expand its clout</w:t>
      </w:r>
      <w:r w:rsidRPr="00BF5632">
        <w:rPr>
          <w:rStyle w:val="StyleUnderline"/>
        </w:rPr>
        <w:t>.</w:t>
      </w:r>
      <w:r w:rsidRPr="00A6690B">
        <w:rPr>
          <w:sz w:val="14"/>
        </w:rPr>
        <w:t xml:space="preserve"> That </w:t>
      </w:r>
      <w:r w:rsidRPr="00D42E2C">
        <w:rPr>
          <w:rStyle w:val="StyleUnderline"/>
          <w:highlight w:val="green"/>
        </w:rPr>
        <w:t xml:space="preserve">space </w:t>
      </w:r>
      <w:r w:rsidRPr="00A6690B">
        <w:rPr>
          <w:rStyle w:val="StyleUnderline"/>
        </w:rPr>
        <w:t>being an intrinsic part of India’s foreign policy</w:t>
      </w:r>
      <w:r w:rsidRPr="00BF5632">
        <w:rPr>
          <w:rStyle w:val="StyleUnderline"/>
        </w:rPr>
        <w:t xml:space="preserve"> </w:t>
      </w:r>
      <w:r w:rsidRPr="00D42E2C">
        <w:rPr>
          <w:rStyle w:val="StyleUnderline"/>
          <w:highlight w:val="green"/>
        </w:rPr>
        <w:t>has brought numerous achievements to the country</w:t>
      </w:r>
      <w:r w:rsidRPr="00A369B7">
        <w:rPr>
          <w:rStyle w:val="StyleUnderline"/>
        </w:rPr>
        <w:t xml:space="preserve">, and is expected to remain an essential element </w:t>
      </w:r>
      <w:r w:rsidRPr="00A6690B">
        <w:rPr>
          <w:sz w:val="14"/>
        </w:rPr>
        <w:t xml:space="preserve">for future course </w:t>
      </w:r>
      <w:r w:rsidRPr="00A369B7">
        <w:rPr>
          <w:rStyle w:val="StyleUnderline"/>
        </w:rPr>
        <w:t>of India’s foreign policy.</w:t>
      </w:r>
    </w:p>
    <w:p w14:paraId="5E34E0C3" w14:textId="77777777" w:rsidR="00DE6D25" w:rsidRPr="00BF5632" w:rsidRDefault="00DE6D25" w:rsidP="00DE6D25">
      <w:pPr>
        <w:rPr>
          <w:rStyle w:val="StyleUnderline"/>
        </w:rPr>
      </w:pPr>
    </w:p>
    <w:p w14:paraId="2D9F8ACF" w14:textId="77777777" w:rsidR="00DE6D25" w:rsidRPr="00BF5632" w:rsidRDefault="00DE6D25" w:rsidP="00DE6D25">
      <w:pPr>
        <w:pStyle w:val="Heading4"/>
        <w:rPr>
          <w:rFonts w:cs="Calibri"/>
        </w:rPr>
      </w:pPr>
      <w:r w:rsidRPr="00BF5632">
        <w:rPr>
          <w:rFonts w:cs="Calibri"/>
        </w:rPr>
        <w:t xml:space="preserve">Private sector key to Indian space efforts </w:t>
      </w:r>
    </w:p>
    <w:p w14:paraId="5C9CE53D" w14:textId="77777777" w:rsidR="00DE6D25" w:rsidRPr="00BF5632" w:rsidRDefault="00DE6D25" w:rsidP="00DE6D25">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0A133E4A" w14:textId="77777777" w:rsidR="00DE6D25" w:rsidRPr="00A6690B" w:rsidRDefault="00DE6D25" w:rsidP="00DE6D25">
      <w:pPr>
        <w:rPr>
          <w:sz w:val="14"/>
        </w:rPr>
      </w:pPr>
      <w:r w:rsidRPr="00A6690B">
        <w:rPr>
          <w:sz w:val="14"/>
        </w:rPr>
        <w:t xml:space="preserve">Bengaluru: </w:t>
      </w:r>
      <w:r w:rsidRPr="00D42E2C">
        <w:rPr>
          <w:rStyle w:val="StyleUnderline"/>
          <w:highlight w:val="green"/>
        </w:rPr>
        <w:t>India</w:t>
      </w:r>
      <w:r w:rsidRPr="00BF5632">
        <w:rPr>
          <w:rStyle w:val="StyleUnderline"/>
        </w:rPr>
        <w:t xml:space="preserve"> will </w:t>
      </w:r>
      <w:r w:rsidRPr="00D42E2C">
        <w:rPr>
          <w:rStyle w:val="StyleUnderline"/>
          <w:highlight w:val="green"/>
        </w:rPr>
        <w:t>draft a new space polic</w:t>
      </w:r>
      <w:r w:rsidRPr="00BF5632">
        <w:rPr>
          <w:rStyle w:val="StyleUnderline"/>
        </w:rPr>
        <w:t xml:space="preserve">y </w:t>
      </w:r>
      <w:r w:rsidRPr="00D42E2C">
        <w:rPr>
          <w:rStyle w:val="StyleUnderline"/>
          <w:highlight w:val="green"/>
        </w:rPr>
        <w:t>aimed at increasing private investments</w:t>
      </w:r>
      <w:r w:rsidRPr="00A6690B">
        <w:rPr>
          <w:sz w:val="14"/>
        </w:rPr>
        <w:t xml:space="preserve"> in the country’s space sector to build companies that are global in scale, Indian Space Research </w:t>
      </w:r>
      <w:proofErr w:type="spellStart"/>
      <w:r w:rsidRPr="00A6690B">
        <w:rPr>
          <w:sz w:val="14"/>
        </w:rPr>
        <w:t>Organisation</w:t>
      </w:r>
      <w:proofErr w:type="spellEnd"/>
      <w:r w:rsidRPr="00A6690B">
        <w:rPr>
          <w:sz w:val="14"/>
        </w:rPr>
        <w:t xml:space="preserve"> (</w:t>
      </w:r>
      <w:proofErr w:type="spellStart"/>
      <w:r w:rsidRPr="00A6690B">
        <w:rPr>
          <w:sz w:val="14"/>
        </w:rPr>
        <w:t>Isro</w:t>
      </w:r>
      <w:proofErr w:type="spellEnd"/>
      <w:r w:rsidRPr="00A6690B">
        <w:rPr>
          <w:sz w:val="14"/>
        </w:rPr>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A6690B">
        <w:rPr>
          <w:sz w:val="14"/>
        </w:rPr>
        <w:t>“</w:t>
      </w:r>
      <w:r w:rsidRPr="00A6690B">
        <w:rPr>
          <w:rStyle w:val="StyleUnderline"/>
        </w:rPr>
        <w:t>We want to create competition and get multiple companies in the space sector that can grow as global leaders</w:t>
      </w:r>
      <w:r w:rsidRPr="00A6690B">
        <w:rPr>
          <w:sz w:val="14"/>
        </w:rPr>
        <w:t xml:space="preserve">,” Sivan said. </w:t>
      </w:r>
      <w:r w:rsidRPr="00A6690B">
        <w:rPr>
          <w:rStyle w:val="StyleUnderline"/>
        </w:rPr>
        <w:t>Over</w:t>
      </w:r>
      <w:r w:rsidRPr="00BF5632">
        <w:rPr>
          <w:rStyle w:val="StyleUnderline"/>
        </w:rPr>
        <w:t xml:space="preserve"> 23 Indian and overseas companies have approached </w:t>
      </w:r>
      <w:proofErr w:type="spellStart"/>
      <w:r w:rsidRPr="00BF5632">
        <w:rPr>
          <w:rStyle w:val="StyleUnderline"/>
        </w:rPr>
        <w:t>Isro</w:t>
      </w:r>
      <w:proofErr w:type="spellEnd"/>
      <w:r w:rsidRPr="00A6690B">
        <w:rPr>
          <w:sz w:val="14"/>
        </w:rPr>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A6690B">
        <w:rPr>
          <w:rStyle w:val="StyleUnderline"/>
        </w:rPr>
        <w:t>Space technology is costly</w:t>
      </w:r>
      <w:r w:rsidRPr="00BF5632">
        <w:rPr>
          <w:rStyle w:val="StyleUnderline"/>
        </w:rPr>
        <w:t xml:space="preserve">. We </w:t>
      </w:r>
      <w:r w:rsidRPr="00D42E2C">
        <w:rPr>
          <w:rStyle w:val="StyleUnderline"/>
          <w:highlight w:val="green"/>
        </w:rPr>
        <w:t xml:space="preserve">want to make it viable for </w:t>
      </w:r>
      <w:r w:rsidRPr="00D42E2C">
        <w:rPr>
          <w:rStyle w:val="Emphasis"/>
          <w:highlight w:val="green"/>
        </w:rPr>
        <w:t xml:space="preserve">Indian industries and help them </w:t>
      </w:r>
      <w:proofErr w:type="spellStart"/>
      <w:r w:rsidRPr="00D42E2C">
        <w:rPr>
          <w:rStyle w:val="Emphasis"/>
          <w:highlight w:val="green"/>
        </w:rPr>
        <w:t>commercialise</w:t>
      </w:r>
      <w:proofErr w:type="spellEnd"/>
      <w:r w:rsidRPr="00D42E2C">
        <w:rPr>
          <w:rStyle w:val="Emphasis"/>
          <w:highlight w:val="green"/>
        </w:rPr>
        <w:t xml:space="preserve"> </w:t>
      </w:r>
      <w:r w:rsidRPr="00E7641F">
        <w:rPr>
          <w:rStyle w:val="Emphasis"/>
        </w:rPr>
        <w:t>these technologies</w:t>
      </w:r>
      <w:r w:rsidRPr="00A6690B">
        <w:rPr>
          <w:rStyle w:val="Emphasis"/>
        </w:rPr>
        <w:t>,</w:t>
      </w:r>
      <w:r w:rsidRPr="00A6690B">
        <w:rPr>
          <w:rStyle w:val="StyleUnderline"/>
        </w:rPr>
        <w:t>”</w:t>
      </w:r>
      <w:r w:rsidRPr="00A6690B">
        <w:rPr>
          <w:sz w:val="14"/>
        </w:rPr>
        <w:t xml:space="preserve"> said Sivan. </w:t>
      </w:r>
      <w:r w:rsidRPr="00BF5632">
        <w:rPr>
          <w:rStyle w:val="StyleUnderline"/>
        </w:rPr>
        <w:t xml:space="preserve">“We want to make the technology transfer a very simple and low-cost affair.” </w:t>
      </w:r>
      <w:r w:rsidRPr="00A6690B">
        <w:rPr>
          <w:sz w:val="14"/>
        </w:rPr>
        <w:t xml:space="preserve">Last week, NSIL signed a pact to share technology as well as to allow testing facilities with Chennai-based startup </w:t>
      </w:r>
      <w:proofErr w:type="spellStart"/>
      <w:r w:rsidRPr="00A6690B">
        <w:rPr>
          <w:sz w:val="14"/>
        </w:rPr>
        <w:t>Agnikul</w:t>
      </w:r>
      <w:proofErr w:type="spellEnd"/>
      <w:r w:rsidRPr="00A6690B">
        <w:rPr>
          <w:sz w:val="14"/>
        </w:rPr>
        <w:t xml:space="preserve"> Cosmos to build a small rocket that can hurl 100 kg satellites to low-earth orbit. Bengaluru-based </w:t>
      </w:r>
      <w:proofErr w:type="spellStart"/>
      <w:r w:rsidRPr="00A6690B">
        <w:rPr>
          <w:sz w:val="14"/>
        </w:rPr>
        <w:t>Pixxel</w:t>
      </w:r>
      <w:proofErr w:type="spellEnd"/>
      <w:r w:rsidRPr="00A6690B">
        <w:rPr>
          <w:sz w:val="14"/>
        </w:rPr>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BF5632">
        <w:rPr>
          <w:rStyle w:val="StyleUnderline"/>
        </w:rPr>
        <w:t>Indian companies can now own and operate satellites, build rockets and launch them from Indian soil and offer satellite-based applications to consumers.</w:t>
      </w:r>
      <w:r w:rsidRPr="00A6690B">
        <w:rPr>
          <w:sz w:val="14"/>
        </w:rPr>
        <w:t xml:space="preserve"> The policies also define how sensitive dual-use technologies are to be </w:t>
      </w:r>
      <w:proofErr w:type="spellStart"/>
      <w:r w:rsidRPr="00A6690B">
        <w:rPr>
          <w:sz w:val="14"/>
        </w:rPr>
        <w:t>utilised</w:t>
      </w:r>
      <w:proofErr w:type="spellEnd"/>
      <w:r w:rsidRPr="00A6690B">
        <w:rPr>
          <w:sz w:val="14"/>
        </w:rPr>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D42E2C">
        <w:rPr>
          <w:rStyle w:val="StyleUnderline"/>
          <w:highlight w:val="green"/>
        </w:rPr>
        <w:t>India</w:t>
      </w:r>
      <w:r w:rsidRPr="00BF5632">
        <w:rPr>
          <w:rStyle w:val="StyleUnderline"/>
        </w:rPr>
        <w:t xml:space="preserve"> is adopting the model of the US</w:t>
      </w:r>
      <w:r w:rsidRPr="00A6690B">
        <w:rPr>
          <w:sz w:val="14"/>
        </w:rPr>
        <w:t xml:space="preserve"> space agency National Aeronautics and Space Administration (NASA), </w:t>
      </w:r>
      <w:r w:rsidRPr="00BF5632">
        <w:rPr>
          <w:rStyle w:val="StyleUnderline"/>
        </w:rPr>
        <w:t xml:space="preserve">which </w:t>
      </w:r>
      <w:r w:rsidRPr="00D42E2C">
        <w:rPr>
          <w:rStyle w:val="StyleUnderline"/>
          <w:highlight w:val="green"/>
        </w:rPr>
        <w:t>allowed private</w:t>
      </w:r>
      <w:r w:rsidRPr="00BF5632">
        <w:rPr>
          <w:rStyle w:val="StyleUnderline"/>
        </w:rPr>
        <w:t xml:space="preserve"> </w:t>
      </w:r>
      <w:r w:rsidRPr="00D42E2C">
        <w:rPr>
          <w:rStyle w:val="StyleUnderline"/>
          <w:highlight w:val="green"/>
        </w:rPr>
        <w:t>firms</w:t>
      </w:r>
      <w:r w:rsidRPr="00BF5632">
        <w:rPr>
          <w:rStyle w:val="StyleUnderline"/>
        </w:rPr>
        <w:t xml:space="preserve"> such as SpaceX </w:t>
      </w:r>
      <w:r w:rsidRPr="00D42E2C">
        <w:rPr>
          <w:rStyle w:val="StyleUnderline"/>
          <w:highlight w:val="green"/>
        </w:rPr>
        <w:t>to get access to its tech</w:t>
      </w:r>
      <w:r w:rsidRPr="00BF5632">
        <w:rPr>
          <w:rStyle w:val="StyleUnderline"/>
        </w:rPr>
        <w:t xml:space="preserve">nology </w:t>
      </w:r>
      <w:r w:rsidRPr="00D42E2C">
        <w:rPr>
          <w:rStyle w:val="StyleUnderline"/>
          <w:highlight w:val="green"/>
        </w:rPr>
        <w:t>and facilities</w:t>
      </w:r>
      <w:r w:rsidRPr="00BF5632">
        <w:rPr>
          <w:rStyle w:val="StyleUnderline"/>
        </w:rPr>
        <w:t xml:space="preserve"> </w:t>
      </w:r>
      <w:r w:rsidRPr="00A6690B">
        <w:rPr>
          <w:rStyle w:val="StyleUnderline"/>
        </w:rPr>
        <w:t xml:space="preserve">to build reusable rockets </w:t>
      </w:r>
      <w:r w:rsidRPr="00D42E2C">
        <w:rPr>
          <w:rStyle w:val="Emphasis"/>
          <w:highlight w:val="green"/>
        </w:rPr>
        <w:t>that</w:t>
      </w:r>
      <w:r w:rsidRPr="00A6690B">
        <w:rPr>
          <w:rStyle w:val="Emphasis"/>
        </w:rPr>
        <w:t xml:space="preserve"> have </w:t>
      </w:r>
      <w:r w:rsidRPr="00D42E2C">
        <w:rPr>
          <w:rStyle w:val="Emphasis"/>
          <w:highlight w:val="green"/>
        </w:rPr>
        <w:t xml:space="preserve">carried humans to </w:t>
      </w:r>
      <w:r w:rsidRPr="00D42E2C">
        <w:rPr>
          <w:rStyle w:val="Emphasis"/>
          <w:highlight w:val="green"/>
        </w:rPr>
        <w:lastRenderedPageBreak/>
        <w:t>space</w:t>
      </w:r>
      <w:r w:rsidRPr="00A6690B">
        <w:rPr>
          <w:rStyle w:val="Emphasis"/>
        </w:rPr>
        <w:t xml:space="preserve"> this year</w:t>
      </w:r>
      <w:r w:rsidRPr="00BF5632">
        <w:rPr>
          <w:rStyle w:val="StyleUnderline"/>
        </w:rPr>
        <w:t xml:space="preserve">. </w:t>
      </w:r>
      <w:r w:rsidRPr="00A6690B">
        <w:rPr>
          <w:sz w:val="14"/>
        </w:rPr>
        <w:t xml:space="preserve">NASA also allows startups to compete and build vehicles and solutions for its </w:t>
      </w:r>
      <w:proofErr w:type="spellStart"/>
      <w:r w:rsidRPr="00A6690B">
        <w:rPr>
          <w:sz w:val="14"/>
        </w:rPr>
        <w:t>programmes</w:t>
      </w:r>
      <w:proofErr w:type="spellEnd"/>
      <w:r w:rsidRPr="00A6690B">
        <w:rPr>
          <w:sz w:val="14"/>
        </w:rPr>
        <w:t xml:space="preserve">, including deep space missions. The policies are also designed to make </w:t>
      </w:r>
      <w:r w:rsidRPr="00BF5632">
        <w:rPr>
          <w:rStyle w:val="StyleUnderline"/>
        </w:rPr>
        <w:t>India a global hub for satellite manufacturing and launches and providing satellite-based services for global customers.</w:t>
      </w:r>
      <w:r w:rsidRPr="00A6690B">
        <w:rPr>
          <w:sz w:val="14"/>
        </w:rPr>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A6690B">
        <w:rPr>
          <w:rStyle w:val="StyleUnderline"/>
        </w:rPr>
        <w:t xml:space="preserve">first Indian private company to tap the global market after India opened up its space sector, which allows private firms to build satellites and rockets and offer space services from the country. </w:t>
      </w:r>
      <w:r w:rsidRPr="00A6690B">
        <w:rPr>
          <w:sz w:val="14"/>
        </w:rPr>
        <w:t xml:space="preserve">“Earlier, when IITs produced aero-space engineers, there was not a strong domestic industrial ecosystem to employ them. Today, with our historic reforms in the space sector, </w:t>
      </w:r>
      <w:r w:rsidRPr="00A6690B">
        <w:rPr>
          <w:rStyle w:val="StyleUnderline"/>
        </w:rPr>
        <w:t>the last frontier before humanity has opened up to Indian talent</w:t>
      </w:r>
      <w:r w:rsidRPr="00A6690B">
        <w:rPr>
          <w:sz w:val="14"/>
        </w:rPr>
        <w:t xml:space="preserve">,” Prime Minister Narendra Modi told a Pan IIT conference on Friday. </w:t>
      </w:r>
      <w:r w:rsidRPr="00BF5632">
        <w:rPr>
          <w:rStyle w:val="StyleUnderline"/>
        </w:rPr>
        <w:t>India has nearly 50 space startups in the sector and over 1,000 companies</w:t>
      </w:r>
      <w:r w:rsidRPr="00A6690B">
        <w:rPr>
          <w:sz w:val="14"/>
        </w:rPr>
        <w:t xml:space="preserve"> — both small and medium enterprises </w:t>
      </w:r>
      <w:r w:rsidRPr="00BF5632">
        <w:rPr>
          <w:rStyle w:val="StyleUnderline"/>
        </w:rPr>
        <w:t xml:space="preserve">(SMEs) and </w:t>
      </w:r>
      <w:r w:rsidRPr="00D42E2C">
        <w:rPr>
          <w:rStyle w:val="StyleUnderline"/>
          <w:highlight w:val="green"/>
        </w:rPr>
        <w:t>large enterprises</w:t>
      </w:r>
      <w:r w:rsidRPr="00BF5632">
        <w:rPr>
          <w:rStyle w:val="StyleUnderline"/>
        </w:rPr>
        <w:t xml:space="preserve"> </w:t>
      </w:r>
      <w:r w:rsidRPr="00A6690B">
        <w:rPr>
          <w:sz w:val="14"/>
        </w:rPr>
        <w:t xml:space="preserve">such as Larsen &amp; Toubro, Godrej Aerospace, Tata Advanced Systems and Hindustan Aeronautics, </w:t>
      </w:r>
      <w:r w:rsidRPr="00BF5632">
        <w:rPr>
          <w:rStyle w:val="StyleUnderline"/>
        </w:rPr>
        <w:t xml:space="preserve">which </w:t>
      </w:r>
      <w:r w:rsidRPr="00D42E2C">
        <w:rPr>
          <w:rStyle w:val="StyleUnderline"/>
          <w:highlight w:val="green"/>
        </w:rPr>
        <w:t>have been vendors</w:t>
      </w:r>
      <w:r w:rsidRPr="00BF5632">
        <w:rPr>
          <w:rStyle w:val="StyleUnderline"/>
        </w:rPr>
        <w:t xml:space="preserve"> </w:t>
      </w:r>
      <w:r w:rsidRPr="00D42E2C">
        <w:rPr>
          <w:rStyle w:val="StyleUnderline"/>
          <w:highlight w:val="green"/>
        </w:rPr>
        <w:t>to</w:t>
      </w:r>
      <w:r w:rsidRPr="00BF5632">
        <w:rPr>
          <w:rStyle w:val="StyleUnderline"/>
        </w:rPr>
        <w:t xml:space="preserve"> </w:t>
      </w:r>
      <w:proofErr w:type="spellStart"/>
      <w:r w:rsidRPr="00BF5632">
        <w:rPr>
          <w:rStyle w:val="StyleUnderline"/>
        </w:rPr>
        <w:t>Isro</w:t>
      </w:r>
      <w:proofErr w:type="spellEnd"/>
      <w:r w:rsidRPr="00BF5632">
        <w:rPr>
          <w:rStyle w:val="StyleUnderline"/>
        </w:rPr>
        <w:t xml:space="preserve">, </w:t>
      </w:r>
      <w:r w:rsidRPr="00D42E2C">
        <w:rPr>
          <w:rStyle w:val="StyleUnderline"/>
          <w:highlight w:val="green"/>
        </w:rPr>
        <w:t>building systems</w:t>
      </w:r>
      <w:r w:rsidRPr="00BF5632">
        <w:rPr>
          <w:rStyle w:val="StyleUnderline"/>
        </w:rPr>
        <w:t xml:space="preserve"> and subsystems </w:t>
      </w:r>
      <w:r w:rsidRPr="00D42E2C">
        <w:rPr>
          <w:rStyle w:val="StyleUnderline"/>
          <w:highlight w:val="green"/>
        </w:rPr>
        <w:t xml:space="preserve">for the space </w:t>
      </w:r>
      <w:proofErr w:type="spellStart"/>
      <w:r w:rsidRPr="00D42E2C">
        <w:rPr>
          <w:rStyle w:val="StyleUnderline"/>
          <w:highlight w:val="green"/>
        </w:rPr>
        <w:t>programme</w:t>
      </w:r>
      <w:proofErr w:type="spellEnd"/>
      <w:r w:rsidRPr="00BF5632">
        <w:rPr>
          <w:rStyle w:val="StyleUnderline"/>
        </w:rPr>
        <w:t>.</w:t>
      </w:r>
      <w:r w:rsidRPr="00A6690B">
        <w:rPr>
          <w:sz w:val="14"/>
        </w:rPr>
        <w:t xml:space="preserve"> After opening the space sector to private firms in August, the department of space formed Indian National Space Promotion and </w:t>
      </w:r>
      <w:proofErr w:type="spellStart"/>
      <w:r w:rsidRPr="00A6690B">
        <w:rPr>
          <w:sz w:val="14"/>
        </w:rPr>
        <w:t>Authorisation</w:t>
      </w:r>
      <w:proofErr w:type="spellEnd"/>
      <w:r w:rsidRPr="00A6690B">
        <w:rPr>
          <w:sz w:val="14"/>
        </w:rPr>
        <w:t xml:space="preserve"> Centre (IN-</w:t>
      </w:r>
      <w:proofErr w:type="spellStart"/>
      <w:r w:rsidRPr="00A6690B">
        <w:rPr>
          <w:sz w:val="14"/>
        </w:rPr>
        <w:t>SPACe</w:t>
      </w:r>
      <w:proofErr w:type="spellEnd"/>
      <w:r w:rsidRPr="00A6690B">
        <w:rPr>
          <w:sz w:val="14"/>
        </w:rPr>
        <w:t>), a new body that will act as a regulator whose rulings would apply to the space agency as well as private firms in the country. Sivan said an independent board is being set up and an approval is expected from the government by the end of December.</w:t>
      </w:r>
    </w:p>
    <w:p w14:paraId="1F494A4B" w14:textId="77777777" w:rsidR="00DE6D25" w:rsidRDefault="00DE6D25" w:rsidP="00DE6D25">
      <w:pPr>
        <w:pStyle w:val="Heading4"/>
      </w:pPr>
      <w:r>
        <w:t>Indian soft power and international leadership key to global cooperation and tolerance through cultural diplomacy</w:t>
      </w:r>
    </w:p>
    <w:p w14:paraId="59B3D591" w14:textId="77777777" w:rsidR="00DE6D25" w:rsidRPr="003F50C4" w:rsidRDefault="00DE6D25" w:rsidP="00DE6D25">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11" w:history="1">
        <w:r w:rsidRPr="001709EE">
          <w:rPr>
            <w:rStyle w:val="Hyperlink"/>
          </w:rPr>
          <w:t>https://uscpublicdiplomacy.org/blog/celebrating-indian-soft-power</w:t>
        </w:r>
      </w:hyperlink>
      <w:r>
        <w:t>] KZ</w:t>
      </w:r>
    </w:p>
    <w:p w14:paraId="63150FF6" w14:textId="77777777" w:rsidR="00DE6D25" w:rsidRPr="0018615D" w:rsidRDefault="00DE6D25" w:rsidP="00DE6D25">
      <w:pPr>
        <w:rPr>
          <w:rStyle w:val="Emphasis"/>
        </w:rPr>
      </w:pPr>
      <w:r w:rsidRPr="0018615D">
        <w:rPr>
          <w:rStyle w:val="Emphasis"/>
          <w:highlight w:val="green"/>
        </w:rPr>
        <w:t>India is a culture-driven soft power</w:t>
      </w:r>
      <w:r w:rsidRPr="00A6690B">
        <w:rPr>
          <w:sz w:val="14"/>
        </w:rPr>
        <w:t xml:space="preserve">. </w:t>
      </w:r>
      <w:r w:rsidRPr="00542D04">
        <w:rPr>
          <w:u w:val="single"/>
        </w:rPr>
        <w:t>One example</w:t>
      </w:r>
      <w:r w:rsidRPr="0050631C">
        <w:rPr>
          <w:u w:val="single"/>
        </w:rPr>
        <w:t xml:space="preserve"> is availability and appreciation of Indian cinema as a source of recreation</w:t>
      </w:r>
      <w:r w:rsidRPr="00A6690B">
        <w:rPr>
          <w:sz w:val="14"/>
        </w:rPr>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A6690B">
        <w:rPr>
          <w:sz w:val="14"/>
        </w:rPr>
        <w:t xml:space="preserve">, literary works, and performing arts and tourism </w:t>
      </w:r>
      <w:r w:rsidRPr="0050631C">
        <w:rPr>
          <w:u w:val="single"/>
        </w:rPr>
        <w:t>are</w:t>
      </w:r>
      <w:r w:rsidRPr="00A6690B">
        <w:rPr>
          <w:sz w:val="14"/>
        </w:rPr>
        <w:t xml:space="preserve"> </w:t>
      </w:r>
      <w:r w:rsidRPr="0050631C">
        <w:rPr>
          <w:u w:val="single"/>
        </w:rPr>
        <w:t>other</w:t>
      </w:r>
      <w:r w:rsidRPr="00A6690B">
        <w:rPr>
          <w:sz w:val="14"/>
        </w:rPr>
        <w:t xml:space="preserve"> </w:t>
      </w:r>
      <w:r w:rsidRPr="0050631C">
        <w:rPr>
          <w:u w:val="single"/>
        </w:rPr>
        <w:t>key aspects of Indian soft power</w:t>
      </w:r>
      <w:r w:rsidRPr="00A6690B">
        <w:rPr>
          <w:sz w:val="14"/>
        </w:rPr>
        <w:t xml:space="preserve">. </w:t>
      </w:r>
      <w:r w:rsidRPr="00D42E2C">
        <w:rPr>
          <w:highlight w:val="green"/>
          <w:u w:val="single"/>
        </w:rPr>
        <w:t>To</w:t>
      </w:r>
      <w:r w:rsidRPr="00A6690B">
        <w:rPr>
          <w:sz w:val="14"/>
        </w:rPr>
        <w:t xml:space="preserve"> realize and </w:t>
      </w:r>
      <w:r w:rsidRPr="00D42E2C">
        <w:rPr>
          <w:highlight w:val="green"/>
          <w:u w:val="single"/>
        </w:rPr>
        <w:t>maximize the potential</w:t>
      </w:r>
      <w:r w:rsidRPr="00A6690B">
        <w:rPr>
          <w:sz w:val="14"/>
        </w:rPr>
        <w:t xml:space="preserve"> </w:t>
      </w:r>
      <w:r w:rsidRPr="0050631C">
        <w:rPr>
          <w:u w:val="single"/>
        </w:rPr>
        <w:t>of such traditions</w:t>
      </w:r>
      <w:r w:rsidRPr="00A6690B">
        <w:rPr>
          <w:sz w:val="14"/>
        </w:rPr>
        <w:t xml:space="preserve"> and practices, </w:t>
      </w:r>
      <w:r w:rsidRPr="00A6690B">
        <w:rPr>
          <w:u w:val="single"/>
        </w:rPr>
        <w:t>it is important to develop a robust cultural creative economy</w:t>
      </w:r>
      <w:r w:rsidRPr="00A6690B">
        <w:rPr>
          <w:sz w:val="14"/>
        </w:rPr>
        <w:t xml:space="preserve">, giving more and more opportunities for creative entrepreneurs to take Indian culture across the globe. </w:t>
      </w:r>
      <w:r w:rsidRPr="00A6690B">
        <w:rPr>
          <w:rStyle w:val="Emphasis"/>
        </w:rPr>
        <w:t xml:space="preserve">This can also lead to </w:t>
      </w:r>
      <w:r w:rsidRPr="00D42E2C">
        <w:rPr>
          <w:rStyle w:val="Emphasis"/>
          <w:highlight w:val="green"/>
        </w:rPr>
        <w:t>cross-cultural cooperation</w:t>
      </w:r>
      <w:r w:rsidRPr="0050631C">
        <w:rPr>
          <w:rStyle w:val="Emphasis"/>
        </w:rPr>
        <w:t xml:space="preserve"> </w:t>
      </w:r>
      <w:r w:rsidRPr="00D42E2C">
        <w:rPr>
          <w:rStyle w:val="Emphasis"/>
          <w:highlight w:val="green"/>
        </w:rPr>
        <w:t>and mutual learnings</w:t>
      </w:r>
      <w:r w:rsidRPr="0050631C">
        <w:rPr>
          <w:rStyle w:val="Emphasis"/>
        </w:rPr>
        <w:t xml:space="preserve"> between cultural experts, entrepreneurs and enthusiasts from </w:t>
      </w:r>
      <w:r w:rsidRPr="00D42E2C">
        <w:rPr>
          <w:rStyle w:val="Emphasis"/>
          <w:highlight w:val="green"/>
        </w:rPr>
        <w:t>across the world</w:t>
      </w:r>
      <w:r w:rsidRPr="00A6690B">
        <w:rPr>
          <w:sz w:val="14"/>
        </w:rPr>
        <w:t>.</w:t>
      </w:r>
      <w:r>
        <w:rPr>
          <w:u w:val="single"/>
        </w:rPr>
        <w:t xml:space="preserve"> </w:t>
      </w:r>
      <w:r w:rsidRPr="00A6690B">
        <w:rPr>
          <w:sz w:val="14"/>
        </w:rPr>
        <w:t xml:space="preserve">Dinesh Patnaik, the Director-General of ICCR speaking at Namaste 2020 </w:t>
      </w:r>
      <w:hyperlink r:id="rId12" w:history="1">
        <w:r w:rsidRPr="00A6690B">
          <w:rPr>
            <w:rStyle w:val="Hyperlink"/>
            <w:sz w:val="14"/>
          </w:rPr>
          <w:t>observed that</w:t>
        </w:r>
      </w:hyperlink>
      <w:r w:rsidRPr="00A6690B">
        <w:rPr>
          <w:sz w:val="14"/>
        </w:rPr>
        <w:t xml:space="preserve"> “</w:t>
      </w:r>
      <w:r w:rsidRPr="0050631C">
        <w:rPr>
          <w:u w:val="single"/>
        </w:rPr>
        <w:t>the soft power of a country is when its cultural assets become a subject of aspiration and admiration by the global community</w:t>
      </w:r>
      <w:r w:rsidRPr="00A6690B">
        <w:rPr>
          <w:sz w:val="14"/>
        </w:rPr>
        <w:t xml:space="preserve">. </w:t>
      </w:r>
      <w:r w:rsidRPr="00A6690B">
        <w:rPr>
          <w:u w:val="single"/>
        </w:rPr>
        <w:t>India is blessed with</w:t>
      </w:r>
      <w:r w:rsidRPr="00A6690B">
        <w:rPr>
          <w:sz w:val="14"/>
        </w:rPr>
        <w:t xml:space="preserve"> immense cultural assets, be it Yoga, Ayurveda, literature, arts, heritage, culinary practices, sports and much more, along with </w:t>
      </w:r>
      <w:r w:rsidRPr="00A6690B">
        <w:rPr>
          <w:u w:val="single"/>
        </w:rPr>
        <w:t>being the largest democracy and</w:t>
      </w:r>
      <w:r w:rsidRPr="00A6690B">
        <w:rPr>
          <w:sz w:val="14"/>
        </w:rPr>
        <w:t xml:space="preserve">, </w:t>
      </w:r>
      <w:r w:rsidRPr="00A6690B">
        <w:rPr>
          <w:u w:val="single"/>
        </w:rPr>
        <w:t>having strong institutions and leaders</w:t>
      </w:r>
      <w:r w:rsidRPr="00A6690B">
        <w:rPr>
          <w:sz w:val="14"/>
        </w:rPr>
        <w:t xml:space="preserve">. </w:t>
      </w:r>
      <w:r w:rsidRPr="00A6690B">
        <w:rPr>
          <w:u w:val="single"/>
        </w:rPr>
        <w:t xml:space="preserve">When </w:t>
      </w:r>
      <w:r w:rsidRPr="0018615D">
        <w:rPr>
          <w:rStyle w:val="Emphasis"/>
          <w:highlight w:val="green"/>
        </w:rPr>
        <w:t>the propagation of</w:t>
      </w:r>
      <w:r w:rsidRPr="0018615D">
        <w:rPr>
          <w:rStyle w:val="Emphasis"/>
        </w:rPr>
        <w:t xml:space="preserve"> </w:t>
      </w:r>
      <w:r w:rsidRPr="0018615D">
        <w:rPr>
          <w:rStyle w:val="Emphasis"/>
          <w:highlight w:val="green"/>
        </w:rPr>
        <w:t xml:space="preserve">soft power is done with the idea of fostering </w:t>
      </w:r>
      <w:r w:rsidRPr="0018615D">
        <w:rPr>
          <w:rStyle w:val="Emphasis"/>
        </w:rPr>
        <w:t xml:space="preserve">mutual </w:t>
      </w:r>
      <w:r w:rsidRPr="0018615D">
        <w:rPr>
          <w:rStyle w:val="Emphasis"/>
          <w:highlight w:val="green"/>
        </w:rPr>
        <w:t>respect</w:t>
      </w:r>
      <w:r w:rsidRPr="0018615D">
        <w:rPr>
          <w:rStyle w:val="Emphasis"/>
        </w:rPr>
        <w:t xml:space="preserve">, shared understanding and </w:t>
      </w:r>
      <w:r w:rsidRPr="0018615D">
        <w:rPr>
          <w:rStyle w:val="Emphasis"/>
          <w:highlight w:val="green"/>
        </w:rPr>
        <w:t>joint collaborations</w:t>
      </w:r>
      <w:r w:rsidRPr="0018615D">
        <w:rPr>
          <w:rStyle w:val="Emphasis"/>
        </w:rPr>
        <w:t xml:space="preserve"> for cultural advancements </w:t>
      </w:r>
      <w:r w:rsidRPr="0018615D">
        <w:rPr>
          <w:rStyle w:val="Emphasis"/>
          <w:highlight w:val="green"/>
        </w:rPr>
        <w:t>between countries</w:t>
      </w:r>
      <w:r w:rsidRPr="0018615D">
        <w:rPr>
          <w:rStyle w:val="Emphasis"/>
        </w:rPr>
        <w:t xml:space="preserve">, it </w:t>
      </w:r>
      <w:r w:rsidRPr="0018615D">
        <w:rPr>
          <w:rStyle w:val="Emphasis"/>
          <w:highlight w:val="green"/>
        </w:rPr>
        <w:t>becomes the essence of cultural diplomacy</w:t>
      </w:r>
      <w:r w:rsidRPr="0018615D">
        <w:rPr>
          <w:rStyle w:val="Emphasis"/>
        </w:rPr>
        <w:t xml:space="preserve">.” Beyond cultural and civilizational heritage, </w:t>
      </w:r>
      <w:r w:rsidRPr="0018615D">
        <w:rPr>
          <w:rStyle w:val="Emphasis"/>
          <w:highlight w:val="green"/>
        </w:rPr>
        <w:t>India has been recognized fo</w:t>
      </w:r>
      <w:r w:rsidRPr="0018615D">
        <w:rPr>
          <w:rStyle w:val="Emphasis"/>
        </w:rPr>
        <w:t xml:space="preserve">r its role in </w:t>
      </w:r>
      <w:r w:rsidRPr="0018615D">
        <w:rPr>
          <w:rStyle w:val="Emphasis"/>
          <w:highlight w:val="green"/>
        </w:rPr>
        <w:t>addressing global challenges</w:t>
      </w:r>
      <w:r w:rsidRPr="0018615D">
        <w:rPr>
          <w:rStyle w:val="Emphasis"/>
        </w:rPr>
        <w:t xml:space="preserve"> and being at the forefront of various development-related initiatives. Though India’s international engageme</w:t>
      </w:r>
      <w:r w:rsidRPr="00A6690B">
        <w:rPr>
          <w:u w:val="single"/>
        </w:rPr>
        <w:t>nt</w:t>
      </w:r>
      <w:r w:rsidRPr="00A6690B">
        <w:rPr>
          <w:sz w:val="14"/>
        </w:rPr>
        <w:t xml:space="preserve"> is guided by its security and strategic interests, it </w:t>
      </w:r>
      <w:r w:rsidRPr="00A6690B">
        <w:rPr>
          <w:u w:val="single"/>
        </w:rPr>
        <w:t>is also underpinned by the values of inclusivity, plurality and welfare for all.</w:t>
      </w:r>
      <w:r w:rsidRPr="00A6690B">
        <w:rPr>
          <w:sz w:val="14"/>
        </w:rPr>
        <w:t xml:space="preserve"> The establishing of International </w:t>
      </w:r>
      <w:r w:rsidRPr="00A6690B">
        <w:rPr>
          <w:u w:val="single"/>
        </w:rPr>
        <w:t>Solar Alliance</w:t>
      </w:r>
      <w:r w:rsidRPr="00A6690B">
        <w:rPr>
          <w:sz w:val="14"/>
        </w:rPr>
        <w:t xml:space="preserve">, for example, </w:t>
      </w:r>
      <w:r w:rsidRPr="00A6690B">
        <w:rPr>
          <w:u w:val="single"/>
        </w:rPr>
        <w:t>demonstrated</w:t>
      </w:r>
      <w:r w:rsidRPr="00A6690B">
        <w:rPr>
          <w:sz w:val="14"/>
        </w:rPr>
        <w:t xml:space="preserve"> </w:t>
      </w:r>
      <w:r w:rsidRPr="00A6690B">
        <w:rPr>
          <w:u w:val="single"/>
        </w:rPr>
        <w:t>India’s commitment towards mitigating environmental risks through multilateral cooperation</w:t>
      </w:r>
      <w:r w:rsidRPr="00A6690B">
        <w:rPr>
          <w:sz w:val="14"/>
        </w:rPr>
        <w:t xml:space="preserve">. Similarly, </w:t>
      </w:r>
      <w:r w:rsidRPr="00A6690B">
        <w:rPr>
          <w:u w:val="single"/>
        </w:rPr>
        <w:t>Indian offers humanitarian aid</w:t>
      </w:r>
      <w:r w:rsidRPr="00A6690B">
        <w:rPr>
          <w:sz w:val="14"/>
        </w:rPr>
        <w:t xml:space="preserve"> to smaller mainland and island economies in times of calamity, while its contributions to the UN Peacekeeping forces </w:t>
      </w:r>
      <w:r w:rsidRPr="00A6690B">
        <w:rPr>
          <w:u w:val="single"/>
        </w:rPr>
        <w:t>are amongst the highest in the world</w:t>
      </w:r>
      <w:r w:rsidRPr="00A6690B">
        <w:rPr>
          <w:sz w:val="14"/>
        </w:rPr>
        <w:t>. The country’s cooperation at bilateral and multilateral forums for fighting COVID-19 through supplying hydro-chloroquine to the world as well as directing R&amp;D efforts towards vaccine development highlight India’s contribution in the global pharmaceutical and wellness sector. Owing to these and many other contributions towards the greater good for all, Ind</w:t>
      </w:r>
      <w:r w:rsidRPr="0050631C">
        <w:rPr>
          <w:u w:val="single"/>
        </w:rPr>
        <w:t>ia is ranked 44th out of 160 countries in the</w:t>
      </w:r>
      <w:r>
        <w:rPr>
          <w:u w:val="single"/>
        </w:rPr>
        <w:t xml:space="preserve"> </w:t>
      </w:r>
      <w:hyperlink r:id="rId13" w:history="1">
        <w:r w:rsidRPr="0050631C">
          <w:rPr>
            <w:rStyle w:val="Hyperlink"/>
            <w:u w:val="single"/>
          </w:rPr>
          <w:t>Good Country Index</w:t>
        </w:r>
      </w:hyperlink>
      <w:r>
        <w:rPr>
          <w:u w:val="single"/>
        </w:rPr>
        <w:t xml:space="preserve"> </w:t>
      </w:r>
      <w:r w:rsidRPr="0050631C">
        <w:rPr>
          <w:u w:val="single"/>
        </w:rPr>
        <w:t>(GCI).</w:t>
      </w:r>
      <w:r w:rsidRPr="00A6690B">
        <w:rPr>
          <w:sz w:val="14"/>
        </w:rPr>
        <w:t xml:space="preserve"> According to </w:t>
      </w:r>
      <w:proofErr w:type="spellStart"/>
      <w:r w:rsidRPr="00A6690B">
        <w:rPr>
          <w:sz w:val="14"/>
        </w:rPr>
        <w:t>Anholt</w:t>
      </w:r>
      <w:proofErr w:type="spellEnd"/>
      <w:r w:rsidRPr="00A6690B">
        <w:rPr>
          <w:sz w:val="14"/>
        </w:rPr>
        <w:t xml:space="preserve">, the creator of GCI, the underlying idea is that </w:t>
      </w:r>
      <w:r w:rsidRPr="0050631C">
        <w:rPr>
          <w:u w:val="single"/>
        </w:rPr>
        <w:t>in the ongoing contest for soft</w:t>
      </w:r>
      <w:r w:rsidRPr="00A6690B">
        <w:rPr>
          <w:sz w:val="14"/>
        </w:rPr>
        <w:t xml:space="preserve"> power in the world </w:t>
      </w:r>
      <w:r w:rsidRPr="0050631C">
        <w:rPr>
          <w:u w:val="single"/>
        </w:rPr>
        <w:t>where countries increasingly seek to lead</w:t>
      </w:r>
      <w:r w:rsidRPr="00A6690B">
        <w:rPr>
          <w:sz w:val="14"/>
        </w:rPr>
        <w:t xml:space="preserve"> and steer conversations </w:t>
      </w:r>
      <w:r w:rsidRPr="00A6690B">
        <w:rPr>
          <w:sz w:val="14"/>
        </w:rPr>
        <w:lastRenderedPageBreak/>
        <w:t xml:space="preserve">around </w:t>
      </w:r>
      <w:r w:rsidRPr="0050631C">
        <w:rPr>
          <w:u w:val="single"/>
        </w:rPr>
        <w:t>power dynamics</w:t>
      </w:r>
      <w:r w:rsidRPr="00A6690B">
        <w:rPr>
          <w:sz w:val="14"/>
        </w:rPr>
        <w:t xml:space="preserve">, </w:t>
      </w:r>
      <w:r w:rsidRPr="0050631C">
        <w:rPr>
          <w:u w:val="single"/>
        </w:rPr>
        <w:t xml:space="preserve">there is an increasing desire </w:t>
      </w:r>
      <w:r w:rsidRPr="00A6690B">
        <w:rPr>
          <w:sz w:val="14"/>
        </w:rPr>
        <w:t xml:space="preserve">and necessity </w:t>
      </w:r>
      <w:r w:rsidRPr="0050631C">
        <w:rPr>
          <w:u w:val="single"/>
        </w:rPr>
        <w:t>to connect with each</w:t>
      </w:r>
      <w:r w:rsidRPr="00A6690B">
        <w:rPr>
          <w:sz w:val="14"/>
        </w:rPr>
        <w:t xml:space="preserve"> other’s culture and communities. Speaking on the theme India’s Global Connect at Namaste 2020, </w:t>
      </w:r>
      <w:proofErr w:type="spellStart"/>
      <w:r w:rsidRPr="00A6690B">
        <w:rPr>
          <w:sz w:val="14"/>
        </w:rPr>
        <w:t>Anholt</w:t>
      </w:r>
      <w:proofErr w:type="spellEnd"/>
      <w:r w:rsidRPr="00A6690B">
        <w:rPr>
          <w:sz w:val="14"/>
        </w:rPr>
        <w:t xml:space="preserve"> </w:t>
      </w:r>
      <w:hyperlink r:id="rId14" w:history="1">
        <w:r w:rsidRPr="00A6690B">
          <w:rPr>
            <w:rStyle w:val="Hyperlink"/>
            <w:sz w:val="14"/>
          </w:rPr>
          <w:t>explained that</w:t>
        </w:r>
      </w:hyperlink>
      <w:r w:rsidRPr="00A6690B">
        <w:rPr>
          <w:sz w:val="14"/>
        </w:rPr>
        <w:t xml:space="preserve"> </w:t>
      </w:r>
      <w:r w:rsidRPr="0050631C">
        <w:rPr>
          <w:u w:val="single"/>
        </w:rPr>
        <w:t>the</w:t>
      </w:r>
      <w:r w:rsidRPr="00A6690B">
        <w:rPr>
          <w:sz w:val="14"/>
        </w:rPr>
        <w:t xml:space="preserve"> ‘</w:t>
      </w:r>
      <w:r w:rsidRPr="00A6690B">
        <w:rPr>
          <w:u w:val="single"/>
        </w:rPr>
        <w:t>goodness’ of a country is determined by its multilateral engagement and cooperation in addressing common global challenges.</w:t>
      </w:r>
      <w:r w:rsidRPr="00A6690B">
        <w:rPr>
          <w:sz w:val="14"/>
        </w:rPr>
        <w:t xml:space="preserve"> </w:t>
      </w:r>
      <w:r w:rsidRPr="00A6690B">
        <w:rPr>
          <w:u w:val="single"/>
        </w:rPr>
        <w:t xml:space="preserve">Higher levels of involvement </w:t>
      </w:r>
      <w:r w:rsidRPr="0018615D">
        <w:rPr>
          <w:rStyle w:val="Emphasis"/>
        </w:rPr>
        <w:t>build</w:t>
      </w:r>
      <w:r w:rsidRPr="0018615D">
        <w:rPr>
          <w:rStyle w:val="Emphasis"/>
          <w:highlight w:val="green"/>
        </w:rPr>
        <w:t xml:space="preserve"> positive perception</w:t>
      </w:r>
      <w:r w:rsidRPr="0018615D">
        <w:rPr>
          <w:rStyle w:val="Emphasis"/>
        </w:rPr>
        <w:t xml:space="preserve">s about the country that in turn </w:t>
      </w:r>
      <w:r w:rsidRPr="0018615D">
        <w:rPr>
          <w:rStyle w:val="Emphasis"/>
          <w:highlight w:val="green"/>
        </w:rPr>
        <w:t>invite</w:t>
      </w:r>
      <w:r w:rsidRPr="0018615D">
        <w:rPr>
          <w:rStyle w:val="Emphasis"/>
        </w:rPr>
        <w:t xml:space="preserve"> </w:t>
      </w:r>
      <w:r w:rsidRPr="0018615D">
        <w:rPr>
          <w:rStyle w:val="Emphasis"/>
          <w:highlight w:val="green"/>
        </w:rPr>
        <w:t>greater foreign investment</w:t>
      </w:r>
      <w:r w:rsidRPr="0018615D">
        <w:rPr>
          <w:rStyle w:val="Emphasis"/>
        </w:rPr>
        <w:t xml:space="preserve"> and visitors, thus </w:t>
      </w:r>
      <w:r w:rsidRPr="0018615D">
        <w:rPr>
          <w:rStyle w:val="Emphasis"/>
          <w:highlight w:val="green"/>
        </w:rPr>
        <w:t>contributing to the country’s soft power</w:t>
      </w:r>
      <w:r w:rsidRPr="0018615D">
        <w:rPr>
          <w:rStyle w:val="Emphasis"/>
        </w:rPr>
        <w:t xml:space="preserve"> and reputation in the eyes of common citizens.</w:t>
      </w:r>
    </w:p>
    <w:p w14:paraId="3A124CF9" w14:textId="77777777" w:rsidR="00DE6D25" w:rsidRDefault="00DE6D25" w:rsidP="00DE6D25"/>
    <w:p w14:paraId="6B1FC8EB" w14:textId="77777777" w:rsidR="00DE6D25" w:rsidRDefault="00DE6D25" w:rsidP="00DE6D25">
      <w:pPr>
        <w:pStyle w:val="Heading4"/>
      </w:pPr>
      <w:r>
        <w:t xml:space="preserve">International cooperation key to solving bioterror and health crises </w:t>
      </w:r>
    </w:p>
    <w:p w14:paraId="3D6BBEC1" w14:textId="77777777" w:rsidR="00DE6D25" w:rsidRDefault="00DE6D25" w:rsidP="00DE6D25">
      <w:r w:rsidRPr="00EA122B">
        <w:rPr>
          <w:b/>
          <w:bCs/>
          <w:sz w:val="26"/>
          <w:szCs w:val="26"/>
        </w:rPr>
        <w:t>Roffey et al 02</w:t>
      </w:r>
      <w:r>
        <w:t xml:space="preserve"> [(Roger,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Kurt </w:t>
      </w:r>
      <w:proofErr w:type="spellStart"/>
      <w:r>
        <w:t>Lantorp</w:t>
      </w:r>
      <w:proofErr w:type="spellEnd"/>
      <w:r>
        <w:t xml:space="preserve">, </w:t>
      </w:r>
      <w:r w:rsidRPr="00EA122B">
        <w:t>Department of Infectious Disease Control, Jönköping</w:t>
      </w:r>
      <w:r>
        <w:t xml:space="preserve">. Anders </w:t>
      </w:r>
      <w:proofErr w:type="spellStart"/>
      <w:r>
        <w:t>Tegnell</w:t>
      </w:r>
      <w:proofErr w:type="spellEnd"/>
      <w:r>
        <w:t xml:space="preserve">, </w:t>
      </w:r>
      <w:r w:rsidRPr="00EA122B">
        <w:t xml:space="preserve">Center for Microbiological Preparedness, Swedish Institute for Infectious Disease Control (SMI), </w:t>
      </w:r>
      <w:proofErr w:type="spellStart"/>
      <w:r w:rsidRPr="00EA122B">
        <w:t>Solna</w:t>
      </w:r>
      <w:proofErr w:type="spellEnd"/>
      <w:r>
        <w:t xml:space="preserve">. Frederik </w:t>
      </w:r>
      <w:proofErr w:type="spellStart"/>
      <w:r>
        <w:t>Elgh</w:t>
      </w:r>
      <w:proofErr w:type="spellEnd"/>
      <w:r>
        <w:t xml:space="preserve">, </w:t>
      </w:r>
      <w:r w:rsidRPr="00EA122B">
        <w:t xml:space="preserve">Swedish </w:t>
      </w:r>
      <w:proofErr w:type="spellStart"/>
      <w:r w:rsidRPr="00EA122B">
        <w:t>Defence</w:t>
      </w:r>
      <w:proofErr w:type="spellEnd"/>
      <w:r w:rsidRPr="00EA122B">
        <w:t xml:space="preserve"> Research Agency, Division of NBC-Defense, </w:t>
      </w:r>
      <w:proofErr w:type="spellStart"/>
      <w:r w:rsidRPr="00EA122B">
        <w:t>Umeå</w:t>
      </w:r>
      <w:proofErr w:type="spellEnd"/>
      <w:r>
        <w:t xml:space="preserve">.) “Biological weapons and bioterrorism preparedness: importance of public-health awareness and international cooperation”, ScienceDirect, 8/2002 </w:t>
      </w:r>
      <w:hyperlink r:id="rId15" w:history="1">
        <w:r w:rsidRPr="001709EE">
          <w:rPr>
            <w:rStyle w:val="Hyperlink"/>
          </w:rPr>
          <w:t>https://www.sciencedirect.com/science/article/pii/S1198743X14626410#</w:t>
        </w:r>
      </w:hyperlink>
      <w:r w:rsidRPr="00EA122B">
        <w:t>!</w:t>
      </w:r>
      <w:r>
        <w:t>] KZ</w:t>
      </w:r>
    </w:p>
    <w:p w14:paraId="6981D4CB" w14:textId="77777777" w:rsidR="00DE6D25" w:rsidRPr="00E67310" w:rsidRDefault="00DE6D25" w:rsidP="00DE6D25">
      <w:pPr>
        <w:rPr>
          <w:rStyle w:val="Emphasis"/>
        </w:rPr>
      </w:pPr>
      <w:r w:rsidRPr="00D42E2C">
        <w:rPr>
          <w:highlight w:val="green"/>
          <w:u w:val="single"/>
        </w:rPr>
        <w:t>C</w:t>
      </w:r>
      <w:r w:rsidRPr="00E67310">
        <w:rPr>
          <w:rStyle w:val="Emphasis"/>
          <w:highlight w:val="green"/>
        </w:rPr>
        <w:t xml:space="preserve">oordination </w:t>
      </w:r>
      <w:r w:rsidRPr="00E67310">
        <w:rPr>
          <w:rStyle w:val="Emphasis"/>
        </w:rPr>
        <w:t xml:space="preserve">and communication also </w:t>
      </w:r>
      <w:r w:rsidRPr="00E67310">
        <w:rPr>
          <w:rStyle w:val="Emphasis"/>
          <w:highlight w:val="green"/>
        </w:rPr>
        <w:t>need to be strengthened</w:t>
      </w:r>
      <w:r w:rsidRPr="00E67310">
        <w:rPr>
          <w:rStyle w:val="Emphasis"/>
        </w:rPr>
        <w:t xml:space="preserve">, </w:t>
      </w:r>
      <w:r w:rsidRPr="00E67310">
        <w:rPr>
          <w:rStyle w:val="Emphasis"/>
          <w:highlight w:val="green"/>
        </w:rPr>
        <w:t>to minimize response times</w:t>
      </w:r>
      <w:r w:rsidRPr="00E67310">
        <w:rPr>
          <w:rStyle w:val="Emphasis"/>
        </w:rPr>
        <w:t xml:space="preserve">. If a </w:t>
      </w:r>
      <w:r w:rsidRPr="00E67310">
        <w:rPr>
          <w:rStyle w:val="Emphasis"/>
          <w:highlight w:val="green"/>
        </w:rPr>
        <w:t>bioterrorist event is suspected</w:t>
      </w:r>
      <w:r w:rsidRPr="00E67310">
        <w:rPr>
          <w:rStyle w:val="Emphasis"/>
        </w:rPr>
        <w:t xml:space="preserve">, established </w:t>
      </w:r>
      <w:r w:rsidRPr="00E67310">
        <w:rPr>
          <w:rStyle w:val="Emphasis"/>
          <w:highlight w:val="green"/>
        </w:rPr>
        <w:t xml:space="preserve">communication </w:t>
      </w:r>
      <w:r w:rsidRPr="00E67310">
        <w:rPr>
          <w:rStyle w:val="Emphasis"/>
        </w:rPr>
        <w:t xml:space="preserve">must be </w:t>
      </w:r>
      <w:r w:rsidRPr="00E67310">
        <w:rPr>
          <w:rStyle w:val="Emphasis"/>
          <w:highlight w:val="green"/>
        </w:rPr>
        <w:t>among</w:t>
      </w:r>
      <w:r w:rsidRPr="00E67310">
        <w:rPr>
          <w:rStyle w:val="Emphasis"/>
        </w:rPr>
        <w:t xml:space="preserve"> hospital personnel, local and central healthcare departments, specialized laboratories, central and regional </w:t>
      </w:r>
      <w:r w:rsidRPr="00E67310">
        <w:rPr>
          <w:rStyle w:val="Emphasis"/>
          <w:highlight w:val="green"/>
        </w:rPr>
        <w:t xml:space="preserve">authorities for disease surveillance, </w:t>
      </w:r>
      <w:r w:rsidRPr="00E67310">
        <w:rPr>
          <w:rStyle w:val="Emphasis"/>
        </w:rPr>
        <w:t>an</w:t>
      </w:r>
      <w:r w:rsidRPr="0066327F">
        <w:rPr>
          <w:u w:val="single"/>
        </w:rPr>
        <w:t>d</w:t>
      </w:r>
      <w:r w:rsidRPr="00601DD8">
        <w:rPr>
          <w:u w:val="single"/>
        </w:rPr>
        <w:t xml:space="preserve"> police and </w:t>
      </w:r>
      <w:r w:rsidRPr="0066327F">
        <w:rPr>
          <w:u w:val="single"/>
        </w:rPr>
        <w:t>rescue services.</w:t>
      </w:r>
      <w:r w:rsidRPr="00601DD8">
        <w:rPr>
          <w:u w:val="single"/>
        </w:rPr>
        <w:t xml:space="preserve"> </w:t>
      </w:r>
      <w:r w:rsidRPr="0066327F">
        <w:rPr>
          <w:sz w:val="14"/>
        </w:rPr>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66327F">
        <w:rPr>
          <w:u w:val="single"/>
        </w:rPr>
        <w:t>management of the disease might not follow normal procedures, since diagnostic laboratory confirmation might take too long.</w:t>
      </w:r>
      <w:r w:rsidRPr="0066327F">
        <w:rPr>
          <w:sz w:val="14"/>
        </w:rPr>
        <w:t xml:space="preserve"> </w:t>
      </w:r>
      <w:r w:rsidRPr="0066327F">
        <w:rPr>
          <w:u w:val="single"/>
        </w:rPr>
        <w:t>Instead, it will be necessary to initiate a response based on the recognition of high-risk syndromes</w:t>
      </w:r>
      <w:r w:rsidRPr="0066327F">
        <w:rPr>
          <w:sz w:val="14"/>
        </w:rPr>
        <w:t xml:space="preserve">. 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w:t>
      </w:r>
      <w:proofErr w:type="spellStart"/>
      <w:r w:rsidRPr="0066327F">
        <w:rPr>
          <w:sz w:val="14"/>
        </w:rPr>
        <w:t>incideSic</w:t>
      </w:r>
      <w:proofErr w:type="spellEnd"/>
      <w:r w:rsidRPr="0066327F">
        <w:rPr>
          <w:sz w:val="14"/>
        </w:rPr>
        <w:t xml:space="preserve">. </w:t>
      </w:r>
      <w:proofErr w:type="spellStart"/>
      <w:r w:rsidRPr="0066327F">
        <w:rPr>
          <w:sz w:val="14"/>
        </w:rPr>
        <w:t>xnt</w:t>
      </w:r>
      <w:proofErr w:type="spellEnd"/>
      <w:r w:rsidRPr="0066327F">
        <w:rPr>
          <w:sz w:val="14"/>
        </w:rPr>
        <w:t xml:space="preserve">, there might be a need for decontamination of the affected area, depending on the type of agent and the quantity released; </w:t>
      </w:r>
      <w:r w:rsidRPr="0066327F">
        <w:rPr>
          <w:u w:val="single"/>
        </w:rPr>
        <w:t xml:space="preserve">this is also </w:t>
      </w:r>
      <w:r w:rsidRPr="00E67310">
        <w:rPr>
          <w:rStyle w:val="Emphasis"/>
          <w:highlight w:val="green"/>
        </w:rPr>
        <w:t xml:space="preserve">an area for international cooperation, </w:t>
      </w:r>
      <w:r w:rsidRPr="00E67310">
        <w:rPr>
          <w:rStyle w:val="Emphasis"/>
        </w:rPr>
        <w:t xml:space="preserve">as </w:t>
      </w:r>
      <w:r w:rsidRPr="00E67310">
        <w:rPr>
          <w:rStyle w:val="Emphasis"/>
          <w:highlight w:val="green"/>
        </w:rPr>
        <w:t>expertise is not always available in the country under attack</w:t>
      </w:r>
      <w:r w:rsidRPr="00E67310">
        <w:rPr>
          <w:rStyle w:val="Emphasis"/>
        </w:rPr>
        <w:t xml:space="preserve">. From a European perspective, it can be questioned whether each country can afford or be motivated to set up qualified rapid response teams that could, at short notice, be deployed to the scene of a bioterrorist attack. Perhaps this could be one area for cooperation between countries. What could be a realistic goal for such teams in a European context? In the area of research and development, to enhance our knowledge of agents of concern and to develop rapid methods for identification and detection of agents, </w:t>
      </w:r>
      <w:r w:rsidRPr="00E67310">
        <w:rPr>
          <w:rStyle w:val="Emphasis"/>
          <w:highlight w:val="green"/>
        </w:rPr>
        <w:t>international cooperation is vital</w:t>
      </w:r>
      <w:r w:rsidRPr="00E67310">
        <w:rPr>
          <w:rStyle w:val="Emphasis"/>
        </w:rPr>
        <w:t xml:space="preserve">, given today’s scarce economic resources. Another area for cooperation across borders is the training of personnel in handling situations </w:t>
      </w:r>
      <w:r w:rsidRPr="00E67310">
        <w:rPr>
          <w:rStyle w:val="Emphasis"/>
          <w:highlight w:val="green"/>
        </w:rPr>
        <w:t>involving the</w:t>
      </w:r>
      <w:r w:rsidRPr="00E67310">
        <w:rPr>
          <w:rStyle w:val="Emphasis"/>
        </w:rPr>
        <w:t xml:space="preserve"> threat or </w:t>
      </w:r>
      <w:r w:rsidRPr="00E67310">
        <w:rPr>
          <w:rStyle w:val="Emphasis"/>
          <w:highlight w:val="green"/>
        </w:rPr>
        <w:t>use of biological warfare</w:t>
      </w:r>
      <w:r w:rsidRPr="00E67310">
        <w:rPr>
          <w:rStyle w:val="Emphasis"/>
        </w:rPr>
        <w:t xml:space="preserve"> agents.</w:t>
      </w:r>
    </w:p>
    <w:p w14:paraId="34CD520E" w14:textId="77777777" w:rsidR="00DE6D25" w:rsidRDefault="00DE6D25" w:rsidP="00DE6D25"/>
    <w:p w14:paraId="43D1A28D" w14:textId="77777777" w:rsidR="00DE6D25" w:rsidRPr="00720BEF" w:rsidRDefault="00DE6D25" w:rsidP="00DE6D25">
      <w:pPr>
        <w:pStyle w:val="Heading4"/>
      </w:pPr>
      <w:r>
        <w:t>Bioterror causes extinction</w:t>
      </w:r>
    </w:p>
    <w:p w14:paraId="5C55CF4A" w14:textId="77777777" w:rsidR="00DE6D25" w:rsidRPr="00657DBF" w:rsidRDefault="00DE6D25" w:rsidP="00DE6D25">
      <w:proofErr w:type="spellStart"/>
      <w:r w:rsidRPr="00517653">
        <w:rPr>
          <w:rStyle w:val="Style13ptBold"/>
        </w:rPr>
        <w:t>Krstić</w:t>
      </w:r>
      <w:proofErr w:type="spellEnd"/>
      <w:r w:rsidRPr="00517653">
        <w:rPr>
          <w:rStyle w:val="Style13ptBold"/>
        </w:rPr>
        <w:t xml:space="preserve">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SD</w:t>
      </w:r>
    </w:p>
    <w:p w14:paraId="62FE4271" w14:textId="77777777" w:rsidR="00DE6D25" w:rsidRPr="0066327F" w:rsidRDefault="00DE6D25" w:rsidP="00DE6D25">
      <w:pPr>
        <w:rPr>
          <w:sz w:val="12"/>
        </w:rPr>
      </w:pPr>
      <w:r w:rsidRPr="0066327F">
        <w:rPr>
          <w:sz w:val="12"/>
        </w:rPr>
        <w:lastRenderedPageBreak/>
        <w:t xml:space="preserve">The </w:t>
      </w:r>
      <w:r w:rsidRPr="0066327F">
        <w:rPr>
          <w:rStyle w:val="StyleUnderline"/>
          <w:sz w:val="12"/>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rPr>
        <w:t xml:space="preserve">of </w:t>
      </w:r>
      <w:r w:rsidRPr="00257E67">
        <w:rPr>
          <w:rStyle w:val="Emphasis"/>
        </w:rPr>
        <w:t>terrorist groups</w:t>
      </w:r>
      <w:r w:rsidRPr="00257E67">
        <w:rPr>
          <w:b/>
          <w:u w:val="single"/>
        </w:rPr>
        <w:t xml:space="preserve"> </w:t>
      </w:r>
      <w:r w:rsidRPr="00257E67">
        <w:rPr>
          <w:rStyle w:val="StyleUnderline"/>
        </w:rPr>
        <w:t xml:space="preserve">that could potentially have an interest to </w:t>
      </w:r>
      <w:r w:rsidRPr="00257E67">
        <w:rPr>
          <w:rStyle w:val="Emphasis"/>
        </w:rPr>
        <w:t>use</w:t>
      </w:r>
      <w:r w:rsidRPr="00257E67">
        <w:rPr>
          <w:rStyle w:val="StyleUnderline"/>
        </w:rPr>
        <w:t xml:space="preserve"> these</w:t>
      </w:r>
      <w:r w:rsidRPr="00257E67">
        <w:rPr>
          <w:b/>
          <w:u w:val="single"/>
        </w:rPr>
        <w:t xml:space="preserve"> </w:t>
      </w:r>
      <w:r w:rsidRPr="00257E67">
        <w:rPr>
          <w:rStyle w:val="Emphasis"/>
        </w:rPr>
        <w:t>weapons</w:t>
      </w:r>
      <w:r w:rsidRPr="0066327F">
        <w:rPr>
          <w:sz w:val="12"/>
        </w:rPr>
        <w:t xml:space="preserve">. It is thought that conservatism is inherent in terrorist organizations, but </w:t>
      </w:r>
      <w:r w:rsidRPr="0066327F">
        <w:rPr>
          <w:rStyle w:val="StyleUnderline"/>
          <w:sz w:val="12"/>
          <w:u w:val="none"/>
        </w:rPr>
        <w:t xml:space="preserve">it must not be forgotten that </w:t>
      </w:r>
      <w:r w:rsidRPr="00257E67">
        <w:rPr>
          <w:rStyle w:val="StyleUnderline"/>
        </w:rPr>
        <w:t xml:space="preserve">some </w:t>
      </w:r>
      <w:r w:rsidRPr="00D42E2C">
        <w:rPr>
          <w:rStyle w:val="StyleUnderline"/>
          <w:highlight w:val="green"/>
        </w:rPr>
        <w:t>terrorists</w:t>
      </w:r>
      <w:r w:rsidRPr="00257E67">
        <w:rPr>
          <w:rStyle w:val="StyleUnderline"/>
        </w:rPr>
        <w:t xml:space="preserve"> are </w:t>
      </w:r>
      <w:r w:rsidRPr="00D42E2C">
        <w:rPr>
          <w:rStyle w:val="StyleUnderline"/>
          <w:highlight w:val="green"/>
        </w:rPr>
        <w:t>inclined to</w:t>
      </w:r>
      <w:r w:rsidRPr="00D42E2C">
        <w:rPr>
          <w:b/>
          <w:highlight w:val="green"/>
          <w:u w:val="single"/>
        </w:rPr>
        <w:t xml:space="preserve"> </w:t>
      </w:r>
      <w:r w:rsidRPr="00D42E2C">
        <w:rPr>
          <w:rStyle w:val="Emphasis"/>
          <w:highlight w:val="green"/>
        </w:rPr>
        <w:t>innovations</w:t>
      </w:r>
      <w:r w:rsidRPr="00D42E2C">
        <w:rPr>
          <w:b/>
          <w:highlight w:val="green"/>
          <w:u w:val="single"/>
        </w:rPr>
        <w:t xml:space="preserve"> </w:t>
      </w:r>
      <w:r w:rsidRPr="00D42E2C">
        <w:rPr>
          <w:rStyle w:val="StyleUnderline"/>
          <w:highlight w:val="green"/>
        </w:rPr>
        <w:t xml:space="preserve">in </w:t>
      </w:r>
      <w:r w:rsidRPr="00D42E2C">
        <w:rPr>
          <w:rStyle w:val="Emphasis"/>
          <w:highlight w:val="green"/>
        </w:rPr>
        <w:t>weapons</w:t>
      </w:r>
      <w:r w:rsidRPr="00257E67">
        <w:rPr>
          <w:rStyle w:val="StyleUnderline"/>
        </w:rPr>
        <w:t xml:space="preserve"> and </w:t>
      </w:r>
      <w:r w:rsidRPr="00257E67">
        <w:rPr>
          <w:rStyle w:val="Emphasis"/>
        </w:rPr>
        <w:t>tactics</w:t>
      </w:r>
      <w:r w:rsidRPr="00257E67">
        <w:rPr>
          <w:b/>
          <w:u w:val="single"/>
        </w:rPr>
        <w:t xml:space="preserve">, </w:t>
      </w:r>
      <w:r w:rsidRPr="00257E67">
        <w:rPr>
          <w:rStyle w:val="StyleUnderline"/>
        </w:rPr>
        <w:t xml:space="preserve">as well as to </w:t>
      </w:r>
      <w:r w:rsidRPr="00257E67">
        <w:rPr>
          <w:rStyle w:val="Emphasis"/>
        </w:rPr>
        <w:t>taking risks</w:t>
      </w:r>
      <w:r w:rsidRPr="00257E67">
        <w:rPr>
          <w:b/>
          <w:u w:val="single"/>
        </w:rPr>
        <w:t xml:space="preserve"> </w:t>
      </w:r>
      <w:r w:rsidRPr="00257E67">
        <w:rPr>
          <w:rStyle w:val="StyleUnderline"/>
        </w:rPr>
        <w:t>in actions or in the choice of weapons</w:t>
      </w:r>
      <w:r w:rsidRPr="00257E67">
        <w:rPr>
          <w:b/>
          <w:u w:val="single"/>
        </w:rPr>
        <w:t xml:space="preserve">. </w:t>
      </w:r>
      <w:r w:rsidRPr="0066327F">
        <w:rPr>
          <w:sz w:val="12"/>
        </w:rPr>
        <w:t xml:space="preserve">Many experts agree that </w:t>
      </w:r>
      <w:r w:rsidRPr="0066327F">
        <w:rPr>
          <w:rStyle w:val="StyleUnderline"/>
          <w:sz w:val="12"/>
          <w:u w:val="none"/>
        </w:rPr>
        <w:t xml:space="preserve">most terrorist organizations want to use proven methods to achieve desired effects. Innovations, especially in the field of CBRN weapons, often indicate </w:t>
      </w:r>
      <w:r w:rsidRPr="00257E67">
        <w:rPr>
          <w:rStyle w:val="StyleUnderline"/>
        </w:rPr>
        <w:t xml:space="preserve">terrorists </w:t>
      </w:r>
      <w:r w:rsidRPr="00D42E2C">
        <w:rPr>
          <w:rStyle w:val="StyleUnderline"/>
          <w:highlight w:val="green"/>
        </w:rPr>
        <w:t>are likely</w:t>
      </w:r>
      <w:r w:rsidRPr="00257E67">
        <w:rPr>
          <w:rStyle w:val="StyleUnderline"/>
        </w:rPr>
        <w:t xml:space="preserve"> to be </w:t>
      </w:r>
      <w:r w:rsidRPr="00D42E2C">
        <w:rPr>
          <w:rStyle w:val="StyleUnderline"/>
          <w:highlight w:val="green"/>
        </w:rPr>
        <w:t>led by</w:t>
      </w:r>
      <w:r w:rsidRPr="00257E67">
        <w:rPr>
          <w:rStyle w:val="StyleUnderline"/>
        </w:rPr>
        <w:t xml:space="preserve"> other factors rather than by pure curiosity and </w:t>
      </w:r>
      <w:r w:rsidRPr="00D42E2C">
        <w:rPr>
          <w:rStyle w:val="StyleUnderline"/>
          <w:highlight w:val="green"/>
        </w:rPr>
        <w:t>desire to experiment</w:t>
      </w:r>
      <w:r w:rsidRPr="0066327F">
        <w:rPr>
          <w:rStyle w:val="StyleUnderline"/>
          <w:sz w:val="12"/>
          <w:u w:val="none"/>
        </w:rPr>
        <w:t>.</w:t>
      </w:r>
      <w:r w:rsidRPr="0066327F">
        <w:rPr>
          <w:sz w:val="12"/>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D42E2C">
        <w:rPr>
          <w:rStyle w:val="StyleUnderline"/>
          <w:highlight w:val="green"/>
        </w:rPr>
        <w:t xml:space="preserve">a </w:t>
      </w:r>
      <w:r w:rsidRPr="00D42E2C">
        <w:rPr>
          <w:rStyle w:val="Emphasis"/>
          <w:highlight w:val="green"/>
        </w:rPr>
        <w:t>single</w:t>
      </w:r>
      <w:r w:rsidRPr="00D42E2C">
        <w:rPr>
          <w:rStyle w:val="StyleUnderline"/>
          <w:highlight w:val="green"/>
        </w:rPr>
        <w:t xml:space="preserve"> terrorist</w:t>
      </w:r>
      <w:r w:rsidRPr="00257E67">
        <w:rPr>
          <w:rStyle w:val="StyleUnderline"/>
        </w:rPr>
        <w:t xml:space="preserve"> or isolated terrorist group </w:t>
      </w:r>
      <w:r w:rsidRPr="00D42E2C">
        <w:rPr>
          <w:rStyle w:val="StyleUnderline"/>
          <w:highlight w:val="green"/>
        </w:rPr>
        <w:t xml:space="preserve">could improvise a </w:t>
      </w:r>
      <w:r w:rsidRPr="00D42E2C">
        <w:rPr>
          <w:rStyle w:val="Emphasis"/>
          <w:highlight w:val="green"/>
        </w:rPr>
        <w:t>biological weapon</w:t>
      </w:r>
      <w:r w:rsidRPr="00257E67">
        <w:rPr>
          <w:b/>
          <w:u w:val="single"/>
        </w:rPr>
        <w:t xml:space="preserve"> </w:t>
      </w:r>
      <w:r w:rsidRPr="00257E67">
        <w:rPr>
          <w:rStyle w:val="StyleUnderline"/>
        </w:rPr>
        <w:t xml:space="preserve">or use other ways </w:t>
      </w:r>
      <w:r w:rsidRPr="00D42E2C">
        <w:rPr>
          <w:rStyle w:val="StyleUnderline"/>
          <w:highlight w:val="green"/>
        </w:rPr>
        <w:t>to</w:t>
      </w:r>
      <w:r w:rsidRPr="00257E67">
        <w:rPr>
          <w:rStyle w:val="StyleUnderline"/>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rPr>
        <w:t xml:space="preserve">or other biological agents and thereby </w:t>
      </w:r>
      <w:r w:rsidRPr="00D42E2C">
        <w:rPr>
          <w:rStyle w:val="StyleUnderline"/>
          <w:highlight w:val="green"/>
        </w:rPr>
        <w:t xml:space="preserve">cause </w:t>
      </w:r>
      <w:r w:rsidRPr="00D42E2C">
        <w:rPr>
          <w:rStyle w:val="Emphasis"/>
          <w:highlight w:val="green"/>
        </w:rPr>
        <w:t>mass casualties</w:t>
      </w:r>
      <w:r w:rsidRPr="0066327F">
        <w:rPr>
          <w:sz w:val="12"/>
        </w:rPr>
        <w:t xml:space="preserve"> </w:t>
      </w:r>
      <w:r w:rsidRPr="0066327F">
        <w:rPr>
          <w:rStyle w:val="StyleUnderline"/>
          <w:sz w:val="12"/>
          <w:u w:val="none"/>
        </w:rPr>
        <w:t xml:space="preserve">and destroy the health care system of a state. CBRN weapons are </w:t>
      </w:r>
      <w:r w:rsidRPr="00257E67">
        <w:rPr>
          <w:rStyle w:val="Emphasis"/>
        </w:rPr>
        <w:t>secretly</w:t>
      </w:r>
      <w:r w:rsidRPr="0066327F">
        <w:rPr>
          <w:sz w:val="12"/>
        </w:rPr>
        <w:t xml:space="preserve"> </w:t>
      </w:r>
      <w:r w:rsidRPr="0066327F">
        <w:rPr>
          <w:rStyle w:val="StyleUnderline"/>
          <w:sz w:val="12"/>
          <w:u w:val="none"/>
        </w:rPr>
        <w:t>shipped to terrorists or hostile governments and represent a significant and</w:t>
      </w:r>
      <w:r w:rsidRPr="0066327F">
        <w:rPr>
          <w:sz w:val="12"/>
        </w:rPr>
        <w:t xml:space="preserve"> </w:t>
      </w:r>
      <w:r w:rsidRPr="00257E67">
        <w:rPr>
          <w:rStyle w:val="Emphasis"/>
        </w:rPr>
        <w:t>growing threat</w:t>
      </w:r>
      <w:r w:rsidRPr="0066327F">
        <w:rPr>
          <w:sz w:val="12"/>
        </w:rPr>
        <w:t xml:space="preserve"> </w:t>
      </w:r>
      <w:r w:rsidRPr="0066327F">
        <w:rPr>
          <w:rStyle w:val="StyleUnderline"/>
          <w:sz w:val="12"/>
          <w:u w:val="none"/>
        </w:rPr>
        <w:t>to many countries</w:t>
      </w:r>
      <w:r w:rsidRPr="0066327F">
        <w:rPr>
          <w:sz w:val="12"/>
        </w:rPr>
        <w:t xml:space="preserve">. Although the threat of CBRN attacks is widely recognized as the central issue of national security, most analysts assume that </w:t>
      </w:r>
      <w:r w:rsidRPr="0066327F">
        <w:rPr>
          <w:rStyle w:val="StyleUnderline"/>
          <w:sz w:val="12"/>
          <w:u w:val="none"/>
        </w:rPr>
        <w:t xml:space="preserve">the primary danger is a threat of the military use of these weapons in conventional wars with traditional military means while the threat of </w:t>
      </w:r>
      <w:r w:rsidRPr="00257E67">
        <w:rPr>
          <w:rStyle w:val="Emphasis"/>
        </w:rPr>
        <w:t>covert attacks</w:t>
      </w:r>
      <w:r w:rsidRPr="0066327F">
        <w:rPr>
          <w:rStyle w:val="StyleUnderline"/>
          <w:sz w:val="12"/>
          <w:u w:val="none"/>
        </w:rPr>
        <w:t xml:space="preserve">, which include </w:t>
      </w:r>
      <w:r w:rsidRPr="00257E67">
        <w:rPr>
          <w:rStyle w:val="Emphasis"/>
        </w:rPr>
        <w:t>terrorism</w:t>
      </w:r>
      <w:r w:rsidRPr="00257E67">
        <w:rPr>
          <w:b/>
          <w:u w:val="single"/>
        </w:rPr>
        <w:t xml:space="preserve">, </w:t>
      </w:r>
      <w:r w:rsidRPr="00257E67">
        <w:rPr>
          <w:rStyle w:val="StyleUnderline"/>
        </w:rPr>
        <w:t>is rashly and unfairly neglected</w:t>
      </w:r>
      <w:r w:rsidRPr="0066327F">
        <w:rPr>
          <w:rStyle w:val="StyleUnderline"/>
          <w:sz w:val="12"/>
          <w:u w:val="none"/>
        </w:rPr>
        <w:t xml:space="preserve">. Covert attacks are </w:t>
      </w:r>
      <w:r w:rsidRPr="00257E67">
        <w:rPr>
          <w:rStyle w:val="Emphasis"/>
        </w:rPr>
        <w:t>difficult to deter or prevent</w:t>
      </w:r>
      <w:r w:rsidRPr="0066327F">
        <w:rPr>
          <w:sz w:val="12"/>
        </w:rPr>
        <w:t xml:space="preserve"> </w:t>
      </w:r>
      <w:r w:rsidRPr="0066327F">
        <w:rPr>
          <w:rStyle w:val="StyleUnderline"/>
          <w:sz w:val="12"/>
          <w:u w:val="none"/>
        </w:rPr>
        <w:t xml:space="preserve">and CBRN weapons suitable for this type of attack are </w:t>
      </w:r>
      <w:r w:rsidRPr="00257E67">
        <w:rPr>
          <w:rStyle w:val="Emphasis"/>
        </w:rPr>
        <w:t>available</w:t>
      </w:r>
      <w:r w:rsidRPr="0066327F">
        <w:rPr>
          <w:sz w:val="12"/>
        </w:rPr>
        <w:t xml:space="preserve"> </w:t>
      </w:r>
      <w:r w:rsidRPr="0066327F">
        <w:rPr>
          <w:rStyle w:val="StyleUnderline"/>
          <w:sz w:val="12"/>
          <w:u w:val="none"/>
        </w:rPr>
        <w:t>to a</w:t>
      </w:r>
      <w:r w:rsidRPr="0066327F">
        <w:rPr>
          <w:sz w:val="12"/>
        </w:rPr>
        <w:t xml:space="preserve"> </w:t>
      </w:r>
      <w:r w:rsidRPr="00257E67">
        <w:rPr>
          <w:rStyle w:val="Emphasis"/>
        </w:rPr>
        <w:t>growing number of enemy states and groups</w:t>
      </w:r>
      <w:r w:rsidRPr="0066327F">
        <w:rPr>
          <w:sz w:val="12"/>
        </w:rPr>
        <w:t xml:space="preserve">. At the same time, </w:t>
      </w:r>
      <w:r w:rsidRPr="0066327F">
        <w:rPr>
          <w:rStyle w:val="StyleUnderline"/>
          <w:sz w:val="12"/>
          <w:u w:val="none"/>
        </w:rPr>
        <w:t>restrictions on their use appear to be diminishing</w:t>
      </w:r>
      <w:r w:rsidRPr="0066327F">
        <w:rPr>
          <w:sz w:val="12"/>
        </w:rPr>
        <w:t xml:space="preserve">, and so-called new terrorists do not always escalate and become apparent only by using unconventional weapons. These </w:t>
      </w:r>
      <w:r w:rsidRPr="00D42E2C">
        <w:rPr>
          <w:rStyle w:val="StyleUnderline"/>
          <w:highlight w:val="green"/>
        </w:rPr>
        <w:t>weapons</w:t>
      </w:r>
      <w:r w:rsidRPr="0066327F">
        <w:rPr>
          <w:rStyle w:val="StyleUnderline"/>
          <w:sz w:val="12"/>
          <w:u w:val="none"/>
        </w:rPr>
        <w:t xml:space="preserve"> are easily spread or transmitted from person to person, </w:t>
      </w:r>
      <w:r w:rsidRPr="00D42E2C">
        <w:rPr>
          <w:rStyle w:val="StyleUnderline"/>
          <w:highlight w:val="green"/>
        </w:rPr>
        <w:t xml:space="preserve">have a </w:t>
      </w:r>
      <w:r w:rsidRPr="00D42E2C">
        <w:rPr>
          <w:rStyle w:val="Emphasis"/>
          <w:highlight w:val="green"/>
        </w:rPr>
        <w:t>high mortality rate</w:t>
      </w:r>
      <w:r w:rsidRPr="00257E67">
        <w:rPr>
          <w:b/>
          <w:u w:val="single"/>
        </w:rPr>
        <w:t xml:space="preserve"> </w:t>
      </w:r>
      <w:r w:rsidRPr="00257E67">
        <w:rPr>
          <w:rStyle w:val="StyleUnderline"/>
        </w:rPr>
        <w:t>and a potential impact on public health,</w:t>
      </w:r>
      <w:r w:rsidRPr="0066327F">
        <w:rPr>
          <w:rStyle w:val="StyleUnderline"/>
          <w:sz w:val="12"/>
          <w:u w:val="none"/>
        </w:rPr>
        <w:t xml:space="preserve"> causing</w:t>
      </w:r>
      <w:r w:rsidRPr="0066327F">
        <w:rPr>
          <w:sz w:val="12"/>
        </w:rPr>
        <w:t xml:space="preserve"> </w:t>
      </w:r>
      <w:r w:rsidRPr="00257E67">
        <w:rPr>
          <w:rStyle w:val="Emphasis"/>
        </w:rPr>
        <w:t>mass casualties</w:t>
      </w:r>
      <w:r w:rsidRPr="0066327F">
        <w:rPr>
          <w:sz w:val="12"/>
        </w:rPr>
        <w:t xml:space="preserve"> </w:t>
      </w:r>
      <w:r w:rsidRPr="0066327F">
        <w:rPr>
          <w:rStyle w:val="StyleUnderline"/>
          <w:sz w:val="12"/>
          <w:u w:val="none"/>
        </w:rPr>
        <w:t xml:space="preserve">that can crush health systems and cause </w:t>
      </w:r>
      <w:r w:rsidRPr="00257E67">
        <w:rPr>
          <w:rStyle w:val="Emphasis"/>
        </w:rPr>
        <w:t xml:space="preserve">public panic </w:t>
      </w:r>
      <w:r w:rsidRPr="0066327F">
        <w:rPr>
          <w:rStyle w:val="StyleUnderline"/>
          <w:sz w:val="12"/>
          <w:u w:val="none"/>
        </w:rPr>
        <w:t xml:space="preserve">and </w:t>
      </w:r>
      <w:r w:rsidRPr="00257E67">
        <w:rPr>
          <w:rStyle w:val="Emphasis"/>
        </w:rPr>
        <w:t>social disruption</w:t>
      </w:r>
      <w:r w:rsidRPr="0066327F">
        <w:rPr>
          <w:sz w:val="12"/>
        </w:rPr>
        <w:t xml:space="preserve">, thus requiring special efforts to suppress them. When assessing the threat of CBRN weapons, </w:t>
      </w:r>
      <w:r w:rsidRPr="0066327F">
        <w:rPr>
          <w:rStyle w:val="StyleUnderline"/>
          <w:sz w:val="12"/>
          <w:u w:val="none"/>
        </w:rPr>
        <w:t xml:space="preserve">we should </w:t>
      </w:r>
      <w:proofErr w:type="gramStart"/>
      <w:r w:rsidRPr="0066327F">
        <w:rPr>
          <w:rStyle w:val="StyleUnderline"/>
          <w:sz w:val="12"/>
          <w:u w:val="none"/>
        </w:rPr>
        <w:t>take into account</w:t>
      </w:r>
      <w:proofErr w:type="gramEnd"/>
      <w:r w:rsidRPr="0066327F">
        <w:rPr>
          <w:rStyle w:val="StyleUnderline"/>
          <w:sz w:val="12"/>
          <w:u w:val="none"/>
        </w:rPr>
        <w:t xml:space="preserve"> the change in capacity to carry out terrorist attacks that are on the rise among countries and non-government elements.</w:t>
      </w:r>
      <w:r w:rsidRPr="0066327F">
        <w:rPr>
          <w:sz w:val="12"/>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66327F">
        <w:rPr>
          <w:rStyle w:val="StyleUnderline"/>
          <w:sz w:val="12"/>
          <w:u w:val="none"/>
        </w:rPr>
        <w:t>A relative ease with which biological weapons can be obtained, along with other current changes and turbulences in the world, sets the stage for another type of warfare in the 21st century</w:t>
      </w:r>
      <w:r w:rsidRPr="0066327F">
        <w:rPr>
          <w:sz w:val="12"/>
        </w:rPr>
        <w:t xml:space="preserve">. </w:t>
      </w:r>
      <w:r w:rsidRPr="0066327F">
        <w:rPr>
          <w:rStyle w:val="StyleUnderline"/>
          <w:sz w:val="12"/>
          <w:u w:val="none"/>
        </w:rPr>
        <w:t>The potential for CBRN terrorism has widely grown since 11 September</w:t>
      </w:r>
      <w:r w:rsidRPr="0066327F">
        <w:rPr>
          <w:sz w:val="12"/>
        </w:rPr>
        <w:t xml:space="preserve">, when some of these materials were used. </w:t>
      </w:r>
      <w:r w:rsidRPr="0066327F">
        <w:rPr>
          <w:rStyle w:val="StyleUnderline"/>
          <w:sz w:val="12"/>
          <w:u w:val="none"/>
        </w:rPr>
        <w:t>The danger of terrorist use of nuclear weapons and other weapons of mass destruction represents a</w:t>
      </w:r>
      <w:r w:rsidRPr="0066327F">
        <w:rPr>
          <w:sz w:val="12"/>
        </w:rPr>
        <w:t xml:space="preserve"> </w:t>
      </w:r>
      <w:r w:rsidRPr="00257E67">
        <w:rPr>
          <w:rStyle w:val="Emphasis"/>
        </w:rPr>
        <w:t>very serious threat</w:t>
      </w:r>
      <w:r w:rsidRPr="0066327F">
        <w:rPr>
          <w:sz w:val="12"/>
        </w:rPr>
        <w:t xml:space="preserve"> </w:t>
      </w:r>
      <w:r w:rsidRPr="0066327F">
        <w:rPr>
          <w:rStyle w:val="StyleUnderline"/>
          <w:sz w:val="12"/>
          <w:u w:val="none"/>
        </w:rPr>
        <w:t xml:space="preserve">for many countries; </w:t>
      </w:r>
      <w:r w:rsidRPr="00D42E2C">
        <w:rPr>
          <w:rStyle w:val="StyleUnderline"/>
          <w:highlight w:val="green"/>
        </w:rPr>
        <w:t>if a terrorist group could gain access</w:t>
      </w:r>
      <w:r w:rsidRPr="00257E67">
        <w:rPr>
          <w:rStyle w:val="StyleUnderline"/>
        </w:rPr>
        <w:t xml:space="preserve"> to this weapon, it is </w:t>
      </w:r>
      <w:r w:rsidRPr="00D42E2C">
        <w:rPr>
          <w:rStyle w:val="Emphasis"/>
          <w:highlight w:val="green"/>
        </w:rPr>
        <w:t>highly likely it would use it</w:t>
      </w:r>
      <w:r w:rsidRPr="0066327F">
        <w:rPr>
          <w:sz w:val="12"/>
        </w:rPr>
        <w:t xml:space="preserve">, or threaten to use it. Although there is very little information on terrorists and their ability to come into possession of nuclear weapons or on their intentions to get them, </w:t>
      </w:r>
      <w:r w:rsidRPr="0066327F">
        <w:rPr>
          <w:rStyle w:val="StyleUnderline"/>
          <w:sz w:val="12"/>
          <w:u w:val="none"/>
        </w:rPr>
        <w:t xml:space="preserve">the </w:t>
      </w:r>
      <w:r w:rsidRPr="00257E67">
        <w:rPr>
          <w:rStyle w:val="Emphasis"/>
        </w:rPr>
        <w:t>risk</w:t>
      </w:r>
      <w:r w:rsidRPr="0066327F">
        <w:rPr>
          <w:sz w:val="12"/>
        </w:rPr>
        <w:t xml:space="preserve"> </w:t>
      </w:r>
      <w:r w:rsidRPr="0066327F">
        <w:rPr>
          <w:rStyle w:val="StyleUnderline"/>
          <w:sz w:val="12"/>
          <w:u w:val="none"/>
        </w:rPr>
        <w:t>of CBRN weapons has certainly increased since the terrorists started to become more familiar with these agents and their harmful consequences</w:t>
      </w:r>
      <w:r w:rsidRPr="0066327F">
        <w:rPr>
          <w:sz w:val="12"/>
        </w:rPr>
        <w:t xml:space="preserve">. </w:t>
      </w:r>
      <w:r w:rsidRPr="0066327F">
        <w:rPr>
          <w:rStyle w:val="StyleUnderline"/>
          <w:sz w:val="12"/>
          <w:u w:val="none"/>
        </w:rPr>
        <w:t xml:space="preserve">Discovering the nature of the threat of </w:t>
      </w:r>
      <w:r w:rsidRPr="00257E67">
        <w:rPr>
          <w:rStyle w:val="Emphasis"/>
        </w:rPr>
        <w:t>biological weapons</w:t>
      </w:r>
      <w:r w:rsidRPr="0066327F">
        <w:rPr>
          <w:rStyle w:val="StyleUnderline"/>
          <w:sz w:val="12"/>
          <w:u w:val="none"/>
        </w:rPr>
        <w:t xml:space="preserve">, as well as the appropriate response to them requires an emphasis on the </w:t>
      </w:r>
      <w:r w:rsidRPr="00257E67">
        <w:rPr>
          <w:rStyle w:val="Emphasis"/>
        </w:rPr>
        <w:t>biological characteristics</w:t>
      </w:r>
      <w:r w:rsidRPr="0066327F">
        <w:rPr>
          <w:sz w:val="12"/>
        </w:rPr>
        <w:t xml:space="preserve"> </w:t>
      </w:r>
      <w:r w:rsidRPr="0066327F">
        <w:rPr>
          <w:rStyle w:val="StyleUnderline"/>
          <w:sz w:val="12"/>
          <w:u w:val="none"/>
        </w:rPr>
        <w:t xml:space="preserve">of these instruments of </w:t>
      </w:r>
      <w:r w:rsidRPr="00257E67">
        <w:rPr>
          <w:rStyle w:val="Emphasis"/>
        </w:rPr>
        <w:t>war</w:t>
      </w:r>
      <w:r w:rsidRPr="0066327F">
        <w:rPr>
          <w:rStyle w:val="StyleUnderline"/>
          <w:sz w:val="12"/>
          <w:u w:val="none"/>
        </w:rPr>
        <w:t xml:space="preserve"> and</w:t>
      </w:r>
      <w:r w:rsidRPr="0066327F">
        <w:rPr>
          <w:sz w:val="12"/>
        </w:rPr>
        <w:t xml:space="preserve"> </w:t>
      </w:r>
      <w:r w:rsidRPr="00257E67">
        <w:rPr>
          <w:rStyle w:val="Emphasis"/>
        </w:rPr>
        <w:t>terror</w:t>
      </w:r>
      <w:r w:rsidRPr="0066327F">
        <w:rPr>
          <w:sz w:val="12"/>
        </w:rPr>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w:t>
      </w:r>
      <w:proofErr w:type="spellStart"/>
      <w:r w:rsidRPr="0066327F">
        <w:rPr>
          <w:sz w:val="12"/>
        </w:rPr>
        <w:t>Terrorism</w:t>
      </w:r>
      <w:proofErr w:type="spellEnd"/>
      <w:r w:rsidRPr="0066327F">
        <w:rPr>
          <w:sz w:val="12"/>
        </w:rPr>
        <w:t xml:space="preserve">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w:t>
      </w:r>
      <w:proofErr w:type="spellStart"/>
      <w:r w:rsidRPr="0066327F">
        <w:rPr>
          <w:sz w:val="12"/>
        </w:rPr>
        <w:t>nd</w:t>
      </w:r>
      <w:proofErr w:type="spellEnd"/>
      <w:r w:rsidRPr="0066327F">
        <w:rPr>
          <w:sz w:val="12"/>
        </w:rPr>
        <w:t xml:space="preserve">). Toxic substances, regardless of whether they are of animal, vegetable or mineral origin, were used throughout the history for political assassinations and sabotage; despite the risk of severe penalties, the prospects for success </w:t>
      </w:r>
      <w:proofErr w:type="spellStart"/>
      <w:r w:rsidRPr="0066327F">
        <w:rPr>
          <w:sz w:val="12"/>
        </w:rPr>
        <w:t>favoured</w:t>
      </w:r>
      <w:proofErr w:type="spellEnd"/>
      <w:r w:rsidRPr="0066327F">
        <w:rPr>
          <w:sz w:val="12"/>
        </w:rPr>
        <w:t xml:space="preserve"> the use of toxic substances. Such use has always been reduced, however, since only a small number of people had access to substances and possessed the ability of learn how to use them (Pascal, 1999). </w:t>
      </w:r>
      <w:r w:rsidRPr="0066327F">
        <w:rPr>
          <w:rStyle w:val="StyleUnderline"/>
          <w:sz w:val="12"/>
          <w:u w:val="none"/>
        </w:rPr>
        <w:t xml:space="preserve">CBRN weapons are rightly viewed with a </w:t>
      </w:r>
      <w:r w:rsidRPr="00257E67">
        <w:rPr>
          <w:rStyle w:val="Emphasis"/>
        </w:rPr>
        <w:t>special sense of horror</w:t>
      </w:r>
      <w:r w:rsidRPr="0066327F">
        <w:rPr>
          <w:sz w:val="12"/>
        </w:rPr>
        <w:t xml:space="preserve">, </w:t>
      </w:r>
      <w:r w:rsidRPr="0066327F">
        <w:rPr>
          <w:rStyle w:val="StyleUnderline"/>
          <w:sz w:val="12"/>
          <w:u w:val="none"/>
        </w:rPr>
        <w:t xml:space="preserve">their effects can be </w:t>
      </w:r>
      <w:r w:rsidRPr="00257E67">
        <w:rPr>
          <w:rStyle w:val="Emphasis"/>
        </w:rPr>
        <w:t>devastating</w:t>
      </w:r>
      <w:r w:rsidRPr="0066327F">
        <w:rPr>
          <w:sz w:val="12"/>
        </w:rPr>
        <w:t xml:space="preserve"> </w:t>
      </w:r>
      <w:r w:rsidRPr="0066327F">
        <w:rPr>
          <w:rStyle w:val="StyleUnderline"/>
          <w:sz w:val="12"/>
          <w:u w:val="none"/>
        </w:rPr>
        <w:t>and</w:t>
      </w:r>
      <w:r w:rsidRPr="0066327F">
        <w:rPr>
          <w:sz w:val="12"/>
        </w:rPr>
        <w:t xml:space="preserve"> </w:t>
      </w:r>
      <w:r w:rsidRPr="00257E67">
        <w:rPr>
          <w:rStyle w:val="Emphasis"/>
        </w:rPr>
        <w:t>indiscriminating</w:t>
      </w:r>
      <w:r w:rsidRPr="0066327F">
        <w:rPr>
          <w:sz w:val="12"/>
        </w:rPr>
        <w:t xml:space="preserve">, </w:t>
      </w:r>
      <w:r w:rsidRPr="0066327F">
        <w:rPr>
          <w:rStyle w:val="StyleUnderline"/>
          <w:sz w:val="12"/>
          <w:u w:val="none"/>
        </w:rPr>
        <w:t xml:space="preserve">and they take the most stringent toll among the most </w:t>
      </w:r>
      <w:r w:rsidRPr="00257E67">
        <w:rPr>
          <w:rStyle w:val="Emphasis"/>
        </w:rPr>
        <w:t>vulnerable population</w:t>
      </w:r>
      <w:r w:rsidRPr="0066327F">
        <w:rPr>
          <w:rStyle w:val="StyleUnderline"/>
          <w:sz w:val="12"/>
          <w:u w:val="none"/>
        </w:rPr>
        <w:t>,</w:t>
      </w:r>
      <w:r w:rsidRPr="0066327F">
        <w:rPr>
          <w:sz w:val="12"/>
        </w:rPr>
        <w:t xml:space="preserve"> non-combatants (e.g. a biological attack cannot be detected sufficiently fast after the disease spreads through the population). Moreover, </w:t>
      </w:r>
      <w:r w:rsidRPr="00257E67">
        <w:rPr>
          <w:rStyle w:val="Emphasis"/>
        </w:rPr>
        <w:t>chemical</w:t>
      </w:r>
      <w:r w:rsidRPr="00257E67">
        <w:rPr>
          <w:u w:val="single"/>
        </w:rPr>
        <w:t xml:space="preserve"> </w:t>
      </w:r>
      <w:r w:rsidRPr="00257E67">
        <w:rPr>
          <w:rStyle w:val="StyleUnderline"/>
        </w:rPr>
        <w:t>and</w:t>
      </w:r>
      <w:r w:rsidRPr="00257E67">
        <w:rPr>
          <w:u w:val="single"/>
        </w:rPr>
        <w:t xml:space="preserve"> </w:t>
      </w:r>
      <w:r w:rsidRPr="00D42E2C">
        <w:rPr>
          <w:rStyle w:val="Emphasis"/>
          <w:highlight w:val="green"/>
        </w:rPr>
        <w:t>biological</w:t>
      </w:r>
      <w:r w:rsidRPr="00D42E2C">
        <w:rPr>
          <w:highlight w:val="green"/>
          <w:u w:val="single"/>
        </w:rPr>
        <w:t xml:space="preserve"> </w:t>
      </w:r>
      <w:r w:rsidRPr="00D42E2C">
        <w:rPr>
          <w:rStyle w:val="StyleUnderline"/>
          <w:highlight w:val="green"/>
        </w:rPr>
        <w:t>weapons are</w:t>
      </w:r>
      <w:r w:rsidRPr="006559BB">
        <w:rPr>
          <w:rStyle w:val="StyleUnderline"/>
        </w:rPr>
        <w:t xml:space="preserve"> a </w:t>
      </w:r>
      <w:r w:rsidRPr="00D42E2C">
        <w:rPr>
          <w:rStyle w:val="StyleUnderline"/>
          <w:highlight w:val="green"/>
        </w:rPr>
        <w:t xml:space="preserve">particularly </w:t>
      </w:r>
      <w:r w:rsidRPr="00D42E2C">
        <w:rPr>
          <w:rStyle w:val="Emphasis"/>
          <w:highlight w:val="green"/>
        </w:rPr>
        <w:t>attractive</w:t>
      </w:r>
      <w:r w:rsidRPr="00257E67">
        <w:rPr>
          <w:rStyle w:val="Emphasis"/>
        </w:rPr>
        <w:t xml:space="preserve"> alternative</w:t>
      </w:r>
      <w:r w:rsidRPr="0066327F">
        <w:rPr>
          <w:sz w:val="12"/>
        </w:rPr>
        <w:t xml:space="preserve"> </w:t>
      </w:r>
      <w:r w:rsidRPr="0066327F">
        <w:rPr>
          <w:rStyle w:val="StyleUnderline"/>
          <w:sz w:val="12"/>
          <w:u w:val="none"/>
        </w:rPr>
        <w:t xml:space="preserve">for groups that do not have the ability to produce </w:t>
      </w:r>
      <w:r w:rsidRPr="00257E67">
        <w:rPr>
          <w:rStyle w:val="Emphasis"/>
        </w:rPr>
        <w:t>nuclear weapons</w:t>
      </w:r>
      <w:r w:rsidRPr="0066327F">
        <w:rPr>
          <w:rStyle w:val="StyleUnderline"/>
          <w:sz w:val="12"/>
          <w:u w:val="none"/>
        </w:rPr>
        <w:t>,</w:t>
      </w:r>
      <w:r w:rsidRPr="0066327F">
        <w:rPr>
          <w:sz w:val="12"/>
        </w:rPr>
        <w:t xml:space="preserve"> </w:t>
      </w:r>
      <w:r w:rsidRPr="0066327F">
        <w:rPr>
          <w:rStyle w:val="StyleUnderline"/>
          <w:sz w:val="12"/>
          <w:u w:val="none"/>
        </w:rPr>
        <w:t>and this risk raises complex but important ethical issues</w:t>
      </w:r>
      <w:r w:rsidRPr="0066327F">
        <w:rPr>
          <w:sz w:val="12"/>
        </w:rPr>
        <w:t xml:space="preserve"> (London, 2003). The common name for CBRN terrorism which causes the death of a large number of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w:t>
      </w:r>
      <w:proofErr w:type="spellStart"/>
      <w:r w:rsidRPr="0066327F">
        <w:rPr>
          <w:sz w:val="12"/>
        </w:rPr>
        <w:t>Kurmnik</w:t>
      </w:r>
      <w:proofErr w:type="spellEnd"/>
      <w:r w:rsidRPr="0066327F">
        <w:rPr>
          <w:sz w:val="12"/>
        </w:rPr>
        <w:t xml:space="preserve">, </w:t>
      </w:r>
      <w:proofErr w:type="spellStart"/>
      <w:r w:rsidRPr="0066327F">
        <w:rPr>
          <w:sz w:val="12"/>
        </w:rPr>
        <w:t>Ribnikar</w:t>
      </w:r>
      <w:proofErr w:type="spellEnd"/>
      <w:r w:rsidRPr="0066327F">
        <w:rPr>
          <w:sz w:val="12"/>
        </w:rPr>
        <w:t xml:space="preserve">,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w:t>
      </w:r>
      <w:r w:rsidRPr="0066327F">
        <w:rPr>
          <w:sz w:val="12"/>
        </w:rPr>
        <w:lastRenderedPageBreak/>
        <w:t xml:space="preserve">nations around the world. The public has become insensitive to traditional terrorist attacks that seem to be a less efficient way for terrorist organizations to achieve their goals. What causes shock and fear is actually presenting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people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initiatives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66327F">
        <w:rPr>
          <w:rStyle w:val="StyleUnderline"/>
          <w:sz w:val="12"/>
          <w:u w:val="none"/>
        </w:rPr>
        <w:t>The possibility that terrorists use chemical or biological substances may</w:t>
      </w:r>
      <w:r w:rsidRPr="0066327F">
        <w:rPr>
          <w:sz w:val="12"/>
        </w:rPr>
        <w:t xml:space="preserve"> </w:t>
      </w:r>
      <w:r w:rsidRPr="00257E67">
        <w:rPr>
          <w:rStyle w:val="Emphasis"/>
        </w:rPr>
        <w:t>increase</w:t>
      </w:r>
      <w:r w:rsidRPr="0066327F">
        <w:rPr>
          <w:rStyle w:val="StyleUnderline"/>
          <w:sz w:val="12"/>
          <w:u w:val="none"/>
        </w:rPr>
        <w:t xml:space="preserve"> over the next decade</w:t>
      </w:r>
      <w:r w:rsidRPr="0066327F">
        <w:rPr>
          <w:sz w:val="12"/>
        </w:rPr>
        <w:t xml:space="preserve">, according to US intelligence agencies. According to CIA2, an </w:t>
      </w:r>
      <w:r w:rsidRPr="00257E67">
        <w:rPr>
          <w:rStyle w:val="Emphasis"/>
        </w:rPr>
        <w:t>interest</w:t>
      </w:r>
      <w:r w:rsidRPr="0066327F">
        <w:rPr>
          <w:sz w:val="12"/>
        </w:rPr>
        <w:t xml:space="preserve"> </w:t>
      </w:r>
      <w:r w:rsidRPr="0066327F">
        <w:rPr>
          <w:rStyle w:val="StyleUnderline"/>
          <w:sz w:val="12"/>
          <w:u w:val="none"/>
        </w:rPr>
        <w:t>among non-state actors, including terrorists</w:t>
      </w:r>
      <w:r w:rsidRPr="00257E67">
        <w:rPr>
          <w:rStyle w:val="StyleUnderline"/>
        </w:rPr>
        <w:t xml:space="preserve">, for biological and chemical materials is real and growing, and </w:t>
      </w:r>
      <w:r w:rsidRPr="00257E67">
        <w:rPr>
          <w:rStyle w:val="Emphasis"/>
        </w:rPr>
        <w:t>the number of potential perpetrators is increasing</w:t>
      </w:r>
      <w:r w:rsidRPr="0066327F">
        <w:rPr>
          <w:sz w:val="12"/>
        </w:rPr>
        <w:t xml:space="preserve">. The agency also noted that </w:t>
      </w:r>
      <w:r w:rsidRPr="0066327F">
        <w:rPr>
          <w:rStyle w:val="StyleUnderline"/>
          <w:sz w:val="12"/>
          <w:u w:val="none"/>
        </w:rPr>
        <w:t>many of these groups had developed an international network and did not need to rely on state sponsors for financial and technical support.</w:t>
      </w:r>
      <w:r w:rsidRPr="0066327F">
        <w:rPr>
          <w:sz w:val="12"/>
        </w:rPr>
        <w:t xml:space="preserve"> However, it is believed that it is less likely that terrorists would choose chemical and biological weapons over conventional explosives, because these weapons are difficult to control and their results are unpredictable (</w:t>
      </w:r>
      <w:proofErr w:type="spellStart"/>
      <w:r w:rsidRPr="0066327F">
        <w:rPr>
          <w:sz w:val="12"/>
        </w:rPr>
        <w:t>Condesman</w:t>
      </w:r>
      <w:proofErr w:type="spellEnd"/>
      <w:r w:rsidRPr="0066327F">
        <w:rPr>
          <w:sz w:val="12"/>
        </w:rPr>
        <w:t xml:space="preserve">, Burke, 2001). The risk of </w:t>
      </w:r>
      <w:r w:rsidRPr="0066327F">
        <w:rPr>
          <w:rStyle w:val="StyleUnderline"/>
          <w:sz w:val="12"/>
          <w:u w:val="none"/>
        </w:rPr>
        <w:t>CBRN weapons</w:t>
      </w:r>
      <w:r w:rsidRPr="0066327F">
        <w:rPr>
          <w:sz w:val="12"/>
        </w:rPr>
        <w:t xml:space="preserve"> is growing since terrorists are better acquainted with these agents and their potential for causing harm3. These agents possess desirable characteristics as </w:t>
      </w:r>
      <w:r w:rsidRPr="00D42E2C">
        <w:rPr>
          <w:b/>
          <w:highlight w:val="green"/>
          <w:u w:val="single"/>
        </w:rPr>
        <w:t>weapons</w:t>
      </w:r>
      <w:r w:rsidRPr="0066327F">
        <w:rPr>
          <w:sz w:val="12"/>
        </w:rPr>
        <w:t xml:space="preserve"> of terror; they </w:t>
      </w:r>
      <w:r w:rsidRPr="00D42E2C">
        <w:rPr>
          <w:rStyle w:val="StyleUnderline"/>
          <w:highlight w:val="green"/>
        </w:rPr>
        <w:t xml:space="preserve">are biologically invisible to the naked eye, </w:t>
      </w:r>
      <w:r w:rsidRPr="00D42E2C">
        <w:rPr>
          <w:rStyle w:val="Emphasis"/>
          <w:highlight w:val="green"/>
        </w:rPr>
        <w:t>odorless</w:t>
      </w:r>
      <w:r w:rsidRPr="00D42E2C">
        <w:rPr>
          <w:rStyle w:val="StyleUnderline"/>
          <w:highlight w:val="green"/>
        </w:rPr>
        <w:t xml:space="preserve"> and potentially </w:t>
      </w:r>
      <w:r w:rsidRPr="00D42E2C">
        <w:rPr>
          <w:rStyle w:val="Emphasis"/>
          <w:highlight w:val="green"/>
        </w:rPr>
        <w:t>lethal</w:t>
      </w:r>
      <w:r w:rsidRPr="00D42E2C">
        <w:rPr>
          <w:rStyle w:val="StyleUnderline"/>
          <w:highlight w:val="green"/>
        </w:rPr>
        <w:t xml:space="preserve"> in the form of particles</w:t>
      </w:r>
      <w:r w:rsidRPr="0066327F">
        <w:rPr>
          <w:rStyle w:val="StyleUnderline"/>
          <w:sz w:val="12"/>
          <w:u w:val="none"/>
        </w:rPr>
        <w:t xml:space="preserve">; natural organisms are so </w:t>
      </w:r>
      <w:r w:rsidRPr="00257E67">
        <w:rPr>
          <w:rStyle w:val="Emphasis"/>
        </w:rPr>
        <w:t>readily available</w:t>
      </w:r>
      <w:r w:rsidRPr="0066327F">
        <w:rPr>
          <w:rStyle w:val="StyleUnderline"/>
          <w:sz w:val="12"/>
          <w:u w:val="none"/>
        </w:rPr>
        <w:t>, and can be "</w:t>
      </w:r>
      <w:r w:rsidRPr="00257E67">
        <w:rPr>
          <w:rStyle w:val="Emphasis"/>
        </w:rPr>
        <w:t>camouflaged</w:t>
      </w:r>
      <w:r w:rsidRPr="0066327F">
        <w:rPr>
          <w:rStyle w:val="StyleUnderline"/>
          <w:sz w:val="12"/>
          <w:u w:val="none"/>
        </w:rPr>
        <w:t>" in natural disasters</w:t>
      </w:r>
      <w:r w:rsidRPr="0066327F">
        <w:rPr>
          <w:sz w:val="12"/>
        </w:rPr>
        <w:t xml:space="preserve"> and used to spread fear and various diseases. </w:t>
      </w:r>
      <w:r w:rsidRPr="0066327F">
        <w:rPr>
          <w:rStyle w:val="StyleUnderline"/>
          <w:sz w:val="12"/>
          <w:u w:val="none"/>
        </w:rPr>
        <w:t>Chemical agents quickly attack the critical physiological centers of the body</w:t>
      </w:r>
      <w:r w:rsidRPr="0066327F">
        <w:rPr>
          <w:sz w:val="12"/>
        </w:rPr>
        <w:t xml:space="preserve">, disabling or </w:t>
      </w:r>
      <w:r w:rsidRPr="00257E67">
        <w:rPr>
          <w:rStyle w:val="Emphasis"/>
        </w:rPr>
        <w:t>killing</w:t>
      </w:r>
      <w:r w:rsidRPr="0066327F">
        <w:rPr>
          <w:sz w:val="12"/>
        </w:rPr>
        <w:t xml:space="preserve"> </w:t>
      </w:r>
      <w:r w:rsidRPr="0066327F">
        <w:rPr>
          <w:rStyle w:val="StyleUnderline"/>
          <w:sz w:val="12"/>
          <w:u w:val="none"/>
        </w:rPr>
        <w:t>the victim. Biological and chemical weapons</w:t>
      </w:r>
      <w:r w:rsidRPr="0066327F">
        <w:rPr>
          <w:sz w:val="12"/>
        </w:rPr>
        <w:t xml:space="preserve"> require the application of huge amounts of resources and </w:t>
      </w:r>
      <w:r w:rsidRPr="0066327F">
        <w:rPr>
          <w:rStyle w:val="StyleUnderline"/>
          <w:sz w:val="12"/>
          <w:u w:val="none"/>
        </w:rPr>
        <w:t xml:space="preserve">result in different effects, causing </w:t>
      </w:r>
      <w:r w:rsidRPr="00257E67">
        <w:rPr>
          <w:rStyle w:val="Emphasis"/>
        </w:rPr>
        <w:t>fear and panic in the contaminated areas</w:t>
      </w:r>
      <w:r w:rsidRPr="0066327F">
        <w:rPr>
          <w:rStyle w:val="StyleUnderline"/>
          <w:sz w:val="12"/>
          <w:u w:val="none"/>
        </w:rPr>
        <w:t>.</w:t>
      </w:r>
      <w:r w:rsidRPr="0066327F">
        <w:rPr>
          <w:sz w:val="12"/>
        </w:rPr>
        <w:t xml:space="preserve"> Often referred to as "weapons of mass destruction", but, in medical terms, they are weapons of potential mass casualties because they can lead to massive death toll in the absence of preventive measures and timely response (Meyer, </w:t>
      </w:r>
      <w:proofErr w:type="spellStart"/>
      <w:r w:rsidRPr="0066327F">
        <w:rPr>
          <w:sz w:val="12"/>
        </w:rPr>
        <w:t>Spinella</w:t>
      </w:r>
      <w:proofErr w:type="spellEnd"/>
      <w:r w:rsidRPr="0066327F">
        <w:rPr>
          <w:sz w:val="12"/>
        </w:rPr>
        <w:t xml:space="preserve">, 2014, pp.645-656). "Bioterrorism is the intentional use of microorganisms or toxins derived from living organisms used for hostile purposes intended to cause disease or death in man, animals and plants, on which they depend". </w:t>
      </w:r>
      <w:r w:rsidRPr="0066327F">
        <w:rPr>
          <w:rStyle w:val="StyleUnderline"/>
          <w:sz w:val="12"/>
          <w:u w:val="none"/>
        </w:rPr>
        <w:t>The threat of bioterrorist attacks is real, and each individual is a potential terrorist, when terrorists are "invisible" prior to an attack which also can be "invisible" in the form of causing infectious diseases or epidemics.</w:t>
      </w:r>
      <w:r w:rsidRPr="0066327F">
        <w:rPr>
          <w:sz w:val="12"/>
        </w:rPr>
        <w:t xml:space="preserve"> Citizens who are not aware they are infected are potential safety hazard and so-called dangerous bodies (</w:t>
      </w:r>
      <w:proofErr w:type="spellStart"/>
      <w:r w:rsidRPr="0066327F">
        <w:rPr>
          <w:sz w:val="12"/>
        </w:rPr>
        <w:t>Mijalković</w:t>
      </w:r>
      <w:proofErr w:type="spellEnd"/>
      <w:r w:rsidRPr="0066327F">
        <w:rPr>
          <w:sz w:val="12"/>
        </w:rPr>
        <w:t xml:space="preserve">,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w:t>
      </w:r>
      <w:proofErr w:type="gramStart"/>
      <w:r w:rsidRPr="0066327F">
        <w:rPr>
          <w:sz w:val="12"/>
        </w:rPr>
        <w:t>century</w:t>
      </w:r>
      <w:proofErr w:type="gramEnd"/>
      <w:r w:rsidRPr="0066327F">
        <w:rPr>
          <w:sz w:val="12"/>
        </w:rPr>
        <w:t xml:space="preserve">.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threat as it is invisible, and cannot be heard or felt. The history of warfare, terrorism and crime involving biological agents in the last century is considerably less dangerous and </w:t>
      </w:r>
      <w:proofErr w:type="gramStart"/>
      <w:r w:rsidRPr="0066327F">
        <w:rPr>
          <w:sz w:val="12"/>
        </w:rPr>
        <w:t>more deadly</w:t>
      </w:r>
      <w:proofErr w:type="gramEnd"/>
      <w:r w:rsidRPr="0066327F">
        <w:rPr>
          <w:sz w:val="12"/>
        </w:rPr>
        <w:t xml:space="preserve"> than the history of conventional warfare (</w:t>
      </w:r>
      <w:proofErr w:type="spellStart"/>
      <w:r w:rsidRPr="0066327F">
        <w:rPr>
          <w:sz w:val="12"/>
        </w:rPr>
        <w:t>Parachini</w:t>
      </w:r>
      <w:proofErr w:type="spellEnd"/>
      <w:r w:rsidRPr="0066327F">
        <w:rPr>
          <w:sz w:val="12"/>
        </w:rPr>
        <w:t xml:space="preserve">, 2001). Today, </w:t>
      </w:r>
      <w:r w:rsidRPr="0066327F">
        <w:rPr>
          <w:rStyle w:val="StyleUnderline"/>
          <w:sz w:val="12"/>
          <w:u w:val="none"/>
        </w:rPr>
        <w:t xml:space="preserve">some states and some terrorist groups can more easily </w:t>
      </w:r>
      <w:r w:rsidRPr="00257E67">
        <w:rPr>
          <w:rStyle w:val="Emphasis"/>
        </w:rPr>
        <w:t>overcome technological barriers</w:t>
      </w:r>
      <w:r w:rsidRPr="0066327F">
        <w:rPr>
          <w:sz w:val="12"/>
        </w:rPr>
        <w:t xml:space="preserve"> </w:t>
      </w:r>
      <w:r w:rsidRPr="0066327F">
        <w:rPr>
          <w:rStyle w:val="StyleUnderline"/>
          <w:sz w:val="12"/>
          <w:u w:val="none"/>
        </w:rPr>
        <w:t>due to the increased flow of information and access to previously unavailable technologies. Along with nuclear and chemical weapons, biological weapons are part of an</w:t>
      </w:r>
      <w:r w:rsidRPr="0066327F">
        <w:rPr>
          <w:sz w:val="12"/>
        </w:rPr>
        <w:t xml:space="preserve"> </w:t>
      </w:r>
      <w:r w:rsidRPr="00257E67">
        <w:rPr>
          <w:rStyle w:val="Emphasis"/>
        </w:rPr>
        <w:t>unholy trinity of weapons of mass destruction</w:t>
      </w:r>
      <w:r w:rsidRPr="0066327F">
        <w:rPr>
          <w:sz w:val="12"/>
        </w:rPr>
        <w:t xml:space="preserve"> (Davis, Johnson-</w:t>
      </w:r>
      <w:proofErr w:type="spellStart"/>
      <w:r w:rsidRPr="0066327F">
        <w:rPr>
          <w:sz w:val="12"/>
        </w:rPr>
        <w:t>Winegar</w:t>
      </w:r>
      <w:proofErr w:type="spellEnd"/>
      <w:r w:rsidRPr="0066327F">
        <w:rPr>
          <w:sz w:val="12"/>
        </w:rPr>
        <w:t xml:space="preserve">, 2000, pp.15-28). </w:t>
      </w:r>
      <w:r w:rsidRPr="0066327F">
        <w:rPr>
          <w:rStyle w:val="StyleUnderline"/>
          <w:sz w:val="12"/>
          <w:u w:val="none"/>
        </w:rPr>
        <w:t xml:space="preserve">The </w:t>
      </w:r>
      <w:r w:rsidRPr="00D42E2C">
        <w:rPr>
          <w:rStyle w:val="StyleUnderline"/>
          <w:highlight w:val="green"/>
        </w:rPr>
        <w:t>society</w:t>
      </w:r>
      <w:r w:rsidRPr="006559BB">
        <w:rPr>
          <w:rStyle w:val="StyleUnderline"/>
        </w:rPr>
        <w:t xml:space="preserve"> is now </w:t>
      </w:r>
      <w:r w:rsidRPr="00D42E2C">
        <w:rPr>
          <w:rStyle w:val="StyleUnderline"/>
          <w:highlight w:val="green"/>
        </w:rPr>
        <w:t>faced with</w:t>
      </w:r>
      <w:r w:rsidRPr="006559BB">
        <w:rPr>
          <w:rStyle w:val="StyleUnderline"/>
        </w:rPr>
        <w:t xml:space="preserve"> the </w:t>
      </w:r>
      <w:r w:rsidRPr="00D42E2C">
        <w:rPr>
          <w:rStyle w:val="StyleUnderline"/>
          <w:highlight w:val="green"/>
        </w:rPr>
        <w:t>threat of an</w:t>
      </w:r>
      <w:r w:rsidRPr="00D42E2C">
        <w:rPr>
          <w:b/>
          <w:highlight w:val="green"/>
          <w:u w:val="single"/>
        </w:rPr>
        <w:t xml:space="preserve"> </w:t>
      </w:r>
      <w:r w:rsidRPr="00D42E2C">
        <w:rPr>
          <w:rStyle w:val="Emphasis"/>
          <w:highlight w:val="green"/>
        </w:rPr>
        <w:t>apocalyptic</w:t>
      </w:r>
      <w:r w:rsidRPr="006559BB">
        <w:rPr>
          <w:rStyle w:val="Emphasis"/>
        </w:rPr>
        <w:t xml:space="preserve"> and asymmetric </w:t>
      </w:r>
      <w:r w:rsidRPr="00D42E2C">
        <w:rPr>
          <w:rStyle w:val="Emphasis"/>
          <w:highlight w:val="green"/>
        </w:rPr>
        <w:t>war</w:t>
      </w:r>
      <w:r w:rsidRPr="0066327F">
        <w:rPr>
          <w:b/>
          <w:sz w:val="12"/>
        </w:rPr>
        <w:t xml:space="preserve"> scenario</w:t>
      </w:r>
      <w:r w:rsidRPr="0066327F">
        <w:rPr>
          <w:sz w:val="12"/>
        </w:rPr>
        <w:t xml:space="preserve"> </w:t>
      </w:r>
      <w:r w:rsidRPr="0066327F">
        <w:rPr>
          <w:rStyle w:val="StyleUnderline"/>
          <w:sz w:val="12"/>
          <w:u w:val="none"/>
        </w:rPr>
        <w:t xml:space="preserve">in which </w:t>
      </w:r>
      <w:r w:rsidRPr="00257E67">
        <w:rPr>
          <w:rStyle w:val="Emphasis"/>
        </w:rPr>
        <w:t>kamikaze attackers</w:t>
      </w:r>
      <w:r w:rsidRPr="0066327F">
        <w:rPr>
          <w:sz w:val="12"/>
        </w:rPr>
        <w:t xml:space="preserve"> </w:t>
      </w:r>
      <w:r w:rsidRPr="0066327F">
        <w:rPr>
          <w:rStyle w:val="StyleUnderline"/>
          <w:sz w:val="12"/>
          <w:u w:val="none"/>
        </w:rPr>
        <w:t>are able to arm themselves with WMD</w:t>
      </w:r>
      <w:r w:rsidRPr="0066327F">
        <w:rPr>
          <w:sz w:val="12"/>
        </w:rPr>
        <w:t xml:space="preserve">4 </w:t>
      </w:r>
      <w:r w:rsidRPr="0066327F">
        <w:rPr>
          <w:rStyle w:val="StyleUnderline"/>
          <w:sz w:val="12"/>
          <w:u w:val="none"/>
        </w:rPr>
        <w:t>without even having to have a "physical" weapon to create fear</w:t>
      </w:r>
      <w:r w:rsidRPr="0066327F">
        <w:rPr>
          <w:sz w:val="12"/>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14:paraId="4F47CCDB" w14:textId="77777777" w:rsidR="00170237" w:rsidRPr="00170237" w:rsidRDefault="00170237" w:rsidP="00170237"/>
    <w:p w14:paraId="108AC54E" w14:textId="77777777" w:rsidR="000C7FE8" w:rsidRDefault="000C7FE8" w:rsidP="000C7FE8">
      <w:pPr>
        <w:pStyle w:val="Heading2"/>
      </w:pPr>
      <w:r>
        <w:lastRenderedPageBreak/>
        <w:t>Case</w:t>
      </w:r>
    </w:p>
    <w:p w14:paraId="36BFE959" w14:textId="07BE57F6" w:rsidR="00204865" w:rsidRPr="000223B1" w:rsidRDefault="00696FCD" w:rsidP="00696FCD">
      <w:pPr>
        <w:pStyle w:val="Heading3"/>
      </w:pPr>
      <w:r>
        <w:lastRenderedPageBreak/>
        <w:t>First on debris</w:t>
      </w:r>
    </w:p>
    <w:p w14:paraId="7B67D505" w14:textId="77777777" w:rsidR="00204865" w:rsidRPr="005551D7" w:rsidRDefault="00204865" w:rsidP="00204865">
      <w:pPr>
        <w:pStyle w:val="Heading4"/>
        <w:rPr>
          <w:rFonts w:cs="Calibri"/>
          <w:u w:val="single"/>
        </w:rPr>
      </w:pPr>
      <w:r w:rsidRPr="005551D7">
        <w:rPr>
          <w:rFonts w:cs="Calibri"/>
          <w:u w:val="single"/>
        </w:rPr>
        <w:t>No debris cascades</w:t>
      </w:r>
      <w:r w:rsidRPr="005551D7">
        <w:rPr>
          <w:rFonts w:cs="Calibri"/>
        </w:rPr>
        <w:t xml:space="preserve">, but even a </w:t>
      </w:r>
      <w:r w:rsidRPr="005551D7">
        <w:rPr>
          <w:rFonts w:cs="Calibri"/>
          <w:u w:val="single"/>
        </w:rPr>
        <w:t>worst case</w:t>
      </w:r>
      <w:r w:rsidRPr="005551D7">
        <w:rPr>
          <w:rFonts w:cs="Calibri"/>
        </w:rPr>
        <w:t xml:space="preserve"> is confined to </w:t>
      </w:r>
      <w:r w:rsidRPr="005551D7">
        <w:rPr>
          <w:rFonts w:cs="Calibri"/>
          <w:u w:val="single"/>
        </w:rPr>
        <w:t>low LEO</w:t>
      </w:r>
      <w:r w:rsidRPr="005551D7">
        <w:rPr>
          <w:rFonts w:cs="Calibri"/>
        </w:rPr>
        <w:t xml:space="preserve"> with </w:t>
      </w:r>
      <w:r w:rsidRPr="005551D7">
        <w:rPr>
          <w:rFonts w:cs="Calibri"/>
          <w:u w:val="single"/>
        </w:rPr>
        <w:t>no impact</w:t>
      </w:r>
    </w:p>
    <w:p w14:paraId="59640AEA" w14:textId="77777777" w:rsidR="00204865" w:rsidRPr="005551D7" w:rsidRDefault="00204865" w:rsidP="00204865">
      <w:proofErr w:type="spellStart"/>
      <w:r w:rsidRPr="005551D7">
        <w:rPr>
          <w:rStyle w:val="Style13ptBold"/>
        </w:rPr>
        <w:t>Fange</w:t>
      </w:r>
      <w:proofErr w:type="spellEnd"/>
      <w:r w:rsidRPr="005551D7">
        <w:rPr>
          <w:rStyle w:val="Style13ptBold"/>
        </w:rPr>
        <w:t xml:space="preserve"> 17</w:t>
      </w:r>
      <w:r w:rsidRPr="005551D7">
        <w:t xml:space="preserve"> [Daniel Von </w:t>
      </w:r>
      <w:proofErr w:type="spellStart"/>
      <w:r w:rsidRPr="005551D7">
        <w:t>Fange</w:t>
      </w:r>
      <w:proofErr w:type="spellEnd"/>
      <w:r w:rsidRPr="005551D7">
        <w:t xml:space="preserve">, Web Application Engineer, Founder and Owner of </w:t>
      </w:r>
      <w:proofErr w:type="spellStart"/>
      <w:r w:rsidRPr="005551D7">
        <w:t>LeanCoder</w:t>
      </w:r>
      <w:proofErr w:type="spellEnd"/>
      <w:r w:rsidRPr="005551D7">
        <w:t xml:space="preserve">, Full Stack, Polyglot Web Developer, “Kessler Syndrome is Over Hyped”, 05/21/17, </w:t>
      </w:r>
      <w:proofErr w:type="spellStart"/>
      <w:r w:rsidRPr="005551D7">
        <w:rPr>
          <w:i/>
          <w:iCs/>
        </w:rPr>
        <w:t>Braino</w:t>
      </w:r>
      <w:proofErr w:type="spellEnd"/>
      <w:r w:rsidRPr="005551D7">
        <w:t>, http://braino.org/essays/kessler_syndrome_is_over_hyped/]</w:t>
      </w:r>
    </w:p>
    <w:p w14:paraId="6E0394A3" w14:textId="77777777" w:rsidR="00204865" w:rsidRPr="005B5909" w:rsidRDefault="00204865" w:rsidP="00204865">
      <w:r w:rsidRPr="005551D7">
        <w:rPr>
          <w:rStyle w:val="StyleUnderline"/>
          <w:highlight w:val="green"/>
        </w:rPr>
        <w:t>Kessler</w:t>
      </w:r>
      <w:r w:rsidRPr="005551D7">
        <w:rPr>
          <w:rStyle w:val="StyleUnderline"/>
        </w:rPr>
        <w:t xml:space="preserve"> Syndrome </w:t>
      </w:r>
      <w:r w:rsidRPr="005551D7">
        <w:rPr>
          <w:rStyle w:val="StyleUnderline"/>
          <w:highlight w:val="green"/>
        </w:rPr>
        <w:t xml:space="preserve">is </w:t>
      </w:r>
      <w:r w:rsidRPr="005551D7">
        <w:rPr>
          <w:rStyle w:val="Emphasis"/>
          <w:highlight w:val="green"/>
        </w:rPr>
        <w:t>overhyped</w:t>
      </w:r>
      <w:r w:rsidRPr="005551D7">
        <w:rPr>
          <w:rStyle w:val="StyleUnderline"/>
        </w:rPr>
        <w:t xml:space="preserve">. A </w:t>
      </w:r>
      <w:r w:rsidRPr="005551D7">
        <w:rPr>
          <w:rStyle w:val="Emphasis"/>
        </w:rPr>
        <w:t>chorus of online commenters</w:t>
      </w:r>
      <w:r w:rsidRPr="005551D7">
        <w:rPr>
          <w:rStyle w:val="StyleUnderline"/>
        </w:rPr>
        <w:t xml:space="preserve"> great any news of upcoming low earth orbit satellites with worry that humanity will to lose access to space</w:t>
      </w:r>
      <w:r w:rsidRPr="005551D7">
        <w:t xml:space="preserve">. I now think </w:t>
      </w:r>
      <w:r w:rsidRPr="005551D7">
        <w:rPr>
          <w:rStyle w:val="StyleUnderline"/>
        </w:rPr>
        <w:t xml:space="preserve">they are </w:t>
      </w:r>
      <w:r w:rsidRPr="005551D7">
        <w:rPr>
          <w:rStyle w:val="Emphasis"/>
        </w:rPr>
        <w:t>wrong</w:t>
      </w:r>
      <w:r w:rsidRPr="005551D7">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5551D7">
        <w:rPr>
          <w:rStyle w:val="StyleUnderline"/>
        </w:rPr>
        <w:t xml:space="preserve">Is Kessler Syndrome likely to happen? </w:t>
      </w:r>
      <w:r w:rsidRPr="005551D7">
        <w:t xml:space="preserve">I had to stop everything and spend an afternoon doing back-of-the-napkin math to know how big the threat is. To estimate, we need to know where the stuff in space is, how much mass is there, and how long it would take to deorbit. </w:t>
      </w:r>
      <w:r w:rsidRPr="005551D7">
        <w:rPr>
          <w:rStyle w:val="StyleUnderline"/>
        </w:rPr>
        <w:t xml:space="preserve">The orbital area around earth can be broken down into four regions. </w:t>
      </w:r>
      <w:r w:rsidRPr="005551D7">
        <w:rPr>
          <w:rStyle w:val="Emphasis"/>
        </w:rPr>
        <w:t>Low LEO</w:t>
      </w:r>
      <w:r w:rsidRPr="005551D7">
        <w:rPr>
          <w:rStyle w:val="StyleUnderline"/>
        </w:rPr>
        <w:t xml:space="preserve"> - Up to about 400km. Things that orbit here burn up in the earth’s atmosphere quickly - between a few months to two years</w:t>
      </w:r>
      <w:r w:rsidRPr="005551D7">
        <w:t xml:space="preserve">. The space station operates at the high end of this range. It loses about a kilometer of altitude a month and if not pushed higher every few months, would soon burn up. </w:t>
      </w:r>
      <w:r w:rsidRPr="005551D7">
        <w:rPr>
          <w:rStyle w:val="StyleUnderline"/>
        </w:rPr>
        <w:t xml:space="preserve">For all practical purposes, Low LEO </w:t>
      </w:r>
      <w:r w:rsidRPr="005551D7">
        <w:rPr>
          <w:rStyle w:val="Emphasis"/>
        </w:rPr>
        <w:t>doesn’t matter</w:t>
      </w:r>
      <w:r w:rsidRPr="005551D7">
        <w:rPr>
          <w:rStyle w:val="StyleUnderline"/>
        </w:rPr>
        <w:t xml:space="preserve"> for Kessler Syndrome. If Low LEO was ever full of space junk, we’d just wait</w:t>
      </w:r>
      <w:r w:rsidRPr="005551D7">
        <w:t xml:space="preserve"> a year and a half, </w:t>
      </w:r>
      <w:r w:rsidRPr="005551D7">
        <w:rPr>
          <w:rStyle w:val="StyleUnderline"/>
        </w:rPr>
        <w:t>and the problem would be over</w:t>
      </w:r>
      <w:r w:rsidRPr="005551D7">
        <w:t xml:space="preserve">. </w:t>
      </w:r>
      <w:r w:rsidRPr="005551D7">
        <w:rPr>
          <w:rStyle w:val="Emphasis"/>
        </w:rPr>
        <w:t>High LEO</w:t>
      </w:r>
      <w:r w:rsidRPr="005551D7">
        <w:rPr>
          <w:rStyle w:val="StyleUnderline"/>
        </w:rPr>
        <w:t xml:space="preserve"> - 400km to 2000km. This where most heavy satellites and most space junk orbits</w:t>
      </w:r>
      <w:r w:rsidRPr="005551D7">
        <w:t xml:space="preserve">. The air is thin enough here that satellites only go down slowly, and they have a much farther distance to fall. </w:t>
      </w:r>
      <w:r w:rsidRPr="005551D7">
        <w:rPr>
          <w:rStyle w:val="StyleUnderline"/>
        </w:rPr>
        <w:t>It can take 50 years for stuff here to get down. This is where Kessler Syndrome could be an issue</w:t>
      </w:r>
      <w:r w:rsidRPr="005551D7">
        <w:t xml:space="preserve">. </w:t>
      </w:r>
      <w:r w:rsidRPr="005551D7">
        <w:rPr>
          <w:rStyle w:val="Emphasis"/>
        </w:rPr>
        <w:t>Mid Orbit</w:t>
      </w:r>
      <w:r w:rsidRPr="005551D7">
        <w:rPr>
          <w:rStyle w:val="StyleUnderline"/>
        </w:rPr>
        <w:t xml:space="preserve"> - </w:t>
      </w:r>
      <w:r w:rsidRPr="005551D7">
        <w:rPr>
          <w:rStyle w:val="Emphasis"/>
        </w:rPr>
        <w:t>GPS</w:t>
      </w:r>
      <w:r w:rsidRPr="005551D7">
        <w:rPr>
          <w:rStyle w:val="StyleUnderline"/>
        </w:rPr>
        <w:t xml:space="preserve"> satellites and other navigation satellites travel here in lonely, long lives. The </w:t>
      </w:r>
      <w:r w:rsidRPr="005551D7">
        <w:rPr>
          <w:rStyle w:val="Emphasis"/>
        </w:rPr>
        <w:t>volume of space is so huge</w:t>
      </w:r>
      <w:r w:rsidRPr="005551D7">
        <w:rPr>
          <w:rStyle w:val="StyleUnderline"/>
        </w:rPr>
        <w:t xml:space="preserve">, and the </w:t>
      </w:r>
      <w:r w:rsidRPr="005551D7">
        <w:rPr>
          <w:rStyle w:val="Emphasis"/>
        </w:rPr>
        <w:t>number of satellites so few</w:t>
      </w:r>
      <w:r w:rsidRPr="005551D7">
        <w:rPr>
          <w:rStyle w:val="StyleUnderline"/>
        </w:rPr>
        <w:t xml:space="preserve">, that we </w:t>
      </w:r>
      <w:r w:rsidRPr="005551D7">
        <w:rPr>
          <w:rStyle w:val="Emphasis"/>
        </w:rPr>
        <w:t>don’t need to worry</w:t>
      </w:r>
      <w:r w:rsidRPr="005551D7">
        <w:rPr>
          <w:rStyle w:val="StyleUnderline"/>
        </w:rPr>
        <w:t xml:space="preserve"> about Kessler </w:t>
      </w:r>
      <w:r w:rsidRPr="005551D7">
        <w:rPr>
          <w:rStyle w:val="Emphasis"/>
        </w:rPr>
        <w:t>here</w:t>
      </w:r>
      <w:r w:rsidRPr="005551D7">
        <w:t xml:space="preserve">. </w:t>
      </w:r>
      <w:r w:rsidRPr="005551D7">
        <w:rPr>
          <w:rStyle w:val="Emphasis"/>
        </w:rPr>
        <w:t>GEO</w:t>
      </w:r>
      <w:r w:rsidRPr="005551D7">
        <w:rPr>
          <w:rStyle w:val="StyleUnderline"/>
        </w:rPr>
        <w:t xml:space="preserve"> - If you put a satellite far enough out from earth, the speed that the satellite travels around the earth will match the speed of the surface of the earth rotating under it</w:t>
      </w:r>
      <w:r w:rsidRPr="005551D7">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5551D7">
        <w:rPr>
          <w:rStyle w:val="StyleUnderline"/>
        </w:rPr>
        <w:t>GEO orbit is roughly a ring 384,400 km around. However, all</w:t>
      </w:r>
      <w:r w:rsidRPr="005551D7">
        <w:t xml:space="preserve"> the </w:t>
      </w:r>
      <w:r w:rsidRPr="005551D7">
        <w:rPr>
          <w:rStyle w:val="StyleUnderline"/>
        </w:rPr>
        <w:t>satellites here are moving the same direction at the same speed - debris doesn’t get free velocity</w:t>
      </w:r>
      <w:r w:rsidRPr="005551D7">
        <w:t xml:space="preserve"> from the speed of the satellites. </w:t>
      </w:r>
      <w:r w:rsidRPr="005551D7">
        <w:rPr>
          <w:rStyle w:val="StyleUnderline"/>
        </w:rPr>
        <w:t xml:space="preserve">Also, it’s quite expensive to get a satellite here, and so there aren’t many, only about </w:t>
      </w:r>
      <w:r w:rsidRPr="005551D7">
        <w:rPr>
          <w:rStyle w:val="Emphasis"/>
        </w:rPr>
        <w:t>one satellite per 1000km</w:t>
      </w:r>
      <w:r w:rsidRPr="005551D7">
        <w:rPr>
          <w:rStyle w:val="StyleUnderline"/>
        </w:rPr>
        <w:t xml:space="preserve"> of the ring. Kessler is </w:t>
      </w:r>
      <w:r w:rsidRPr="005551D7">
        <w:rPr>
          <w:rStyle w:val="Emphasis"/>
        </w:rPr>
        <w:t>not a problem</w:t>
      </w:r>
      <w:r w:rsidRPr="005551D7">
        <w:rPr>
          <w:rStyle w:val="StyleUnderline"/>
        </w:rPr>
        <w:t xml:space="preserve"> here</w:t>
      </w:r>
      <w:r w:rsidRPr="005551D7">
        <w:t xml:space="preserve">. How bad could Kessler Syndrome in High LEO be? Let’s </w:t>
      </w:r>
      <w:r w:rsidRPr="005551D7">
        <w:rPr>
          <w:rStyle w:val="StyleUnderline"/>
          <w:highlight w:val="green"/>
        </w:rPr>
        <w:t xml:space="preserve">imagine a </w:t>
      </w:r>
      <w:proofErr w:type="gramStart"/>
      <w:r w:rsidRPr="005551D7">
        <w:rPr>
          <w:rStyle w:val="Emphasis"/>
          <w:highlight w:val="green"/>
        </w:rPr>
        <w:t>worst case</w:t>
      </w:r>
      <w:proofErr w:type="gramEnd"/>
      <w:r w:rsidRPr="005551D7">
        <w:rPr>
          <w:rStyle w:val="StyleUnderline"/>
          <w:highlight w:val="green"/>
        </w:rPr>
        <w:t xml:space="preserve"> scenario</w:t>
      </w:r>
      <w:r w:rsidRPr="005551D7">
        <w:t xml:space="preserve">. </w:t>
      </w:r>
      <w:r w:rsidRPr="005551D7">
        <w:rPr>
          <w:rStyle w:val="StyleUnderline"/>
        </w:rPr>
        <w:t>An evil alien</w:t>
      </w:r>
      <w:r w:rsidRPr="005551D7">
        <w:t xml:space="preserve"> intelligence </w:t>
      </w:r>
      <w:r w:rsidRPr="005551D7">
        <w:rPr>
          <w:rStyle w:val="StyleUnderline"/>
        </w:rPr>
        <w:t>chops up everything in High LEO, turning it into 1cm cubes of death</w:t>
      </w:r>
      <w:r w:rsidRPr="005551D7">
        <w:t xml:space="preserve"> orbiting at 1000km, </w:t>
      </w:r>
      <w:r w:rsidRPr="005551D7">
        <w:rPr>
          <w:rStyle w:val="StyleUnderline"/>
        </w:rPr>
        <w:t>spread</w:t>
      </w:r>
      <w:r w:rsidRPr="005551D7">
        <w:t xml:space="preserve"> as </w:t>
      </w:r>
      <w:r w:rsidRPr="005551D7">
        <w:rPr>
          <w:rStyle w:val="StyleUnderline"/>
        </w:rPr>
        <w:t>evenly</w:t>
      </w:r>
      <w:r w:rsidRPr="005551D7">
        <w:t xml:space="preserve"> across the surface of this sphere as orbital mechanics would allow. </w:t>
      </w:r>
      <w:r w:rsidRPr="005551D7">
        <w:rPr>
          <w:rStyle w:val="StyleUnderline"/>
        </w:rPr>
        <w:t xml:space="preserve">Is humanity cut off from space? </w:t>
      </w:r>
      <w:r w:rsidRPr="005551D7">
        <w:t xml:space="preserve">I’m guessing </w:t>
      </w:r>
      <w:r w:rsidRPr="005551D7">
        <w:rPr>
          <w:rStyle w:val="StyleUnderline"/>
        </w:rPr>
        <w:t xml:space="preserve">the </w:t>
      </w:r>
      <w:r w:rsidRPr="005551D7">
        <w:rPr>
          <w:rStyle w:val="StyleUnderline"/>
        </w:rPr>
        <w:lastRenderedPageBreak/>
        <w:t>world has launched</w:t>
      </w:r>
      <w:r w:rsidRPr="005551D7">
        <w:t xml:space="preserve"> about </w:t>
      </w:r>
      <w:r w:rsidRPr="005551D7">
        <w:rPr>
          <w:rStyle w:val="StyleUnderline"/>
        </w:rPr>
        <w:t>10,000 tons of satellites total</w:t>
      </w:r>
      <w:r w:rsidRPr="005551D7">
        <w:t xml:space="preserve">. For guessing purposes, </w:t>
      </w:r>
      <w:r w:rsidRPr="005551D7">
        <w:rPr>
          <w:rStyle w:val="StyleUnderline"/>
        </w:rPr>
        <w:t>I’ll assume 2,500 tons of satellites</w:t>
      </w:r>
      <w:r w:rsidRPr="005551D7">
        <w:t xml:space="preserve"> and junk </w:t>
      </w:r>
      <w:r w:rsidRPr="005551D7">
        <w:rPr>
          <w:rStyle w:val="StyleUnderline"/>
        </w:rPr>
        <w:t>currently in High LEO</w:t>
      </w:r>
      <w:r w:rsidRPr="005551D7">
        <w:t xml:space="preserve">. If satellites are made of aluminum, with a density of 2.70 g/cm3, </w:t>
      </w:r>
      <w:r w:rsidRPr="005551D7">
        <w:rPr>
          <w:rStyle w:val="StyleUnderline"/>
        </w:rPr>
        <w:t xml:space="preserve">then that’s </w:t>
      </w:r>
      <w:r w:rsidRPr="005551D7">
        <w:rPr>
          <w:rStyle w:val="Emphasis"/>
        </w:rPr>
        <w:t>839,985,870 1cm cubes</w:t>
      </w:r>
      <w:r w:rsidRPr="005551D7">
        <w:t xml:space="preserve">. A sphere for an orbit of 1,000km has a surface area of 682,752,000 square KM. </w:t>
      </w:r>
      <w:proofErr w:type="gramStart"/>
      <w:r w:rsidRPr="005551D7">
        <w:t>So</w:t>
      </w:r>
      <w:proofErr w:type="gramEnd"/>
      <w:r w:rsidRPr="005551D7">
        <w:t xml:space="preserve"> </w:t>
      </w:r>
      <w:r w:rsidRPr="005551D7">
        <w:rPr>
          <w:rStyle w:val="StyleUnderline"/>
        </w:rPr>
        <w:t>there would be one cube</w:t>
      </w:r>
      <w:r w:rsidRPr="005551D7">
        <w:t xml:space="preserve"> of junk </w:t>
      </w:r>
      <w:r w:rsidRPr="005551D7">
        <w:rPr>
          <w:rStyle w:val="StyleUnderline"/>
        </w:rPr>
        <w:t xml:space="preserve">per .81 square KM. If </w:t>
      </w:r>
      <w:r w:rsidRPr="005551D7">
        <w:rPr>
          <w:rStyle w:val="StyleUnderline"/>
          <w:highlight w:val="green"/>
        </w:rPr>
        <w:t>a rocket</w:t>
      </w:r>
      <w:r w:rsidRPr="005551D7">
        <w:rPr>
          <w:rStyle w:val="StyleUnderline"/>
        </w:rPr>
        <w:t xml:space="preserve"> traveled through that, its </w:t>
      </w:r>
      <w:r w:rsidRPr="005551D7">
        <w:rPr>
          <w:rStyle w:val="StyleUnderline"/>
          <w:highlight w:val="green"/>
        </w:rPr>
        <w:t>odds of hitting</w:t>
      </w:r>
      <w:r w:rsidRPr="005551D7">
        <w:rPr>
          <w:rStyle w:val="StyleUnderline"/>
        </w:rPr>
        <w:t xml:space="preserve"> that cube </w:t>
      </w:r>
      <w:r w:rsidRPr="005551D7">
        <w:rPr>
          <w:rStyle w:val="StyleUnderline"/>
          <w:highlight w:val="green"/>
        </w:rPr>
        <w:t xml:space="preserve">are </w:t>
      </w:r>
      <w:r w:rsidRPr="005551D7">
        <w:rPr>
          <w:rStyle w:val="Emphasis"/>
          <w:highlight w:val="green"/>
        </w:rPr>
        <w:t>tiny - less than 1 in 10,000</w:t>
      </w:r>
      <w:r w:rsidRPr="005551D7">
        <w:t xml:space="preserve">. So </w:t>
      </w:r>
      <w:r w:rsidRPr="005551D7">
        <w:rPr>
          <w:rStyle w:val="Emphasis"/>
        </w:rPr>
        <w:t xml:space="preserve">even in the worst case, </w:t>
      </w:r>
      <w:r w:rsidRPr="005551D7">
        <w:rPr>
          <w:rStyle w:val="Emphasis"/>
          <w:highlight w:val="green"/>
        </w:rPr>
        <w:t>we don’t lose access</w:t>
      </w:r>
      <w:r w:rsidRPr="005551D7">
        <w:rPr>
          <w:rStyle w:val="Emphasis"/>
        </w:rPr>
        <w:t xml:space="preserve"> to space</w:t>
      </w:r>
      <w:r w:rsidRPr="005551D7">
        <w:t xml:space="preserve">. Now though you can travel through the debris, you couldn’t keep a satellite alive for long in this orbit of death. </w:t>
      </w:r>
      <w:r w:rsidRPr="005551D7">
        <w:rPr>
          <w:rStyle w:val="StyleUnderline"/>
        </w:rPr>
        <w:t>Kessler</w:t>
      </w:r>
      <w:r w:rsidRPr="005551D7">
        <w:t xml:space="preserve"> Syndrome </w:t>
      </w:r>
      <w:r w:rsidRPr="005551D7">
        <w:rPr>
          <w:rStyle w:val="StyleUnderline"/>
        </w:rPr>
        <w:t xml:space="preserve">at its worst just prevents us from putting satellites in </w:t>
      </w:r>
      <w:r w:rsidRPr="005551D7">
        <w:rPr>
          <w:rStyle w:val="Emphasis"/>
        </w:rPr>
        <w:t>certain orbits</w:t>
      </w:r>
      <w:r w:rsidRPr="005551D7">
        <w:t xml:space="preserve">. </w:t>
      </w:r>
      <w:r w:rsidRPr="005551D7">
        <w:rPr>
          <w:rStyle w:val="StyleUnderline"/>
        </w:rPr>
        <w:t xml:space="preserve">In </w:t>
      </w:r>
      <w:r w:rsidRPr="005551D7">
        <w:rPr>
          <w:rStyle w:val="Emphasis"/>
        </w:rPr>
        <w:t>real life</w:t>
      </w:r>
      <w:r w:rsidRPr="005551D7">
        <w:rPr>
          <w:rStyle w:val="StyleUnderline"/>
        </w:rPr>
        <w:t xml:space="preserve">, there’s a </w:t>
      </w:r>
      <w:r w:rsidRPr="005551D7">
        <w:rPr>
          <w:rStyle w:val="Emphasis"/>
          <w:sz w:val="28"/>
          <w:szCs w:val="28"/>
          <w:highlight w:val="green"/>
        </w:rPr>
        <w:t>lot of factors</w:t>
      </w:r>
      <w:r w:rsidRPr="005551D7">
        <w:rPr>
          <w:rStyle w:val="StyleUnderline"/>
          <w:sz w:val="28"/>
          <w:szCs w:val="28"/>
        </w:rPr>
        <w:t xml:space="preserve"> </w:t>
      </w:r>
      <w:r w:rsidRPr="005551D7">
        <w:rPr>
          <w:rStyle w:val="StyleUnderline"/>
        </w:rPr>
        <w:t xml:space="preserve">that </w:t>
      </w:r>
      <w:r w:rsidRPr="005551D7">
        <w:rPr>
          <w:rStyle w:val="Emphasis"/>
          <w:sz w:val="28"/>
          <w:szCs w:val="28"/>
          <w:highlight w:val="green"/>
        </w:rPr>
        <w:t>make Kessler</w:t>
      </w:r>
      <w:r w:rsidRPr="005551D7">
        <w:rPr>
          <w:rStyle w:val="StyleUnderline"/>
          <w:sz w:val="28"/>
          <w:szCs w:val="28"/>
        </w:rPr>
        <w:t xml:space="preserve"> </w:t>
      </w:r>
      <w:r w:rsidRPr="005551D7">
        <w:rPr>
          <w:rStyle w:val="StyleUnderline"/>
        </w:rPr>
        <w:t xml:space="preserve">syndrome </w:t>
      </w:r>
      <w:r w:rsidRPr="005551D7">
        <w:rPr>
          <w:rStyle w:val="Emphasis"/>
          <w:sz w:val="28"/>
          <w:szCs w:val="28"/>
          <w:highlight w:val="green"/>
        </w:rPr>
        <w:t>even less of a problem</w:t>
      </w:r>
      <w:r w:rsidRPr="005551D7">
        <w:rPr>
          <w:rStyle w:val="StyleUnderline"/>
        </w:rPr>
        <w:t xml:space="preserve"> than our worst case though experiment. </w:t>
      </w:r>
      <w:r w:rsidRPr="005551D7">
        <w:rPr>
          <w:rStyle w:val="StyleUnderline"/>
          <w:highlight w:val="green"/>
        </w:rPr>
        <w:t>Debris</w:t>
      </w:r>
      <w:r w:rsidRPr="005551D7">
        <w:rPr>
          <w:rStyle w:val="StyleUnderline"/>
        </w:rPr>
        <w:t xml:space="preserve"> would be </w:t>
      </w:r>
      <w:r w:rsidRPr="005551D7">
        <w:rPr>
          <w:rStyle w:val="Emphasis"/>
          <w:highlight w:val="green"/>
        </w:rPr>
        <w:t>spread</w:t>
      </w:r>
      <w:r w:rsidRPr="005551D7">
        <w:rPr>
          <w:rStyle w:val="StyleUnderline"/>
          <w:highlight w:val="green"/>
        </w:rPr>
        <w:t xml:space="preserve"> over</w:t>
      </w:r>
      <w:r w:rsidRPr="005551D7">
        <w:rPr>
          <w:rStyle w:val="StyleUnderline"/>
        </w:rPr>
        <w:t xml:space="preserve"> a </w:t>
      </w:r>
      <w:r w:rsidRPr="005551D7">
        <w:rPr>
          <w:rStyle w:val="Emphasis"/>
          <w:highlight w:val="green"/>
        </w:rPr>
        <w:t>volume</w:t>
      </w:r>
      <w:r w:rsidRPr="005551D7">
        <w:rPr>
          <w:rStyle w:val="StyleUnderline"/>
        </w:rPr>
        <w:t xml:space="preserve"> of space, not a single orbital surface</w:t>
      </w:r>
      <w:r w:rsidRPr="005551D7">
        <w:rPr>
          <w:rStyle w:val="StyleUnderline"/>
          <w:highlight w:val="green"/>
        </w:rPr>
        <w:t xml:space="preserve">, making collisions </w:t>
      </w:r>
      <w:r w:rsidRPr="005551D7">
        <w:rPr>
          <w:rStyle w:val="Emphasis"/>
          <w:sz w:val="28"/>
          <w:szCs w:val="28"/>
          <w:highlight w:val="green"/>
        </w:rPr>
        <w:t>orders of magnitudes less likely</w:t>
      </w:r>
      <w:r w:rsidRPr="005551D7">
        <w:t xml:space="preserve">. </w:t>
      </w:r>
      <w:r w:rsidRPr="005551D7">
        <w:rPr>
          <w:rStyle w:val="StyleUnderline"/>
          <w:highlight w:val="green"/>
        </w:rPr>
        <w:t>Most</w:t>
      </w:r>
      <w:r w:rsidRPr="005551D7">
        <w:rPr>
          <w:rStyle w:val="StyleUnderline"/>
        </w:rPr>
        <w:t xml:space="preserve"> impact debris will </w:t>
      </w:r>
      <w:r w:rsidRPr="005551D7">
        <w:rPr>
          <w:rStyle w:val="StyleUnderline"/>
          <w:highlight w:val="green"/>
        </w:rPr>
        <w:t xml:space="preserve">have a </w:t>
      </w:r>
      <w:r w:rsidRPr="005551D7">
        <w:rPr>
          <w:rStyle w:val="Emphasis"/>
          <w:highlight w:val="green"/>
        </w:rPr>
        <w:t>slower</w:t>
      </w:r>
      <w:r w:rsidRPr="005551D7">
        <w:rPr>
          <w:rStyle w:val="Emphasis"/>
        </w:rPr>
        <w:t xml:space="preserve"> orbital </w:t>
      </w:r>
      <w:r w:rsidRPr="005551D7">
        <w:rPr>
          <w:rStyle w:val="Emphasis"/>
          <w:highlight w:val="green"/>
        </w:rPr>
        <w:t>velocity</w:t>
      </w:r>
      <w:r w:rsidRPr="005551D7">
        <w:rPr>
          <w:rStyle w:val="StyleUnderline"/>
        </w:rPr>
        <w:t xml:space="preserve"> than either of its original pieces - </w:t>
      </w:r>
      <w:r w:rsidRPr="005551D7">
        <w:rPr>
          <w:rStyle w:val="StyleUnderline"/>
          <w:highlight w:val="green"/>
        </w:rPr>
        <w:t xml:space="preserve">this makes it deorbit </w:t>
      </w:r>
      <w:r w:rsidRPr="005551D7">
        <w:rPr>
          <w:rStyle w:val="Emphasis"/>
          <w:highlight w:val="green"/>
        </w:rPr>
        <w:t>much sooner</w:t>
      </w:r>
      <w:r w:rsidRPr="005551D7">
        <w:t xml:space="preserve">. </w:t>
      </w:r>
      <w:r w:rsidRPr="005551D7">
        <w:rPr>
          <w:rStyle w:val="StyleUnderline"/>
        </w:rPr>
        <w:t xml:space="preserve">Any collision will create large and small objects. </w:t>
      </w:r>
      <w:r w:rsidRPr="005551D7">
        <w:rPr>
          <w:rStyle w:val="StyleUnderline"/>
          <w:highlight w:val="green"/>
        </w:rPr>
        <w:t>Small objects</w:t>
      </w:r>
      <w:r w:rsidRPr="005551D7">
        <w:rPr>
          <w:rStyle w:val="StyleUnderline"/>
        </w:rPr>
        <w:t xml:space="preserve"> are much more affected by atmospheric drag and </w:t>
      </w:r>
      <w:r w:rsidRPr="005551D7">
        <w:rPr>
          <w:rStyle w:val="StyleUnderline"/>
          <w:highlight w:val="green"/>
        </w:rPr>
        <w:t>deorbit</w:t>
      </w:r>
      <w:r w:rsidRPr="005551D7">
        <w:rPr>
          <w:rStyle w:val="StyleUnderline"/>
        </w:rPr>
        <w:t xml:space="preserve"> faster, even </w:t>
      </w:r>
      <w:r w:rsidRPr="005551D7">
        <w:rPr>
          <w:rStyle w:val="StyleUnderline"/>
          <w:highlight w:val="green"/>
        </w:rPr>
        <w:t>in</w:t>
      </w:r>
      <w:r w:rsidRPr="005551D7">
        <w:rPr>
          <w:rStyle w:val="StyleUnderline"/>
        </w:rPr>
        <w:t xml:space="preserve"> a </w:t>
      </w:r>
      <w:r w:rsidRPr="005551D7">
        <w:rPr>
          <w:rStyle w:val="Emphasis"/>
        </w:rPr>
        <w:t xml:space="preserve">few </w:t>
      </w:r>
      <w:r w:rsidRPr="005551D7">
        <w:rPr>
          <w:rStyle w:val="Emphasis"/>
          <w:highlight w:val="green"/>
        </w:rPr>
        <w:t>months</w:t>
      </w:r>
      <w:r w:rsidRPr="005551D7">
        <w:rPr>
          <w:rStyle w:val="StyleUnderline"/>
        </w:rPr>
        <w:t xml:space="preserve"> from high LEO. </w:t>
      </w:r>
      <w:r w:rsidRPr="005551D7">
        <w:rPr>
          <w:rStyle w:val="StyleUnderline"/>
          <w:highlight w:val="green"/>
        </w:rPr>
        <w:t xml:space="preserve">Larger objects can be </w:t>
      </w:r>
      <w:r w:rsidRPr="005551D7">
        <w:rPr>
          <w:rStyle w:val="Emphasis"/>
          <w:highlight w:val="green"/>
        </w:rPr>
        <w:t>tracked</w:t>
      </w:r>
      <w:r w:rsidRPr="005551D7">
        <w:rPr>
          <w:rStyle w:val="StyleUnderline"/>
          <w:highlight w:val="green"/>
        </w:rPr>
        <w:t xml:space="preserve"> by</w:t>
      </w:r>
      <w:r w:rsidRPr="005551D7">
        <w:rPr>
          <w:rStyle w:val="StyleUnderline"/>
        </w:rPr>
        <w:t xml:space="preserve"> </w:t>
      </w:r>
      <w:proofErr w:type="gramStart"/>
      <w:r w:rsidRPr="005551D7">
        <w:rPr>
          <w:rStyle w:val="StyleUnderline"/>
        </w:rPr>
        <w:t>earth based</w:t>
      </w:r>
      <w:proofErr w:type="gramEnd"/>
      <w:r w:rsidRPr="005551D7">
        <w:rPr>
          <w:rStyle w:val="StyleUnderline"/>
        </w:rPr>
        <w:t xml:space="preserve"> </w:t>
      </w:r>
      <w:r w:rsidRPr="005551D7">
        <w:rPr>
          <w:rStyle w:val="StyleUnderline"/>
          <w:highlight w:val="green"/>
        </w:rPr>
        <w:t xml:space="preserve">radar and </w:t>
      </w:r>
      <w:r w:rsidRPr="005551D7">
        <w:rPr>
          <w:rStyle w:val="Emphasis"/>
          <w:highlight w:val="green"/>
        </w:rPr>
        <w:t>avoided</w:t>
      </w:r>
      <w:r w:rsidRPr="005551D7">
        <w:t xml:space="preserve">. </w:t>
      </w:r>
      <w:r w:rsidRPr="005551D7">
        <w:rPr>
          <w:rStyle w:val="StyleUnderline"/>
        </w:rPr>
        <w:t xml:space="preserve">The planned big new </w:t>
      </w:r>
      <w:r w:rsidRPr="005551D7">
        <w:rPr>
          <w:rStyle w:val="StyleUnderline"/>
          <w:highlight w:val="green"/>
        </w:rPr>
        <w:t>constellations are</w:t>
      </w:r>
      <w:r w:rsidRPr="005551D7">
        <w:rPr>
          <w:rStyle w:val="StyleUnderline"/>
        </w:rPr>
        <w:t xml:space="preserve"> </w:t>
      </w:r>
      <w:r w:rsidRPr="005551D7">
        <w:rPr>
          <w:rStyle w:val="Emphasis"/>
        </w:rPr>
        <w:t>not in High LEO</w:t>
      </w:r>
      <w:r w:rsidRPr="005551D7">
        <w:rPr>
          <w:rStyle w:val="StyleUnderline"/>
        </w:rPr>
        <w:t xml:space="preserve">, but </w:t>
      </w:r>
      <w:r w:rsidRPr="005551D7">
        <w:rPr>
          <w:rStyle w:val="StyleUnderline"/>
          <w:highlight w:val="green"/>
        </w:rPr>
        <w:t xml:space="preserve">in </w:t>
      </w:r>
      <w:r w:rsidRPr="005551D7">
        <w:rPr>
          <w:rStyle w:val="Emphasis"/>
          <w:highlight w:val="green"/>
        </w:rPr>
        <w:t>Low LEO</w:t>
      </w:r>
      <w:r w:rsidRPr="005551D7">
        <w:rPr>
          <w:rStyle w:val="StyleUnderline"/>
        </w:rPr>
        <w:t xml:space="preserve"> for faster communications with the earth. They </w:t>
      </w:r>
      <w:r w:rsidRPr="005551D7">
        <w:rPr>
          <w:rStyle w:val="Emphasis"/>
        </w:rPr>
        <w:t>aren’t an issue</w:t>
      </w:r>
      <w:r w:rsidRPr="005551D7">
        <w:rPr>
          <w:rStyle w:val="StyleUnderline"/>
        </w:rPr>
        <w:t xml:space="preserve"> for Kessler</w:t>
      </w:r>
      <w:r w:rsidRPr="005551D7">
        <w:t xml:space="preserve">. </w:t>
      </w:r>
      <w:r w:rsidRPr="005551D7">
        <w:rPr>
          <w:rStyle w:val="StyleUnderline"/>
        </w:rPr>
        <w:t xml:space="preserve">Most importantly, </w:t>
      </w:r>
      <w:r w:rsidRPr="005551D7">
        <w:rPr>
          <w:rStyle w:val="StyleUnderline"/>
          <w:highlight w:val="green"/>
        </w:rPr>
        <w:t>all new</w:t>
      </w:r>
      <w:r w:rsidRPr="005551D7">
        <w:t xml:space="preserve"> satellite </w:t>
      </w:r>
      <w:r w:rsidRPr="005551D7">
        <w:rPr>
          <w:rStyle w:val="StyleUnderline"/>
          <w:highlight w:val="green"/>
        </w:rPr>
        <w:t>launches</w:t>
      </w:r>
      <w:r w:rsidRPr="005551D7">
        <w:rPr>
          <w:rStyle w:val="StyleUnderline"/>
        </w:rPr>
        <w:t xml:space="preserve"> since the</w:t>
      </w:r>
      <w:r w:rsidRPr="005551D7">
        <w:t xml:space="preserve"> 19</w:t>
      </w:r>
      <w:r w:rsidRPr="005551D7">
        <w:rPr>
          <w:rStyle w:val="Emphasis"/>
        </w:rPr>
        <w:t>90’s</w:t>
      </w:r>
      <w:r w:rsidRPr="005551D7">
        <w:rPr>
          <w:rStyle w:val="StyleUnderline"/>
        </w:rPr>
        <w:t xml:space="preserve"> </w:t>
      </w:r>
      <w:proofErr w:type="gramStart"/>
      <w:r w:rsidRPr="005551D7">
        <w:rPr>
          <w:rStyle w:val="StyleUnderline"/>
        </w:rPr>
        <w:t>are</w:t>
      </w:r>
      <w:proofErr w:type="gramEnd"/>
      <w:r w:rsidRPr="005551D7">
        <w:rPr>
          <w:rStyle w:val="StyleUnderline"/>
        </w:rPr>
        <w:t xml:space="preserve"> required to </w:t>
      </w:r>
      <w:r w:rsidRPr="005551D7">
        <w:rPr>
          <w:rStyle w:val="StyleUnderline"/>
          <w:highlight w:val="green"/>
        </w:rPr>
        <w:t>include a plan to</w:t>
      </w:r>
      <w:r w:rsidRPr="005551D7">
        <w:rPr>
          <w:rStyle w:val="StyleUnderline"/>
        </w:rPr>
        <w:t xml:space="preserve"> get rid of the satellite at the end of its useful life (usually by </w:t>
      </w:r>
      <w:r w:rsidRPr="005551D7">
        <w:rPr>
          <w:rStyle w:val="StyleUnderline"/>
          <w:highlight w:val="green"/>
        </w:rPr>
        <w:t>deorbit</w:t>
      </w:r>
      <w:r w:rsidRPr="005551D7">
        <w:rPr>
          <w:rStyle w:val="StyleUnderline"/>
        </w:rPr>
        <w:t xml:space="preserve">ing) </w:t>
      </w:r>
      <w:r w:rsidRPr="005551D7">
        <w:t xml:space="preserve">So </w:t>
      </w:r>
      <w:r w:rsidRPr="005551D7">
        <w:rPr>
          <w:rStyle w:val="StyleUnderline"/>
        </w:rPr>
        <w:t>the realistic worst case is that insurance premiums on satellites go up a bit. Given the current trend toward much smaller, cheaper micro satellites, this wouldn’t even have a huge effect</w:t>
      </w:r>
      <w:r w:rsidRPr="005551D7">
        <w:t>. I’m removing Kessler Syndrome from my list of things to worry about.</w:t>
      </w:r>
    </w:p>
    <w:p w14:paraId="1A6A250E" w14:textId="77777777" w:rsidR="00204865" w:rsidRPr="003701D7" w:rsidRDefault="00204865" w:rsidP="00204865">
      <w:pPr>
        <w:keepNext/>
        <w:keepLines/>
        <w:spacing w:before="200"/>
        <w:outlineLvl w:val="3"/>
        <w:rPr>
          <w:rFonts w:asciiTheme="majorHAnsi" w:eastAsia="Malgun Gothic" w:hAnsiTheme="majorHAnsi" w:cstheme="majorHAnsi"/>
          <w:b/>
          <w:iCs/>
          <w:sz w:val="26"/>
        </w:rPr>
      </w:pPr>
      <w:r w:rsidRPr="003701D7">
        <w:rPr>
          <w:rFonts w:asciiTheme="majorHAnsi" w:eastAsia="Malgun Gothic" w:hAnsiTheme="majorHAnsi" w:cstheme="majorHAnsi"/>
          <w:b/>
          <w:iCs/>
          <w:sz w:val="26"/>
        </w:rPr>
        <w:t xml:space="preserve">Probability – 0.1% chance of a collision. </w:t>
      </w:r>
    </w:p>
    <w:p w14:paraId="751C5D07" w14:textId="77777777" w:rsidR="00204865" w:rsidRPr="003701D7" w:rsidRDefault="00204865" w:rsidP="00204865">
      <w:pPr>
        <w:rPr>
          <w:rFonts w:asciiTheme="majorHAnsi" w:eastAsia="Calibri" w:hAnsiTheme="majorHAnsi" w:cstheme="majorHAnsi"/>
        </w:rPr>
      </w:pPr>
      <w:r w:rsidRPr="003701D7">
        <w:rPr>
          <w:rFonts w:asciiTheme="majorHAnsi" w:eastAsia="Calibri" w:hAnsiTheme="majorHAnsi" w:cstheme="majorHAnsi"/>
          <w:b/>
          <w:bCs/>
          <w:sz w:val="26"/>
        </w:rPr>
        <w:t>Salter 16</w:t>
      </w:r>
      <w:r w:rsidRPr="003701D7">
        <w:rPr>
          <w:rFonts w:asciiTheme="majorHAnsi" w:eastAsia="Calibri" w:hAnsiTheme="majorHAnsi" w:cstheme="majorHAnsi"/>
        </w:rPr>
        <w:t xml:space="preserve"> [(Alexander William, </w:t>
      </w:r>
      <w:r w:rsidRPr="003701D7">
        <w:rPr>
          <w:rFonts w:asciiTheme="majorHAnsi" w:hAnsiTheme="majorHAnsi" w:cstheme="majorHAnsi"/>
        </w:rPr>
        <w:t>Economics Professor at Texas Tech)</w:t>
      </w:r>
      <w:r w:rsidRPr="003701D7">
        <w:rPr>
          <w:rFonts w:asciiTheme="majorHAnsi" w:eastAsia="Calibri" w:hAnsiTheme="majorHAnsi" w:cstheme="majorHAnsi"/>
        </w:rPr>
        <w:t xml:space="preserve"> “SPACE DEBRIS: A LAW AND ECONOMICS ANALYSIS OF THE ORBITAL COMMONS” 19 STAN. TECH. L. REV. 221 *numbers replaced with English words] TDI </w:t>
      </w:r>
    </w:p>
    <w:p w14:paraId="5C29D8AB" w14:textId="77777777" w:rsidR="00204865" w:rsidRDefault="00204865" w:rsidP="00204865">
      <w:pPr>
        <w:rPr>
          <w:rFonts w:asciiTheme="majorHAnsi" w:eastAsia="Calibri" w:hAnsiTheme="majorHAnsi" w:cstheme="majorHAnsi"/>
        </w:rPr>
      </w:pPr>
      <w:r w:rsidRPr="003701D7">
        <w:rPr>
          <w:rStyle w:val="StyleUnderline"/>
          <w:rFonts w:asciiTheme="majorHAnsi" w:hAnsiTheme="majorHAnsi" w:cstheme="majorHAnsi"/>
        </w:rPr>
        <w:t xml:space="preserve">The probability of a collision is currently low. Bradley and Wein estimate that </w:t>
      </w:r>
      <w:r w:rsidRPr="003701D7">
        <w:rPr>
          <w:rStyle w:val="StyleUnderline"/>
          <w:rFonts w:asciiTheme="majorHAnsi" w:hAnsiTheme="majorHAnsi" w:cstheme="majorHAnsi"/>
          <w:highlight w:val="green"/>
        </w:rPr>
        <w:t xml:space="preserve">the </w:t>
      </w:r>
      <w:r w:rsidRPr="003701D7">
        <w:rPr>
          <w:rStyle w:val="Emphasis"/>
          <w:rFonts w:asciiTheme="majorHAnsi" w:hAnsiTheme="majorHAnsi" w:cstheme="majorHAnsi"/>
          <w:sz w:val="24"/>
          <w:highlight w:val="green"/>
        </w:rPr>
        <w:t>maximum probability</w:t>
      </w:r>
      <w:r w:rsidRPr="003701D7">
        <w:rPr>
          <w:rStyle w:val="StyleUnderline"/>
          <w:rFonts w:asciiTheme="majorHAnsi" w:hAnsiTheme="majorHAnsi" w:cstheme="majorHAnsi"/>
        </w:rPr>
        <w:t xml:space="preserve"> in LEO </w:t>
      </w:r>
      <w:r w:rsidRPr="003701D7">
        <w:rPr>
          <w:rStyle w:val="StyleUnderline"/>
          <w:rFonts w:asciiTheme="majorHAnsi" w:hAnsiTheme="majorHAnsi" w:cstheme="majorHAnsi"/>
          <w:highlight w:val="green"/>
        </w:rPr>
        <w:t>of a collision</w:t>
      </w:r>
      <w:r w:rsidRPr="003701D7">
        <w:rPr>
          <w:rStyle w:val="StyleUnderline"/>
          <w:rFonts w:asciiTheme="majorHAnsi" w:hAnsiTheme="majorHAnsi" w:cstheme="majorHAnsi"/>
        </w:rPr>
        <w:t xml:space="preserve"> over the lifetime of a </w:t>
      </w:r>
      <w:r w:rsidRPr="003701D7">
        <w:rPr>
          <w:rStyle w:val="StyleUnderline"/>
          <w:rFonts w:asciiTheme="majorHAnsi" w:hAnsiTheme="majorHAnsi" w:cstheme="majorHAnsi"/>
          <w:highlight w:val="green"/>
        </w:rPr>
        <w:t xml:space="preserve">spacecraft remains </w:t>
      </w:r>
      <w:r w:rsidRPr="003701D7">
        <w:rPr>
          <w:rStyle w:val="Emphasis"/>
          <w:rFonts w:asciiTheme="majorHAnsi" w:hAnsiTheme="majorHAnsi" w:cstheme="majorHAnsi"/>
          <w:sz w:val="24"/>
          <w:highlight w:val="green"/>
        </w:rPr>
        <w:t>below one in one thousand</w:t>
      </w:r>
      <w:r w:rsidRPr="003701D7">
        <w:rPr>
          <w:rStyle w:val="StyleUnderline"/>
          <w:rFonts w:asciiTheme="majorHAnsi" w:hAnsiTheme="majorHAnsi" w:cstheme="majorHAnsi"/>
        </w:rPr>
        <w:t>,</w:t>
      </w:r>
      <w:r w:rsidRPr="003701D7">
        <w:rPr>
          <w:rFonts w:asciiTheme="majorHAnsi" w:eastAsia="Calibri" w:hAnsiTheme="majorHAnsi" w:cstheme="majorHAns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C69ED2A" w14:textId="77777777" w:rsidR="00204865" w:rsidRPr="00F57966" w:rsidRDefault="00204865" w:rsidP="00204865">
      <w:pPr>
        <w:pStyle w:val="Heading4"/>
        <w:rPr>
          <w:rFonts w:cs="Times New Roman"/>
        </w:rPr>
      </w:pPr>
      <w:r>
        <w:rPr>
          <w:rFonts w:cs="Times New Roman"/>
        </w:rPr>
        <w:t xml:space="preserve">No Kessler </w:t>
      </w:r>
    </w:p>
    <w:p w14:paraId="16BC4452" w14:textId="77777777" w:rsidR="00204865" w:rsidRPr="00F57966" w:rsidRDefault="00204865" w:rsidP="00204865">
      <w:proofErr w:type="spellStart"/>
      <w:r w:rsidRPr="00F57966">
        <w:rPr>
          <w:rStyle w:val="Style13ptBold"/>
        </w:rPr>
        <w:t>Drmola</w:t>
      </w:r>
      <w:proofErr w:type="spellEnd"/>
      <w:r w:rsidRPr="00F57966">
        <w:t xml:space="preserve"> and </w:t>
      </w:r>
      <w:proofErr w:type="spellStart"/>
      <w:r w:rsidRPr="00F57966">
        <w:t>Hubik</w:t>
      </w:r>
      <w:proofErr w:type="spellEnd"/>
      <w:r w:rsidRPr="00F57966">
        <w:t xml:space="preserve"> </w:t>
      </w:r>
      <w:r w:rsidRPr="00F57966">
        <w:rPr>
          <w:rStyle w:val="Style13ptBold"/>
        </w:rPr>
        <w:t>18</w:t>
      </w:r>
      <w:r w:rsidRPr="00F57966">
        <w:t xml:space="preserve"> [Jakub </w:t>
      </w:r>
      <w:proofErr w:type="spellStart"/>
      <w:r w:rsidRPr="00F57966">
        <w:t>Drmola</w:t>
      </w:r>
      <w:proofErr w:type="spellEnd"/>
      <w:r w:rsidRPr="00F57966">
        <w:t xml:space="preserve">, Division of Security and Strategic Studies, Department of Political Science at the Faculty of Social Sciences of Masaryk University. Tomas </w:t>
      </w:r>
      <w:proofErr w:type="spellStart"/>
      <w:r w:rsidRPr="00F57966">
        <w:t>Hubik</w:t>
      </w:r>
      <w:proofErr w:type="spellEnd"/>
      <w:r w:rsidRPr="00F57966">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4F95AC05" w14:textId="77777777" w:rsidR="00204865" w:rsidRPr="00F57966" w:rsidRDefault="00204865" w:rsidP="00204865">
      <w:r w:rsidRPr="00263FA4">
        <w:rPr>
          <w:u w:val="single"/>
        </w:rPr>
        <w:lastRenderedPageBreak/>
        <w:t>The baseline scenario represents</w:t>
      </w:r>
      <w:r w:rsidRPr="00F57966">
        <w:t xml:space="preserve"> </w:t>
      </w:r>
      <w:r w:rsidRPr="00404319">
        <w:rPr>
          <w:rStyle w:val="Emphasis"/>
        </w:rPr>
        <w:t xml:space="preserve">a </w:t>
      </w:r>
      <w:r w:rsidRPr="00404319">
        <w:rPr>
          <w:rStyle w:val="Emphasis"/>
          <w:highlight w:val="green"/>
        </w:rPr>
        <w:t>continuation of</w:t>
      </w:r>
      <w:r w:rsidRPr="00404319">
        <w:rPr>
          <w:rStyle w:val="Emphasis"/>
        </w:rPr>
        <w:t xml:space="preserve"> the </w:t>
      </w:r>
      <w:r w:rsidRPr="00404319">
        <w:rPr>
          <w:rStyle w:val="Emphasis"/>
          <w:highlight w:val="green"/>
        </w:rPr>
        <w:t>current trends</w:t>
      </w:r>
      <w:r w:rsidRPr="00404319">
        <w:rPr>
          <w:rStyle w:val="Emphasis"/>
        </w:rPr>
        <w:t xml:space="preserve">, which are simply extended into the future. An average </w:t>
      </w:r>
      <w:r w:rsidRPr="00404319">
        <w:rPr>
          <w:rStyle w:val="Emphasis"/>
          <w:highlight w:val="green"/>
        </w:rPr>
        <w:t xml:space="preserve">1% </w:t>
      </w:r>
      <w:r w:rsidRPr="00404319">
        <w:rPr>
          <w:rStyle w:val="Emphasis"/>
        </w:rPr>
        <w:t xml:space="preserve">growth rate of </w:t>
      </w:r>
      <w:r w:rsidRPr="00404319">
        <w:rPr>
          <w:rStyle w:val="Emphasis"/>
          <w:highlight w:val="green"/>
        </w:rPr>
        <w:t xml:space="preserve">yearly </w:t>
      </w:r>
      <w:r w:rsidRPr="00404319">
        <w:rPr>
          <w:rStyle w:val="Emphasis"/>
        </w:rPr>
        <w:t xml:space="preserve">launches of new satellites (starting at 89) </w:t>
      </w:r>
      <w:r w:rsidRPr="00404319">
        <w:rPr>
          <w:rStyle w:val="Emphasis"/>
          <w:highlight w:val="green"/>
        </w:rPr>
        <w:t>is assumed</w:t>
      </w:r>
      <w:r w:rsidRPr="00404319">
        <w:rPr>
          <w:rStyle w:val="Emphasis"/>
        </w:rPr>
        <w:t>,</w:t>
      </w:r>
      <w:r w:rsidRPr="00F57966">
        <w:rPr>
          <w:u w:val="single"/>
        </w:rPr>
        <w:t xml:space="preserve"> together with constant success rate in satellites’ ability to actively avoid collisions</w:t>
      </w:r>
      <w:r w:rsidRPr="00F57966">
        <w:t xml:space="preserve"> with debris and other satellites, constant lifetime, and failure rate</w:t>
      </w:r>
      <w:r w:rsidRPr="000742B4">
        <w:t xml:space="preserve">. </w:t>
      </w:r>
      <w:r w:rsidRPr="000742B4">
        <w:rPr>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3BF5186E" w14:textId="77777777" w:rsidR="00204865" w:rsidRPr="00F57966" w:rsidRDefault="00204865" w:rsidP="00204865">
      <w:r w:rsidRPr="00F57966">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44B6FAEB" w14:textId="77777777" w:rsidR="00204865" w:rsidRPr="00F57966" w:rsidRDefault="00204865" w:rsidP="00204865">
      <w:r w:rsidRPr="00F57966">
        <w:t xml:space="preserve">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w:t>
      </w:r>
      <w:proofErr w:type="gramStart"/>
      <w:r w:rsidRPr="00F57966">
        <w:t>Also</w:t>
      </w:r>
      <w:proofErr w:type="gramEnd"/>
      <w:r w:rsidRPr="00F57966">
        <w:t xml:space="preserve"> please note that throughout the article, the graphs use quite different scales for debris populations because of the considerable variations between scenarios. Using any single scale for all graphs would render some of them unintelligible.</w:t>
      </w:r>
    </w:p>
    <w:p w14:paraId="3AC4E3BC" w14:textId="77777777" w:rsidR="00204865" w:rsidRPr="002C16D9" w:rsidRDefault="00204865" w:rsidP="00204865">
      <w:pPr>
        <w:rPr>
          <w:szCs w:val="16"/>
        </w:rPr>
      </w:pPr>
      <w:r w:rsidRPr="00F57966">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404319">
        <w:rPr>
          <w:rStyle w:val="Emphasis"/>
          <w:highlight w:val="green"/>
        </w:rPr>
        <w:t>Kessler</w:t>
      </w:r>
      <w:r w:rsidRPr="00404319">
        <w:rPr>
          <w:rStyle w:val="Emphasis"/>
        </w:rPr>
        <w:t xml:space="preserve"> syndrome as most of the </w:t>
      </w:r>
      <w:r w:rsidRPr="00404319">
        <w:rPr>
          <w:rStyle w:val="Emphasis"/>
          <w:highlight w:val="green"/>
        </w:rPr>
        <w:t xml:space="preserve">satellites </w:t>
      </w:r>
      <w:r w:rsidRPr="00404319">
        <w:rPr>
          <w:rStyle w:val="Emphasis"/>
        </w:rPr>
        <w:t xml:space="preserve">being launched </w:t>
      </w:r>
      <w:r w:rsidRPr="00404319">
        <w:rPr>
          <w:rStyle w:val="Emphasis"/>
          <w:highlight w:val="green"/>
        </w:rPr>
        <w:t xml:space="preserve">remain intact for their full </w:t>
      </w:r>
      <w:r w:rsidRPr="00404319">
        <w:rPr>
          <w:rStyle w:val="Emphasis"/>
        </w:rPr>
        <w:t xml:space="preserve">expected service </w:t>
      </w:r>
      <w:r w:rsidRPr="00404319">
        <w:rPr>
          <w:rStyle w:val="Emphasis"/>
          <w:highlight w:val="green"/>
        </w:rPr>
        <w:t>life</w:t>
      </w:r>
      <w:r w:rsidRPr="00541602">
        <w:rPr>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2E617F63" w14:textId="77777777" w:rsidR="00204865" w:rsidRPr="003701D7" w:rsidRDefault="00204865" w:rsidP="00204865">
      <w:pPr>
        <w:rPr>
          <w:rFonts w:asciiTheme="majorHAnsi" w:eastAsia="Calibri" w:hAnsiTheme="majorHAnsi" w:cstheme="majorHAnsi"/>
        </w:rPr>
      </w:pPr>
    </w:p>
    <w:p w14:paraId="6D60B581" w14:textId="77777777" w:rsidR="00204865" w:rsidRPr="003701D7" w:rsidRDefault="00204865" w:rsidP="00204865">
      <w:pPr>
        <w:keepNext/>
        <w:keepLines/>
        <w:spacing w:before="200"/>
        <w:outlineLvl w:val="3"/>
        <w:rPr>
          <w:rFonts w:asciiTheme="majorHAnsi" w:eastAsia="Malgun Gothic" w:hAnsiTheme="majorHAnsi" w:cstheme="majorHAnsi"/>
          <w:b/>
          <w:iCs/>
          <w:sz w:val="26"/>
        </w:rPr>
      </w:pPr>
      <w:r w:rsidRPr="003701D7">
        <w:rPr>
          <w:rFonts w:asciiTheme="majorHAnsi" w:eastAsia="Malgun Gothic" w:hAnsiTheme="majorHAnsi" w:cstheme="majorHAnsi"/>
          <w:b/>
          <w:iCs/>
          <w:sz w:val="26"/>
        </w:rPr>
        <w:t>Time frame – Kessler effect 200 years away</w:t>
      </w:r>
    </w:p>
    <w:p w14:paraId="32200D13" w14:textId="77777777" w:rsidR="00204865" w:rsidRPr="003701D7" w:rsidRDefault="00204865" w:rsidP="00204865">
      <w:pPr>
        <w:rPr>
          <w:rFonts w:asciiTheme="majorHAnsi" w:eastAsia="Calibri" w:hAnsiTheme="majorHAnsi" w:cstheme="majorHAnsi"/>
        </w:rPr>
      </w:pPr>
      <w:bookmarkStart w:id="0" w:name="_Hlk17893366"/>
      <w:proofErr w:type="spellStart"/>
      <w:r w:rsidRPr="003701D7">
        <w:rPr>
          <w:rFonts w:asciiTheme="majorHAnsi" w:eastAsia="Calibri" w:hAnsiTheme="majorHAnsi" w:cstheme="majorHAnsi"/>
          <w:b/>
          <w:bCs/>
          <w:sz w:val="26"/>
        </w:rPr>
        <w:t>Stubbe</w:t>
      </w:r>
      <w:proofErr w:type="spellEnd"/>
      <w:r w:rsidRPr="003701D7">
        <w:rPr>
          <w:rFonts w:asciiTheme="majorHAnsi" w:eastAsia="Calibri" w:hAnsiTheme="majorHAnsi" w:cstheme="majorHAnsi"/>
          <w:b/>
          <w:bCs/>
          <w:sz w:val="26"/>
        </w:rPr>
        <w:t xml:space="preserve"> 17 </w:t>
      </w:r>
      <w:r w:rsidRPr="003701D7">
        <w:rPr>
          <w:rFonts w:asciiTheme="majorHAnsi" w:hAnsiTheme="majorHAnsi" w:cstheme="majorHAnsi"/>
        </w:rPr>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3701D7">
        <w:rPr>
          <w:rFonts w:asciiTheme="majorHAnsi" w:hAnsiTheme="majorHAnsi" w:cstheme="majorHAnsi"/>
        </w:rPr>
        <w:t>Koninklijke</w:t>
      </w:r>
      <w:proofErr w:type="spellEnd"/>
      <w:r w:rsidRPr="003701D7">
        <w:rPr>
          <w:rFonts w:asciiTheme="majorHAnsi" w:hAnsiTheme="majorHAnsi" w:cstheme="majorHAnsi"/>
        </w:rPr>
        <w:t xml:space="preserve"> Brill Publishing, ISBN 978-90-04-31407-8, p. 27-31] TDI</w:t>
      </w:r>
    </w:p>
    <w:bookmarkEnd w:id="0"/>
    <w:p w14:paraId="12A26B72" w14:textId="77777777" w:rsidR="00204865" w:rsidRPr="003701D7" w:rsidRDefault="00204865" w:rsidP="00204865">
      <w:pPr>
        <w:rPr>
          <w:rFonts w:asciiTheme="majorHAnsi" w:eastAsia="Calibri" w:hAnsiTheme="majorHAnsi" w:cstheme="majorHAnsi"/>
        </w:rPr>
      </w:pPr>
      <w:r w:rsidRPr="003701D7">
        <w:rPr>
          <w:rFonts w:asciiTheme="majorHAnsi" w:eastAsia="Calibri" w:hAnsiTheme="majorHAnsi" w:cstheme="majorHAnsi"/>
        </w:rPr>
        <w:t xml:space="preserve">The prediction of possible scenarios of the future evolution of the debris p o p </w:t>
      </w:r>
      <w:proofErr w:type="spellStart"/>
      <w:r w:rsidRPr="003701D7">
        <w:rPr>
          <w:rFonts w:asciiTheme="majorHAnsi" w:eastAsia="Calibri" w:hAnsiTheme="majorHAnsi" w:cstheme="majorHAnsi"/>
        </w:rPr>
        <w:t>ulation</w:t>
      </w:r>
      <w:proofErr w:type="spellEnd"/>
      <w:r w:rsidRPr="003701D7">
        <w:rPr>
          <w:rFonts w:asciiTheme="majorHAnsi" w:eastAsia="Calibri" w:hAnsiTheme="majorHAnsi" w:cstheme="majorHAns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3701D7">
        <w:rPr>
          <w:rStyle w:val="StyleUnderline"/>
          <w:rFonts w:asciiTheme="majorHAnsi" w:hAnsiTheme="majorHAnsi" w:cstheme="majorHAnsi"/>
          <w:highlight w:val="green"/>
        </w:rPr>
        <w:t>the so-called Kessler effect’</w:t>
      </w:r>
      <w:r w:rsidRPr="003701D7">
        <w:rPr>
          <w:rFonts w:asciiTheme="majorHAnsi" w:eastAsia="Calibri" w:hAnsiTheme="majorHAnsi" w:cstheme="majorHAnsi"/>
          <w:sz w:val="24"/>
        </w:rPr>
        <w:t>,</w:t>
      </w:r>
      <w:r w:rsidRPr="003701D7">
        <w:rPr>
          <w:rFonts w:asciiTheme="majorHAnsi" w:eastAsia="Calibri" w:hAnsiTheme="majorHAnsi" w:cstheme="majorHAns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w:t>
      </w:r>
      <w:proofErr w:type="spellStart"/>
      <w:r w:rsidRPr="003701D7">
        <w:rPr>
          <w:rFonts w:asciiTheme="majorHAnsi" w:eastAsia="Calibri" w:hAnsiTheme="majorHAnsi" w:cstheme="majorHAnsi"/>
        </w:rPr>
        <w:t>num</w:t>
      </w:r>
      <w:proofErr w:type="spellEnd"/>
      <w:r w:rsidRPr="003701D7">
        <w:rPr>
          <w:rFonts w:asciiTheme="majorHAnsi" w:eastAsia="Calibri" w:hAnsiTheme="majorHAnsi" w:cstheme="majorHAnsi"/>
        </w:rPr>
        <w:t xml:space="preserve"> </w:t>
      </w:r>
      <w:proofErr w:type="spellStart"/>
      <w:r w:rsidRPr="003701D7">
        <w:rPr>
          <w:rFonts w:asciiTheme="majorHAnsi" w:eastAsia="Calibri" w:hAnsiTheme="majorHAnsi" w:cstheme="majorHAnsi"/>
        </w:rPr>
        <w:t>ber</w:t>
      </w:r>
      <w:proofErr w:type="spellEnd"/>
      <w:r w:rsidRPr="003701D7">
        <w:rPr>
          <w:rFonts w:asciiTheme="majorHAnsi" w:eastAsia="Calibri" w:hAnsiTheme="majorHAnsi" w:cstheme="majorHAnsi"/>
        </w:rPr>
        <w:t xml:space="preserve"> of objects and collisions increases exponentially and eventually results in the formation of a self-sustaining debris belt </w:t>
      </w:r>
      <w:proofErr w:type="spellStart"/>
      <w:r w:rsidRPr="003701D7">
        <w:rPr>
          <w:rFonts w:asciiTheme="majorHAnsi" w:eastAsia="Calibri" w:hAnsiTheme="majorHAnsi" w:cstheme="majorHAnsi"/>
        </w:rPr>
        <w:t>aroundthe</w:t>
      </w:r>
      <w:proofErr w:type="spellEnd"/>
      <w:r w:rsidRPr="003701D7">
        <w:rPr>
          <w:rFonts w:asciiTheme="majorHAnsi" w:eastAsia="Calibri" w:hAnsiTheme="majorHAnsi" w:cstheme="majorHAns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3701D7">
        <w:rPr>
          <w:rFonts w:asciiTheme="majorHAnsi" w:eastAsia="Calibri" w:hAnsiTheme="majorHAnsi" w:cstheme="majorHAnsi"/>
        </w:rPr>
        <w:t>i</w:t>
      </w:r>
      <w:proofErr w:type="spellEnd"/>
      <w:r w:rsidRPr="003701D7">
        <w:rPr>
          <w:rFonts w:asciiTheme="majorHAnsi" w:eastAsia="Calibri" w:hAnsiTheme="majorHAnsi" w:cstheme="majorHAnsi"/>
        </w:rPr>
        <w:t xml:space="preserve"> a d c shows that the current l e o debris population is unstable, even if current mitigation measures are applied. The study concludes:</w:t>
      </w:r>
    </w:p>
    <w:p w14:paraId="7C00AA36" w14:textId="77777777" w:rsidR="00204865" w:rsidRDefault="00204865" w:rsidP="00204865">
      <w:pPr>
        <w:rPr>
          <w:rFonts w:asciiTheme="majorHAnsi" w:eastAsia="Calibri" w:hAnsiTheme="majorHAnsi" w:cstheme="majorHAnsi"/>
        </w:rPr>
      </w:pPr>
      <w:r w:rsidRPr="003701D7">
        <w:rPr>
          <w:rFonts w:asciiTheme="majorHAnsi" w:eastAsia="Calibri" w:hAnsiTheme="majorHAnsi" w:cstheme="majorHAnsi"/>
        </w:rPr>
        <w:t xml:space="preserve">Even with a 90% implementation of the commonly-adopted mitigation measures [...] </w:t>
      </w:r>
      <w:r w:rsidRPr="003701D7">
        <w:rPr>
          <w:rStyle w:val="StyleUnderline"/>
          <w:rFonts w:asciiTheme="majorHAnsi" w:hAnsiTheme="majorHAnsi" w:cstheme="majorHAnsi"/>
          <w:highlight w:val="green"/>
        </w:rPr>
        <w:t>the</w:t>
      </w:r>
      <w:r w:rsidRPr="003701D7">
        <w:rPr>
          <w:rStyle w:val="StyleUnderline"/>
          <w:rFonts w:asciiTheme="majorHAnsi" w:hAnsiTheme="majorHAnsi" w:cstheme="majorHAnsi"/>
        </w:rPr>
        <w:t xml:space="preserve"> l e o </w:t>
      </w:r>
      <w:r w:rsidRPr="003701D7">
        <w:rPr>
          <w:rStyle w:val="StyleUnderline"/>
          <w:rFonts w:asciiTheme="majorHAnsi" w:hAnsiTheme="majorHAnsi" w:cstheme="majorHAnsi"/>
          <w:highlight w:val="green"/>
        </w:rPr>
        <w:t>debris population is expected to increase by an average of 30% in the next 200 years.</w:t>
      </w:r>
      <w:r w:rsidRPr="003701D7">
        <w:rPr>
          <w:rStyle w:val="StyleUnderline"/>
          <w:rFonts w:asciiTheme="majorHAnsi" w:hAnsiTheme="majorHAnsi" w:cstheme="majorHAnsi"/>
        </w:rPr>
        <w:t xml:space="preserve"> The population growth is primarily driven by catastrophic collisions between 700 and 1000 km altitudes</w:t>
      </w:r>
      <w:r w:rsidRPr="003701D7">
        <w:rPr>
          <w:rFonts w:asciiTheme="majorHAnsi" w:eastAsia="Calibri" w:hAnsiTheme="majorHAnsi" w:cstheme="majorHAnsi"/>
        </w:rPr>
        <w:t xml:space="preserve"> and such collisions are likely to occur every 5 to 9 years.89</w:t>
      </w:r>
    </w:p>
    <w:p w14:paraId="408EC37E" w14:textId="77777777" w:rsidR="0009543A" w:rsidRPr="003701D7" w:rsidRDefault="0009543A" w:rsidP="00204865">
      <w:pPr>
        <w:rPr>
          <w:rFonts w:asciiTheme="majorHAnsi" w:eastAsia="Calibri" w:hAnsiTheme="majorHAnsi" w:cstheme="majorHAnsi"/>
        </w:rPr>
      </w:pPr>
    </w:p>
    <w:p w14:paraId="3FEE8593" w14:textId="77777777" w:rsidR="00204865" w:rsidRPr="003701D7" w:rsidRDefault="00204865" w:rsidP="00204865">
      <w:pPr>
        <w:pStyle w:val="Heading4"/>
        <w:rPr>
          <w:rFonts w:asciiTheme="majorHAnsi" w:hAnsiTheme="majorHAnsi" w:cstheme="majorHAnsi"/>
          <w:sz w:val="28"/>
          <w:szCs w:val="28"/>
        </w:rPr>
      </w:pPr>
      <w:r w:rsidRPr="003701D7">
        <w:rPr>
          <w:rFonts w:asciiTheme="majorHAnsi" w:hAnsiTheme="majorHAnsi" w:cstheme="majorHAnsi"/>
          <w:sz w:val="28"/>
          <w:szCs w:val="28"/>
        </w:rPr>
        <w:lastRenderedPageBreak/>
        <w:t xml:space="preserve">Non UQ – </w:t>
      </w:r>
      <w:proofErr w:type="spellStart"/>
      <w:r w:rsidRPr="003701D7">
        <w:rPr>
          <w:rFonts w:asciiTheme="majorHAnsi" w:hAnsiTheme="majorHAnsi" w:cstheme="majorHAnsi"/>
          <w:sz w:val="28"/>
          <w:szCs w:val="28"/>
        </w:rPr>
        <w:t>squo</w:t>
      </w:r>
      <w:proofErr w:type="spellEnd"/>
      <w:r w:rsidRPr="003701D7">
        <w:rPr>
          <w:rFonts w:asciiTheme="majorHAnsi" w:hAnsiTheme="majorHAnsi" w:cstheme="majorHAnsi"/>
          <w:sz w:val="28"/>
          <w:szCs w:val="28"/>
        </w:rPr>
        <w:t xml:space="preserve"> debris thumps</w:t>
      </w:r>
    </w:p>
    <w:p w14:paraId="3C873936" w14:textId="77777777" w:rsidR="00204865" w:rsidRPr="003701D7" w:rsidRDefault="00204865" w:rsidP="00204865">
      <w:pPr>
        <w:rPr>
          <w:rFonts w:asciiTheme="majorHAnsi" w:hAnsiTheme="majorHAnsi" w:cstheme="majorHAnsi"/>
        </w:rPr>
      </w:pPr>
      <w:r w:rsidRPr="003701D7">
        <w:rPr>
          <w:rStyle w:val="StyleUnderline"/>
          <w:rFonts w:asciiTheme="majorHAnsi" w:hAnsiTheme="majorHAnsi" w:cstheme="majorHAnsi"/>
          <w:sz w:val="28"/>
          <w:szCs w:val="28"/>
          <w:u w:val="none"/>
        </w:rPr>
        <w:t>Orwig 16</w:t>
      </w:r>
      <w:r w:rsidRPr="003701D7">
        <w:rPr>
          <w:rFonts w:asciiTheme="majorHAnsi" w:hAnsiTheme="majorHAnsi" w:cstheme="majorHAnsi"/>
        </w:rPr>
        <w:t xml:space="preserve"> [(Jessica, MS in science and tech journalism from Texas A&amp;M, BS in astronomy and physics from Ohio State) “Russia says a growing problem in space could be enough to spark a war,” Insider,’ January 26, 2016, </w:t>
      </w:r>
      <w:hyperlink r:id="rId16" w:history="1">
        <w:r w:rsidRPr="003701D7">
          <w:rPr>
            <w:rStyle w:val="Hyperlink"/>
            <w:rFonts w:asciiTheme="majorHAnsi" w:hAnsiTheme="majorHAnsi" w:cstheme="majorHAnsi"/>
          </w:rPr>
          <w:t>https://www.businessinsider.com/russia-says-space-junk-could-spark-war-2016-1</w:t>
        </w:r>
      </w:hyperlink>
      <w:r w:rsidRPr="003701D7">
        <w:rPr>
          <w:rFonts w:asciiTheme="majorHAnsi" w:hAnsiTheme="majorHAnsi" w:cstheme="majorHAnsi"/>
        </w:rPr>
        <w:t>] TDI</w:t>
      </w:r>
    </w:p>
    <w:p w14:paraId="2AAA9A2B" w14:textId="77777777" w:rsidR="00204865" w:rsidRPr="003701D7" w:rsidRDefault="00204865" w:rsidP="00204865">
      <w:pPr>
        <w:rPr>
          <w:rFonts w:asciiTheme="majorHAnsi" w:hAnsiTheme="majorHAnsi" w:cstheme="majorHAnsi"/>
        </w:rPr>
      </w:pPr>
      <w:r w:rsidRPr="003701D7">
        <w:rPr>
          <w:rStyle w:val="StyleUnderline"/>
          <w:rFonts w:asciiTheme="majorHAnsi" w:hAnsiTheme="majorHAnsi" w:cstheme="majorHAnsi"/>
          <w:highlight w:val="green"/>
        </w:rPr>
        <w:t>NASA has already </w:t>
      </w:r>
      <w:hyperlink r:id="rId17" w:history="1">
        <w:r w:rsidRPr="003701D7">
          <w:rPr>
            <w:rStyle w:val="StyleUnderline"/>
            <w:rFonts w:asciiTheme="majorHAnsi" w:hAnsiTheme="majorHAnsi" w:cstheme="majorHAnsi"/>
            <w:highlight w:val="green"/>
          </w:rPr>
          <w:t>warned that</w:t>
        </w:r>
      </w:hyperlink>
      <w:r w:rsidRPr="003701D7">
        <w:rPr>
          <w:rStyle w:val="StyleUnderline"/>
          <w:rFonts w:asciiTheme="majorHAnsi" w:hAnsiTheme="majorHAnsi" w:cstheme="majorHAnsi"/>
          <w:highlight w:val="green"/>
        </w:rPr>
        <w:t> the large amount of space junk around our planet is growing beyond our control</w:t>
      </w:r>
      <w:r w:rsidRPr="003701D7">
        <w:rPr>
          <w:rFonts w:asciiTheme="majorHAnsi" w:hAnsiTheme="majorHAnsi" w:cstheme="majorHAnsi"/>
        </w:rPr>
        <w:t xml:space="preserve">, but now a team of </w:t>
      </w:r>
      <w:r w:rsidRPr="003701D7">
        <w:rPr>
          <w:rStyle w:val="StyleUnderline"/>
          <w:rFonts w:asciiTheme="majorHAnsi" w:hAnsiTheme="majorHAnsi" w:cstheme="majorHAnsi"/>
        </w:rPr>
        <w:t>Russian scientists has cited another potentially unforeseen consequence of that debris: War.</w:t>
      </w:r>
    </w:p>
    <w:p w14:paraId="6DE93D62" w14:textId="77777777" w:rsidR="00204865" w:rsidRPr="003701D7" w:rsidRDefault="00204865" w:rsidP="00204865">
      <w:pPr>
        <w:rPr>
          <w:rStyle w:val="StyleUnderline"/>
          <w:rFonts w:asciiTheme="majorHAnsi" w:hAnsiTheme="majorHAnsi" w:cstheme="majorHAnsi"/>
        </w:rPr>
      </w:pPr>
      <w:r w:rsidRPr="003701D7">
        <w:rPr>
          <w:rStyle w:val="StyleUnderline"/>
          <w:rFonts w:asciiTheme="majorHAnsi" w:hAnsiTheme="majorHAnsi" w:cstheme="majorHAnsi"/>
        </w:rPr>
        <w:t xml:space="preserve">Scientists estimate that </w:t>
      </w:r>
      <w:r w:rsidRPr="003701D7">
        <w:rPr>
          <w:rStyle w:val="StyleUnderline"/>
          <w:rFonts w:asciiTheme="majorHAnsi" w:hAnsiTheme="majorHAnsi" w:cstheme="majorHAnsi"/>
          <w:highlight w:val="green"/>
        </w:rPr>
        <w:t>anywhere from 500,000 to 600,000 pieces of</w:t>
      </w:r>
      <w:r w:rsidRPr="003701D7">
        <w:rPr>
          <w:rStyle w:val="StyleUnderline"/>
          <w:rFonts w:asciiTheme="majorHAnsi" w:hAnsiTheme="majorHAnsi" w:cstheme="majorHAnsi"/>
        </w:rPr>
        <w:t xml:space="preserve"> human-made space </w:t>
      </w:r>
      <w:r w:rsidRPr="003701D7">
        <w:rPr>
          <w:rStyle w:val="StyleUnderline"/>
          <w:rFonts w:asciiTheme="majorHAnsi" w:hAnsiTheme="majorHAnsi" w:cstheme="majorHAnsi"/>
          <w:highlight w:val="green"/>
        </w:rPr>
        <w:t>debris</w:t>
      </w:r>
      <w:r w:rsidRPr="003701D7">
        <w:rPr>
          <w:rStyle w:val="StyleUnderline"/>
          <w:rFonts w:asciiTheme="majorHAnsi" w:hAnsiTheme="majorHAnsi" w:cstheme="majorHAnsi"/>
        </w:rPr>
        <w:t xml:space="preserve"> between 0.4 and 4 inches in size </w:t>
      </w:r>
      <w:r w:rsidRPr="003701D7">
        <w:rPr>
          <w:rStyle w:val="StyleUnderline"/>
          <w:rFonts w:asciiTheme="majorHAnsi" w:hAnsiTheme="majorHAnsi" w:cstheme="majorHAnsi"/>
          <w:highlight w:val="green"/>
        </w:rPr>
        <w:t>are currently orbiting the Earth</w:t>
      </w:r>
      <w:r w:rsidRPr="003701D7">
        <w:rPr>
          <w:rStyle w:val="StyleUnderline"/>
          <w:rFonts w:asciiTheme="majorHAnsi" w:hAnsiTheme="majorHAnsi" w:cstheme="majorHAnsi"/>
        </w:rPr>
        <w:t xml:space="preserve"> and traveling at speeds over </w:t>
      </w:r>
      <w:hyperlink r:id="rId18" w:history="1">
        <w:r w:rsidRPr="003701D7">
          <w:rPr>
            <w:rStyle w:val="StyleUnderline"/>
            <w:rFonts w:asciiTheme="majorHAnsi" w:hAnsiTheme="majorHAnsi" w:cstheme="majorHAnsi"/>
          </w:rPr>
          <w:t>17,000 miles per hour</w:t>
        </w:r>
      </w:hyperlink>
      <w:r w:rsidRPr="003701D7">
        <w:rPr>
          <w:rStyle w:val="StyleUnderline"/>
          <w:rFonts w:asciiTheme="majorHAnsi" w:hAnsiTheme="majorHAnsi" w:cstheme="majorHAnsi"/>
        </w:rPr>
        <w:t>.</w:t>
      </w:r>
    </w:p>
    <w:p w14:paraId="27E4C9AC" w14:textId="4758B747" w:rsidR="00204865" w:rsidRDefault="00204865" w:rsidP="00204865">
      <w:pPr>
        <w:rPr>
          <w:rFonts w:asciiTheme="majorHAnsi" w:hAnsiTheme="majorHAnsi" w:cstheme="majorHAnsi"/>
        </w:rPr>
      </w:pPr>
      <w:r w:rsidRPr="003701D7">
        <w:rPr>
          <w:rStyle w:val="StyleUnderline"/>
          <w:rFonts w:asciiTheme="majorHAnsi" w:hAnsiTheme="majorHAnsi" w:cstheme="majorHAnsi"/>
        </w:rPr>
        <w:t>If one of those pieces smashed into a military satellite it "may provoke political or even armed conflict between space-faring nations</w:t>
      </w:r>
      <w:r w:rsidRPr="003701D7">
        <w:rPr>
          <w:rFonts w:asciiTheme="majorHAnsi" w:hAnsiTheme="majorHAnsi" w:cstheme="majorHAnsi"/>
        </w:rPr>
        <w:t xml:space="preserve">," Vitaly </w:t>
      </w:r>
      <w:proofErr w:type="spellStart"/>
      <w:r w:rsidRPr="003701D7">
        <w:rPr>
          <w:rFonts w:asciiTheme="majorHAnsi" w:hAnsiTheme="majorHAnsi" w:cstheme="majorHAnsi"/>
        </w:rPr>
        <w:t>Adushkin</w:t>
      </w:r>
      <w:proofErr w:type="spellEnd"/>
      <w:r w:rsidRPr="003701D7">
        <w:rPr>
          <w:rFonts w:asciiTheme="majorHAnsi" w:hAnsiTheme="majorHAnsi" w:cstheme="majorHAnsi"/>
        </w:rPr>
        <w:t>, a researcher for the Institute of Geosphere Dynamics at the Russian Academy of Sciences, reported in a paper set to be published in the peer-reviewed journal </w:t>
      </w:r>
      <w:hyperlink r:id="rId19" w:history="1">
        <w:r w:rsidRPr="003701D7">
          <w:rPr>
            <w:rStyle w:val="Hyperlink"/>
            <w:rFonts w:asciiTheme="majorHAnsi" w:hAnsiTheme="majorHAnsi" w:cstheme="majorHAnsi"/>
          </w:rPr>
          <w:t xml:space="preserve">Acta </w:t>
        </w:r>
        <w:proofErr w:type="spellStart"/>
        <w:r w:rsidRPr="003701D7">
          <w:rPr>
            <w:rStyle w:val="Hyperlink"/>
            <w:rFonts w:asciiTheme="majorHAnsi" w:hAnsiTheme="majorHAnsi" w:cstheme="majorHAnsi"/>
          </w:rPr>
          <w:t>Astronautica</w:t>
        </w:r>
        <w:proofErr w:type="spellEnd"/>
      </w:hyperlink>
      <w:r w:rsidRPr="003701D7">
        <w:rPr>
          <w:rFonts w:asciiTheme="majorHAnsi" w:hAnsiTheme="majorHAnsi" w:cstheme="majorHAnsi"/>
        </w:rPr>
        <w:t>, which is sponsored by the International Academy of Astronautics.</w:t>
      </w:r>
    </w:p>
    <w:p w14:paraId="7E1A9835" w14:textId="77777777" w:rsidR="00696FCD" w:rsidRDefault="00696FCD" w:rsidP="00696FCD">
      <w:pPr>
        <w:pStyle w:val="Heading4"/>
        <w:rPr>
          <w:rFonts w:ascii="Times New Roman" w:hAnsi="Times New Roman" w:cs="Times New Roman"/>
        </w:rPr>
      </w:pPr>
      <w:r>
        <w:rPr>
          <w:rFonts w:cs="Calibri"/>
          <w:color w:val="000000"/>
        </w:rPr>
        <w:t>Private entities are crucial to innovation in space technology and reducing debris – empirics prove.</w:t>
      </w:r>
    </w:p>
    <w:p w14:paraId="5D4E2183" w14:textId="77777777" w:rsidR="00696FCD" w:rsidRDefault="00696FCD" w:rsidP="00696FCD">
      <w:pPr>
        <w:pStyle w:val="NormalWeb"/>
        <w:spacing w:before="0" w:beforeAutospacing="0" w:after="0" w:afterAutospacing="0"/>
      </w:pPr>
      <w:r>
        <w:rPr>
          <w:b/>
          <w:bCs/>
          <w:color w:val="000000"/>
          <w:sz w:val="26"/>
          <w:szCs w:val="26"/>
        </w:rPr>
        <w:t>INN '20,</w:t>
      </w:r>
      <w:r>
        <w:rPr>
          <w:color w:val="000000"/>
          <w:sz w:val="22"/>
        </w:rPr>
        <w:t xml:space="preserve"> </w:t>
      </w:r>
      <w:r>
        <w:rPr>
          <w:color w:val="000000"/>
          <w:sz w:val="12"/>
          <w:szCs w:val="12"/>
        </w:rPr>
        <w:t xml:space="preserve">Innovation News Network, "Innovation in space: the private sector’s role in the 2020 space race", 6-11-2020, accessed 7-11-2021, </w:t>
      </w:r>
      <w:hyperlink r:id="rId20" w:history="1">
        <w:r>
          <w:rPr>
            <w:rStyle w:val="Hyperlink"/>
            <w:rFonts w:eastAsiaTheme="majorEastAsia"/>
            <w:color w:val="000000"/>
            <w:sz w:val="12"/>
            <w:szCs w:val="12"/>
          </w:rPr>
          <w:t>https://www.innovationnewsnetwork.com/innovation-in-</w:t>
        </w:r>
      </w:hyperlink>
      <w:r>
        <w:rPr>
          <w:color w:val="000000"/>
          <w:sz w:val="12"/>
          <w:szCs w:val="12"/>
        </w:rPr>
        <w:t>space-the-private-sectors-role-in-the-2020-space-race/5490/ DHS//JL </w:t>
      </w:r>
    </w:p>
    <w:p w14:paraId="19688CF6" w14:textId="77777777" w:rsidR="00696FCD" w:rsidRDefault="00696FCD" w:rsidP="00696FCD">
      <w:pPr>
        <w:pStyle w:val="NormalWeb"/>
        <w:spacing w:before="0" w:beforeAutospacing="0" w:after="160" w:afterAutospacing="0"/>
        <w:rPr>
          <w:color w:val="000000"/>
          <w:sz w:val="12"/>
          <w:szCs w:val="12"/>
        </w:rPr>
      </w:pPr>
      <w:r>
        <w:rPr>
          <w:color w:val="000000"/>
          <w:sz w:val="12"/>
          <w:szCs w:val="12"/>
        </w:rPr>
        <w:t xml:space="preserve">SpaceX has paved the way for a new wave of commercial space technologies. However, </w:t>
      </w:r>
      <w:r>
        <w:rPr>
          <w:b/>
          <w:bCs/>
          <w:color w:val="000000"/>
          <w:sz w:val="22"/>
          <w:u w:val="single"/>
          <w:shd w:val="clear" w:color="auto" w:fill="FFFF00"/>
        </w:rPr>
        <w:t xml:space="preserve">private actors have been influencing the space industry for many years. </w:t>
      </w:r>
      <w:r>
        <w:rPr>
          <w:color w:val="000000"/>
          <w:sz w:val="22"/>
          <w:u w:val="single"/>
        </w:rPr>
        <w:t xml:space="preserve">In May 2003, Scaled Composites first launched </w:t>
      </w:r>
      <w:proofErr w:type="spellStart"/>
      <w:r>
        <w:rPr>
          <w:color w:val="000000"/>
          <w:sz w:val="22"/>
          <w:u w:val="single"/>
        </w:rPr>
        <w:t>SpaceShipOne</w:t>
      </w:r>
      <w:proofErr w:type="spellEnd"/>
      <w:r>
        <w:rPr>
          <w:color w:val="000000"/>
          <w:sz w:val="22"/>
          <w:u w:val="single"/>
        </w:rPr>
        <w:t>, an experimental and reusable space plane that uses a hybrid rocket</w:t>
      </w:r>
      <w:r>
        <w:rPr>
          <w:color w:val="000000"/>
          <w:sz w:val="12"/>
          <w:szCs w:val="12"/>
        </w:rPr>
        <w:t xml:space="preserve"> to achieve speeds of up to speeds of up to 900 m/s. </w:t>
      </w:r>
      <w:proofErr w:type="spellStart"/>
      <w:r>
        <w:rPr>
          <w:color w:val="000000"/>
          <w:sz w:val="12"/>
          <w:szCs w:val="12"/>
        </w:rPr>
        <w:t>SpaceShipOne</w:t>
      </w:r>
      <w:proofErr w:type="spellEnd"/>
      <w:r>
        <w:rPr>
          <w:color w:val="000000"/>
          <w:sz w:val="12"/>
          <w:szCs w:val="12"/>
        </w:rPr>
        <w:t xml:space="preserv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w:t>
      </w:r>
      <w:r>
        <w:rPr>
          <w:b/>
          <w:bCs/>
          <w:color w:val="000000"/>
          <w:sz w:val="22"/>
          <w:u w:val="single"/>
          <w:shd w:val="clear" w:color="auto" w:fill="FFFF00"/>
        </w:rPr>
        <w:t xml:space="preserve">SpaceX is responsible for some of the most innovative space technologies </w:t>
      </w:r>
      <w:r>
        <w:rPr>
          <w:color w:val="000000"/>
          <w:sz w:val="22"/>
          <w:u w:val="single"/>
          <w:shd w:val="clear" w:color="auto" w:fill="FFFF00"/>
        </w:rPr>
        <w:t>produced in the last decade.</w:t>
      </w:r>
      <w:r>
        <w:rPr>
          <w:b/>
          <w:bCs/>
          <w:color w:val="000000"/>
          <w:sz w:val="22"/>
          <w:u w:val="single"/>
        </w:rPr>
        <w:t xml:space="preserve"> </w:t>
      </w:r>
      <w:r>
        <w:rPr>
          <w:color w:val="000000"/>
          <w:sz w:val="12"/>
          <w:szCs w:val="12"/>
        </w:rPr>
        <w:t xml:space="preserve">SpaceX has created the most powerful rocket ever developed, Falcon Heavy, which can lift more than twice the payload of the next closest operational vehicle, the Delta IV Heavy. </w:t>
      </w:r>
      <w:r>
        <w:rPr>
          <w:color w:val="000000"/>
          <w:sz w:val="22"/>
          <w:u w:val="single"/>
          <w:shd w:val="clear" w:color="auto" w:fill="FFFF00"/>
        </w:rPr>
        <w:t>Although the nature is of the commercial space sector is competitive, many private companies share common goals.</w:t>
      </w:r>
      <w:r>
        <w:rPr>
          <w:b/>
          <w:bCs/>
          <w:color w:val="000000"/>
          <w:sz w:val="22"/>
          <w:u w:val="single"/>
        </w:rPr>
        <w:t xml:space="preserve"> </w:t>
      </w:r>
      <w:r>
        <w:rPr>
          <w:color w:val="000000"/>
          <w:sz w:val="12"/>
          <w:szCs w:val="12"/>
        </w:rPr>
        <w:t xml:space="preserve">How can </w:t>
      </w:r>
      <w:proofErr w:type="spellStart"/>
      <w:r>
        <w:rPr>
          <w:color w:val="000000"/>
          <w:sz w:val="12"/>
          <w:szCs w:val="12"/>
        </w:rPr>
        <w:t>commercialisation</w:t>
      </w:r>
      <w:proofErr w:type="spellEnd"/>
      <w:r>
        <w:rPr>
          <w:color w:val="000000"/>
          <w:sz w:val="12"/>
          <w:szCs w:val="12"/>
        </w:rPr>
        <w:t xml:space="preserve">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w:t>
      </w:r>
      <w:proofErr w:type="spellStart"/>
      <w:r>
        <w:rPr>
          <w:color w:val="000000"/>
          <w:sz w:val="12"/>
          <w:szCs w:val="12"/>
        </w:rPr>
        <w:t>theorised</w:t>
      </w:r>
      <w:proofErr w:type="spellEnd"/>
      <w:r>
        <w:rPr>
          <w:color w:val="000000"/>
          <w:sz w:val="12"/>
          <w:szCs w:val="12"/>
        </w:rPr>
        <w:t xml:space="preserve"> that sending objects into Earth’s orbit could become impossible due the risk of collision. This debris must be removed from orbit if the space industry is to continue to grow. </w:t>
      </w:r>
      <w:r>
        <w:rPr>
          <w:color w:val="000000"/>
          <w:sz w:val="22"/>
          <w:u w:val="single"/>
          <w:shd w:val="clear" w:color="auto" w:fill="FFFF00"/>
        </w:rPr>
        <w:t xml:space="preserve">Many </w:t>
      </w:r>
      <w:r>
        <w:rPr>
          <w:b/>
          <w:bCs/>
          <w:color w:val="000000"/>
          <w:sz w:val="22"/>
          <w:u w:val="single"/>
          <w:shd w:val="clear" w:color="auto" w:fill="FFFF00"/>
        </w:rPr>
        <w:t xml:space="preserve">private companies have taken on the burden of removing debris from Earth’s orbit. </w:t>
      </w:r>
      <w:proofErr w:type="spellStart"/>
      <w:r>
        <w:rPr>
          <w:color w:val="000000"/>
          <w:sz w:val="22"/>
          <w:u w:val="single"/>
          <w:shd w:val="clear" w:color="auto" w:fill="FFFF00"/>
        </w:rPr>
        <w:t>Aviosonic</w:t>
      </w:r>
      <w:proofErr w:type="spellEnd"/>
      <w:r>
        <w:rPr>
          <w:color w:val="000000"/>
          <w:sz w:val="22"/>
          <w:u w:val="single"/>
          <w:shd w:val="clear" w:color="auto" w:fill="FFFF00"/>
        </w:rPr>
        <w:t xml:space="preserve"> </w:t>
      </w:r>
      <w:r>
        <w:rPr>
          <w:color w:val="000000"/>
          <w:sz w:val="22"/>
          <w:u w:val="single"/>
        </w:rPr>
        <w:t>Space Tech</w:t>
      </w:r>
      <w:r>
        <w:rPr>
          <w:color w:val="000000"/>
          <w:sz w:val="12"/>
          <w:szCs w:val="12"/>
        </w:rPr>
        <w:t xml:space="preserve"> has </w:t>
      </w:r>
      <w:r>
        <w:rPr>
          <w:color w:val="000000"/>
          <w:sz w:val="22"/>
          <w:u w:val="single"/>
          <w:shd w:val="clear" w:color="auto" w:fill="FFFF00"/>
        </w:rPr>
        <w:t>pioneered</w:t>
      </w:r>
      <w:r>
        <w:rPr>
          <w:color w:val="000000"/>
          <w:sz w:val="12"/>
          <w:szCs w:val="12"/>
        </w:rPr>
        <w:t xml:space="preserve"> the first </w:t>
      </w:r>
      <w:r>
        <w:rPr>
          <w:color w:val="000000"/>
          <w:sz w:val="22"/>
          <w:u w:val="single"/>
          <w:shd w:val="clear" w:color="auto" w:fill="FFFF00"/>
        </w:rPr>
        <w:t>Debris Collision Alert System</w:t>
      </w:r>
      <w:r>
        <w:rPr>
          <w:color w:val="000000"/>
          <w:sz w:val="12"/>
          <w:szCs w:val="12"/>
        </w:rPr>
        <w:t xml:space="preserve"> (</w:t>
      </w:r>
      <w:proofErr w:type="spellStart"/>
      <w:r>
        <w:rPr>
          <w:color w:val="000000"/>
          <w:sz w:val="12"/>
          <w:szCs w:val="12"/>
        </w:rPr>
        <w:t>DeCAS</w:t>
      </w:r>
      <w:proofErr w:type="spellEnd"/>
      <w:r>
        <w:rPr>
          <w:color w:val="000000"/>
          <w:sz w:val="12"/>
          <w:szCs w:val="12"/>
        </w:rPr>
        <w:t xml:space="preserve">) for the monitoring of space vehicles and satellites as they re-enter Earth’s atmosphere. </w:t>
      </w:r>
      <w:proofErr w:type="spellStart"/>
      <w:r>
        <w:rPr>
          <w:color w:val="000000"/>
          <w:sz w:val="12"/>
          <w:szCs w:val="12"/>
        </w:rPr>
        <w:t>Avisonic’s</w:t>
      </w:r>
      <w:proofErr w:type="spellEnd"/>
      <w:r>
        <w:rPr>
          <w:color w:val="000000"/>
          <w:sz w:val="12"/>
          <w:szCs w:val="12"/>
        </w:rPr>
        <w:t xml:space="preserve"> patented space debris management system, </w:t>
      </w:r>
      <w:proofErr w:type="spellStart"/>
      <w:r>
        <w:rPr>
          <w:color w:val="000000"/>
          <w:sz w:val="22"/>
          <w:u w:val="single"/>
          <w:shd w:val="clear" w:color="auto" w:fill="FFFF00"/>
        </w:rPr>
        <w:t>DeCAS</w:t>
      </w:r>
      <w:proofErr w:type="spellEnd"/>
      <w:r>
        <w:rPr>
          <w:color w:val="000000"/>
          <w:sz w:val="22"/>
          <w:u w:val="single"/>
          <w:shd w:val="clear" w:color="auto" w:fill="FFFF00"/>
        </w:rPr>
        <w:t xml:space="preserve">, </w:t>
      </w:r>
      <w:r>
        <w:rPr>
          <w:color w:val="000000"/>
          <w:sz w:val="22"/>
          <w:u w:val="single"/>
        </w:rPr>
        <w:t xml:space="preserve">addresses the vital issue of </w:t>
      </w:r>
      <w:r>
        <w:rPr>
          <w:color w:val="000000"/>
          <w:sz w:val="22"/>
          <w:u w:val="single"/>
          <w:shd w:val="clear" w:color="auto" w:fill="FFFF00"/>
        </w:rPr>
        <w:t>protecting people and institutions across the globe through a precise, efficient, and cost-effective system</w:t>
      </w:r>
      <w:r>
        <w:rPr>
          <w:color w:val="000000"/>
          <w:sz w:val="12"/>
          <w:szCs w:val="12"/>
        </w:rPr>
        <w:t xml:space="preserve"> which will make the world a safer place. Although the removal of space debris is an important step in sustainable space travel, </w:t>
      </w:r>
      <w:r>
        <w:rPr>
          <w:color w:val="000000"/>
          <w:sz w:val="22"/>
          <w:u w:val="single"/>
          <w:shd w:val="clear" w:color="auto" w:fill="FFFF00"/>
        </w:rPr>
        <w:t>many businesses are developing nanosatellites to reduce the volume of technology in orbit.</w:t>
      </w:r>
      <w:r>
        <w:rPr>
          <w:color w:val="000000"/>
          <w:sz w:val="12"/>
          <w:szCs w:val="12"/>
        </w:rPr>
        <w:t xml:space="preserve"> Another benefit of developing nanosatellites is that they can do almost everything a conventional satellite does at a fraction of the cost, making this technology more popular in the commercial sector.</w:t>
      </w:r>
    </w:p>
    <w:p w14:paraId="317C06B8" w14:textId="77777777" w:rsidR="00696FCD" w:rsidRDefault="00696FCD" w:rsidP="00204865">
      <w:pPr>
        <w:rPr>
          <w:rFonts w:asciiTheme="majorHAnsi" w:hAnsiTheme="majorHAnsi" w:cstheme="majorHAnsi"/>
        </w:rPr>
      </w:pPr>
    </w:p>
    <w:p w14:paraId="0F1982B6" w14:textId="02851E30" w:rsidR="00204865" w:rsidRPr="003701D7" w:rsidRDefault="00696FCD" w:rsidP="00696FCD">
      <w:pPr>
        <w:pStyle w:val="Heading3"/>
      </w:pPr>
      <w:r>
        <w:lastRenderedPageBreak/>
        <w:t xml:space="preserve">On </w:t>
      </w:r>
      <w:proofErr w:type="spellStart"/>
      <w:r>
        <w:t>sats</w:t>
      </w:r>
      <w:proofErr w:type="spellEnd"/>
    </w:p>
    <w:p w14:paraId="60B82E92" w14:textId="77777777" w:rsidR="00204865" w:rsidRPr="003701D7" w:rsidRDefault="00204865" w:rsidP="00204865">
      <w:pPr>
        <w:pStyle w:val="Heading4"/>
        <w:rPr>
          <w:rFonts w:asciiTheme="majorHAnsi" w:hAnsiTheme="majorHAnsi" w:cstheme="majorHAnsi"/>
        </w:rPr>
      </w:pPr>
      <w:r w:rsidRPr="003701D7">
        <w:rPr>
          <w:rFonts w:asciiTheme="majorHAnsi" w:hAnsiTheme="majorHAnsi" w:cstheme="majorHAnsi"/>
        </w:rPr>
        <w:t xml:space="preserve">No Satellite Disruption </w:t>
      </w:r>
    </w:p>
    <w:p w14:paraId="14DF888F" w14:textId="77777777" w:rsidR="00204865" w:rsidRPr="003701D7" w:rsidRDefault="00204865" w:rsidP="00204865">
      <w:pPr>
        <w:rPr>
          <w:rFonts w:asciiTheme="majorHAnsi" w:eastAsia="Cambria" w:hAnsiTheme="majorHAnsi" w:cstheme="majorHAnsi"/>
        </w:rPr>
      </w:pPr>
      <w:proofErr w:type="spellStart"/>
      <w:r w:rsidRPr="003701D7">
        <w:rPr>
          <w:rFonts w:asciiTheme="majorHAnsi" w:eastAsia="Cambria" w:hAnsiTheme="majorHAnsi" w:cstheme="majorHAnsi"/>
          <w:b/>
          <w:bCs/>
          <w:sz w:val="26"/>
          <w:u w:val="single"/>
        </w:rPr>
        <w:t>Pavur</w:t>
      </w:r>
      <w:proofErr w:type="spellEnd"/>
      <w:r w:rsidRPr="003701D7">
        <w:rPr>
          <w:rFonts w:asciiTheme="majorHAnsi" w:eastAsia="Cambria" w:hAnsiTheme="majorHAnsi" w:cstheme="majorHAnsi"/>
          <w:b/>
          <w:bCs/>
          <w:sz w:val="26"/>
          <w:u w:val="single"/>
        </w:rPr>
        <w:t xml:space="preserve"> and </w:t>
      </w:r>
      <w:proofErr w:type="spellStart"/>
      <w:r w:rsidRPr="003701D7">
        <w:rPr>
          <w:rFonts w:asciiTheme="majorHAnsi" w:eastAsia="Cambria" w:hAnsiTheme="majorHAnsi" w:cstheme="majorHAnsi"/>
          <w:b/>
          <w:bCs/>
          <w:sz w:val="26"/>
          <w:u w:val="single"/>
        </w:rPr>
        <w:t>Martinovic</w:t>
      </w:r>
      <w:proofErr w:type="spellEnd"/>
      <w:r w:rsidRPr="003701D7">
        <w:rPr>
          <w:rFonts w:asciiTheme="majorHAnsi" w:eastAsia="Cambria" w:hAnsiTheme="majorHAnsi" w:cstheme="majorHAnsi"/>
          <w:b/>
          <w:bCs/>
          <w:sz w:val="26"/>
          <w:u w:val="single"/>
        </w:rPr>
        <w:t xml:space="preserve"> 19</w:t>
      </w:r>
      <w:r w:rsidRPr="003701D7">
        <w:rPr>
          <w:rFonts w:asciiTheme="majorHAnsi" w:eastAsia="Cambria" w:hAnsiTheme="majorHAnsi" w:cstheme="majorHAnsi"/>
        </w:rPr>
        <w:t xml:space="preserve"> [James </w:t>
      </w:r>
      <w:proofErr w:type="spellStart"/>
      <w:r w:rsidRPr="003701D7">
        <w:rPr>
          <w:rFonts w:asciiTheme="majorHAnsi" w:eastAsia="Cambria" w:hAnsiTheme="majorHAnsi" w:cstheme="majorHAnsi"/>
        </w:rPr>
        <w:t>Pavur</w:t>
      </w:r>
      <w:proofErr w:type="spellEnd"/>
      <w:r w:rsidRPr="003701D7">
        <w:rPr>
          <w:rFonts w:asciiTheme="majorHAnsi" w:eastAsia="Cambria" w:hAnsiTheme="majorHAnsi" w:cstheme="majorHAnsi"/>
        </w:rPr>
        <w:t xml:space="preserve">, DPhil Researcher Cybersecurity Centre for Doctoral Training Oxford University, Ivan </w:t>
      </w:r>
      <w:proofErr w:type="spellStart"/>
      <w:r w:rsidRPr="003701D7">
        <w:rPr>
          <w:rFonts w:asciiTheme="majorHAnsi" w:eastAsia="Cambria" w:hAnsiTheme="majorHAnsi" w:cstheme="majorHAnsi"/>
        </w:rPr>
        <w:t>Martinovic</w:t>
      </w:r>
      <w:proofErr w:type="spellEnd"/>
      <w:r w:rsidRPr="003701D7">
        <w:rPr>
          <w:rFonts w:asciiTheme="majorHAnsi" w:eastAsia="Cambria" w:hAnsiTheme="majorHAnsi" w:cstheme="majorHAnsi"/>
        </w:rPr>
        <w:t xml:space="preserve">, Professor of Computer Science Department of Computer Science Oxford University, “The Cyber-ASAT: On the Impact of Cyber Weapons in Outer Space,” 2019 11th International Conference on Cyber Conflict: Silent Battle, </w:t>
      </w:r>
      <w:hyperlink r:id="rId21" w:history="1">
        <w:r w:rsidRPr="003701D7">
          <w:rPr>
            <w:rFonts w:asciiTheme="majorHAnsi" w:eastAsia="Cambria" w:hAnsiTheme="majorHAnsi" w:cstheme="majorHAnsi"/>
          </w:rPr>
          <w:t>https://ccdcoe.org/uploads/2019/06/Art_12_The-Cyber-ASAT.pdf</w:t>
        </w:r>
      </w:hyperlink>
      <w:r w:rsidRPr="003701D7">
        <w:rPr>
          <w:rFonts w:asciiTheme="majorHAnsi" w:eastAsia="Cambria" w:hAnsiTheme="majorHAnsi" w:cstheme="majorHAnsi"/>
        </w:rPr>
        <w:t xml:space="preserve">] </w:t>
      </w:r>
    </w:p>
    <w:p w14:paraId="2ACF3D20" w14:textId="77777777" w:rsidR="00D773B1" w:rsidRDefault="00204865" w:rsidP="00204865">
      <w:pPr>
        <w:rPr>
          <w:rStyle w:val="Emphasis"/>
        </w:rPr>
      </w:pPr>
      <w:r w:rsidRPr="003701D7">
        <w:rPr>
          <w:rFonts w:asciiTheme="majorHAnsi" w:eastAsia="Cambria" w:hAnsiTheme="majorHAnsi" w:cstheme="majorHAnsi"/>
        </w:rPr>
        <w:t xml:space="preserve">STABILITY IN SPACE </w:t>
      </w:r>
      <w:r w:rsidRPr="003701D7">
        <w:rPr>
          <w:rFonts w:asciiTheme="majorHAnsi" w:eastAsia="Cambria" w:hAnsiTheme="majorHAnsi" w:cstheme="majorHAnsi"/>
          <w:u w:val="single"/>
        </w:rPr>
        <w:t>Given the uncomfortable combination of high dependency and low survivability, one might expect to observe frequent attacks against critical military assets in orbit.</w:t>
      </w:r>
      <w:r w:rsidRPr="003701D7">
        <w:rPr>
          <w:rFonts w:asciiTheme="majorHAnsi" w:eastAsia="Cambria" w:hAnsiTheme="majorHAnsi" w:cstheme="majorHAnsi"/>
        </w:rPr>
        <w:t xml:space="preserve"> However</w:t>
      </w:r>
      <w:r w:rsidRPr="00204865">
        <w:rPr>
          <w:rStyle w:val="Emphasis"/>
        </w:rPr>
        <w:t xml:space="preserve">, </w:t>
      </w:r>
      <w:r w:rsidRPr="00204865">
        <w:rPr>
          <w:rStyle w:val="Emphasis"/>
          <w:highlight w:val="green"/>
        </w:rPr>
        <w:t>despite decades of</w:t>
      </w:r>
      <w:r w:rsidRPr="00204865">
        <w:rPr>
          <w:rStyle w:val="Emphasis"/>
        </w:rPr>
        <w:t xml:space="preserve"> recurring </w:t>
      </w:r>
      <w:r w:rsidRPr="00204865">
        <w:rPr>
          <w:rStyle w:val="Emphasis"/>
          <w:highlight w:val="green"/>
        </w:rPr>
        <w:t>prophesies</w:t>
      </w:r>
      <w:r w:rsidRPr="00204865">
        <w:rPr>
          <w:rStyle w:val="Emphasis"/>
        </w:rPr>
        <w:t xml:space="preserve"> of impending space war, </w:t>
      </w:r>
      <w:r w:rsidRPr="00204865">
        <w:rPr>
          <w:rStyle w:val="Emphasis"/>
          <w:highlight w:val="green"/>
        </w:rPr>
        <w:t>no</w:t>
      </w:r>
      <w:r w:rsidRPr="00204865">
        <w:rPr>
          <w:rStyle w:val="Emphasis"/>
        </w:rPr>
        <w:t xml:space="preserve"> such </w:t>
      </w:r>
      <w:r w:rsidRPr="00204865">
        <w:rPr>
          <w:rStyle w:val="Emphasis"/>
          <w:highlight w:val="green"/>
        </w:rPr>
        <w:t xml:space="preserve">conflict </w:t>
      </w:r>
      <w:r w:rsidRPr="00204865">
        <w:rPr>
          <w:rStyle w:val="Emphasis"/>
        </w:rPr>
        <w:t xml:space="preserve">has </w:t>
      </w:r>
      <w:r w:rsidRPr="00204865">
        <w:rPr>
          <w:rStyle w:val="Emphasis"/>
          <w:highlight w:val="green"/>
        </w:rPr>
        <w:t>broke</w:t>
      </w:r>
      <w:r w:rsidRPr="00204865">
        <w:rPr>
          <w:rStyle w:val="Emphasis"/>
        </w:rPr>
        <w:t xml:space="preserve">n </w:t>
      </w:r>
      <w:r w:rsidRPr="00204865">
        <w:rPr>
          <w:rStyle w:val="Emphasis"/>
          <w:highlight w:val="green"/>
        </w:rPr>
        <w:t>out</w:t>
      </w:r>
      <w:r w:rsidRPr="00204865">
        <w:rPr>
          <w:rStyle w:val="Emphasis"/>
        </w:rPr>
        <w:t xml:space="preserve"> [</w:t>
      </w:r>
      <w:r w:rsidRPr="003701D7">
        <w:rPr>
          <w:rFonts w:asciiTheme="majorHAnsi" w:eastAsia="Cambria" w:hAnsiTheme="majorHAnsi" w:cstheme="majorHAnsi"/>
        </w:rPr>
        <w:t>14]</w:t>
      </w:r>
      <w:proofErr w:type="gramStart"/>
      <w:r w:rsidRPr="003701D7">
        <w:rPr>
          <w:rFonts w:asciiTheme="majorHAnsi" w:eastAsia="Cambria" w:hAnsiTheme="majorHAnsi" w:cstheme="majorHAnsi"/>
        </w:rPr>
        <w:t>–[</w:t>
      </w:r>
      <w:proofErr w:type="gramEnd"/>
      <w:r w:rsidRPr="003701D7">
        <w:rPr>
          <w:rFonts w:asciiTheme="majorHAnsi" w:eastAsia="Cambria" w:hAnsiTheme="majorHAnsi" w:cstheme="majorHAnsi"/>
        </w:rPr>
        <w:t>18]. It is true that a handful of space security crises have occurred; most notably, the 2007 Chinese anti-satellite weapon (ASAT) test and the 2008 US ASAT demonstration in response [</w:t>
      </w:r>
      <w:r w:rsidRPr="00204865">
        <w:rPr>
          <w:rStyle w:val="Emphasis"/>
        </w:rPr>
        <w:t xml:space="preserve">19]. Moreover, a recent Centre for Strategic and International Studies report suggests increasing interest in attacking US space assets, particularly among the Chinese, Russian, North Korean and Iranian militaries [20]. Overall, however, the </w:t>
      </w:r>
      <w:r w:rsidRPr="00204865">
        <w:rPr>
          <w:rStyle w:val="Emphasis"/>
          <w:highlight w:val="green"/>
        </w:rPr>
        <w:t>space</w:t>
      </w:r>
      <w:r w:rsidRPr="00204865">
        <w:rPr>
          <w:rStyle w:val="Emphasis"/>
        </w:rPr>
        <w:t xml:space="preserve"> domain has </w:t>
      </w:r>
      <w:r w:rsidRPr="00204865">
        <w:rPr>
          <w:rStyle w:val="Emphasis"/>
          <w:highlight w:val="green"/>
        </w:rPr>
        <w:t>remained</w:t>
      </w:r>
      <w:r w:rsidRPr="00204865">
        <w:rPr>
          <w:rStyle w:val="Emphasis"/>
        </w:rPr>
        <w:t xml:space="preserve"> puzzlingly </w:t>
      </w:r>
      <w:r w:rsidRPr="00204865">
        <w:rPr>
          <w:rStyle w:val="Emphasis"/>
          <w:highlight w:val="green"/>
        </w:rPr>
        <w:t>peaceful</w:t>
      </w:r>
      <w:r w:rsidRPr="00204865">
        <w:rPr>
          <w:rStyle w:val="Emphasis"/>
        </w:rPr>
        <w:t xml:space="preserve">. In this section, we outline </w:t>
      </w:r>
      <w:r w:rsidRPr="00204865">
        <w:rPr>
          <w:rStyle w:val="Emphasis"/>
          <w:highlight w:val="green"/>
        </w:rPr>
        <w:t>three</w:t>
      </w:r>
      <w:r w:rsidRPr="00204865">
        <w:rPr>
          <w:rStyle w:val="Emphasis"/>
        </w:rPr>
        <w:t xml:space="preserve"> major </w:t>
      </w:r>
      <w:r w:rsidRPr="00204865">
        <w:rPr>
          <w:rStyle w:val="Emphasis"/>
          <w:highlight w:val="green"/>
        </w:rPr>
        <w:t>contributors</w:t>
      </w:r>
      <w:r w:rsidRPr="00204865">
        <w:rPr>
          <w:rStyle w:val="Emphasis"/>
        </w:rPr>
        <w:t xml:space="preserve"> to this enduring stability: limited </w:t>
      </w:r>
      <w:r w:rsidRPr="00204865">
        <w:rPr>
          <w:rStyle w:val="Emphasis"/>
          <w:highlight w:val="green"/>
        </w:rPr>
        <w:t>accessibility</w:t>
      </w:r>
      <w:r w:rsidRPr="00204865">
        <w:rPr>
          <w:rStyle w:val="Emphasis"/>
        </w:rPr>
        <w:t xml:space="preserve">, attributable </w:t>
      </w:r>
      <w:r w:rsidRPr="00204865">
        <w:rPr>
          <w:rStyle w:val="Emphasis"/>
          <w:highlight w:val="green"/>
        </w:rPr>
        <w:t xml:space="preserve">norms, and </w:t>
      </w:r>
      <w:r w:rsidRPr="00204865">
        <w:rPr>
          <w:rStyle w:val="Emphasis"/>
        </w:rPr>
        <w:t xml:space="preserve">environmental </w:t>
      </w:r>
      <w:r w:rsidRPr="00204865">
        <w:rPr>
          <w:rStyle w:val="Emphasis"/>
          <w:highlight w:val="green"/>
        </w:rPr>
        <w:t>interdependence</w:t>
      </w:r>
      <w:r w:rsidRPr="00204865">
        <w:rPr>
          <w:rStyle w:val="Emphasis"/>
        </w:rPr>
        <w:t xml:space="preserve">. A. Limited Accessibility </w:t>
      </w:r>
      <w:r w:rsidRPr="00204865">
        <w:rPr>
          <w:rStyle w:val="Emphasis"/>
          <w:highlight w:val="green"/>
        </w:rPr>
        <w:t>Space is difficult</w:t>
      </w:r>
      <w:r w:rsidRPr="003701D7">
        <w:rPr>
          <w:rFonts w:asciiTheme="majorHAnsi" w:eastAsia="Cambria" w:hAnsiTheme="majorHAnsi" w:cstheme="majorHAnsi"/>
        </w:rPr>
        <w:t xml:space="preserve">. Over 60 years have passed since the first Sputnik launch and only nine countries (ten including the EU) have orbital launch capabilities. Moreover, a launch </w:t>
      </w:r>
      <w:proofErr w:type="spellStart"/>
      <w:r w:rsidRPr="003701D7">
        <w:rPr>
          <w:rFonts w:asciiTheme="majorHAnsi" w:eastAsia="Cambria" w:hAnsiTheme="majorHAnsi" w:cstheme="majorHAnsi"/>
        </w:rPr>
        <w:t>programme</w:t>
      </w:r>
      <w:proofErr w:type="spellEnd"/>
      <w:r w:rsidRPr="003701D7">
        <w:rPr>
          <w:rFonts w:asciiTheme="majorHAnsi" w:eastAsia="Cambria" w:hAnsiTheme="majorHAnsi" w:cstheme="majorHAnsi"/>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3701D7">
        <w:rPr>
          <w:rFonts w:asciiTheme="majorHAnsi" w:eastAsia="Cambria" w:hAnsiTheme="majorHAnsi" w:cstheme="majorHAnsi"/>
          <w:u w:val="single"/>
        </w:rPr>
        <w:t>Although launch technology may become cheaper and easier, it is unclear to what extent these advances will be distributed among presently non-spacefaring nations.</w:t>
      </w:r>
      <w:r w:rsidRPr="003701D7">
        <w:rPr>
          <w:rFonts w:asciiTheme="majorHAnsi" w:eastAsia="Cambria" w:hAnsiTheme="majorHAnsi" w:cstheme="majorHAnsi"/>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3701D7">
        <w:rPr>
          <w:rFonts w:asciiTheme="majorHAnsi" w:eastAsia="Cambria" w:hAnsiTheme="majorHAnsi" w:cstheme="majorHAnsi"/>
          <w:u w:val="single"/>
        </w:rPr>
        <w:t xml:space="preserve">Attributable Norms </w:t>
      </w:r>
      <w:r w:rsidRPr="00204865">
        <w:rPr>
          <w:rStyle w:val="Emphasis"/>
          <w:highlight w:val="green"/>
        </w:rPr>
        <w:t xml:space="preserve">There </w:t>
      </w:r>
      <w:r w:rsidRPr="00204865">
        <w:rPr>
          <w:rStyle w:val="Emphasis"/>
        </w:rPr>
        <w:t xml:space="preserve">also </w:t>
      </w:r>
      <w:r w:rsidRPr="00204865">
        <w:rPr>
          <w:rStyle w:val="Emphasis"/>
          <w:highlight w:val="green"/>
        </w:rPr>
        <w:t>exists a</w:t>
      </w:r>
      <w:r w:rsidRPr="00204865">
        <w:rPr>
          <w:rStyle w:val="Emphasis"/>
        </w:rPr>
        <w:t xml:space="preserve"> long-standing </w:t>
      </w:r>
      <w:r w:rsidRPr="00204865">
        <w:rPr>
          <w:rStyle w:val="Emphasis"/>
          <w:highlight w:val="green"/>
        </w:rPr>
        <w:t xml:space="preserve">normative framework </w:t>
      </w:r>
      <w:proofErr w:type="spellStart"/>
      <w:r w:rsidRPr="00204865">
        <w:rPr>
          <w:rStyle w:val="Emphasis"/>
          <w:highlight w:val="green"/>
        </w:rPr>
        <w:t>favouring</w:t>
      </w:r>
      <w:proofErr w:type="spellEnd"/>
      <w:r w:rsidRPr="00204865">
        <w:rPr>
          <w:rStyle w:val="Emphasis"/>
          <w:highlight w:val="green"/>
        </w:rPr>
        <w:t xml:space="preserve"> </w:t>
      </w:r>
      <w:r w:rsidRPr="00204865">
        <w:rPr>
          <w:rStyle w:val="Emphasis"/>
        </w:rPr>
        <w:t xml:space="preserve">the </w:t>
      </w:r>
      <w:r w:rsidRPr="00204865">
        <w:rPr>
          <w:rStyle w:val="Emphasis"/>
          <w:highlight w:val="green"/>
        </w:rPr>
        <w:t>peace</w:t>
      </w:r>
      <w:r w:rsidRPr="00204865">
        <w:rPr>
          <w:rStyle w:val="Emphasis"/>
        </w:rPr>
        <w:t xml:space="preserve">ful use of space. The effectiveness of this regime, </w:t>
      </w:r>
      <w:proofErr w:type="spellStart"/>
      <w:r w:rsidRPr="00204865">
        <w:rPr>
          <w:rStyle w:val="Emphasis"/>
        </w:rPr>
        <w:t>centred</w:t>
      </w:r>
      <w:proofErr w:type="spellEnd"/>
      <w:r w:rsidRPr="00204865">
        <w:rPr>
          <w:rStyle w:val="Emphasis"/>
        </w:rPr>
        <w:t xml:space="preserve"> around the Outer Space Treaty (OST), is highly contentious and many have pointed out its serious legal and political shortcomings [24]</w:t>
      </w:r>
      <w:proofErr w:type="gramStart"/>
      <w:r w:rsidRPr="00204865">
        <w:rPr>
          <w:rStyle w:val="Emphasis"/>
        </w:rPr>
        <w:t>–[</w:t>
      </w:r>
      <w:proofErr w:type="gramEnd"/>
      <w:r w:rsidRPr="00204865">
        <w:rPr>
          <w:rStyle w:val="Emphasis"/>
        </w:rPr>
        <w:t xml:space="preserve">26]. Nevertheless, this status quo framework </w:t>
      </w:r>
      <w:r w:rsidRPr="00204865">
        <w:rPr>
          <w:rStyle w:val="Emphasis"/>
          <w:highlight w:val="green"/>
        </w:rPr>
        <w:t>has</w:t>
      </w:r>
      <w:r w:rsidRPr="00204865">
        <w:rPr>
          <w:rStyle w:val="Emphasis"/>
        </w:rPr>
        <w:t xml:space="preserve"> somehow </w:t>
      </w:r>
      <w:r w:rsidRPr="00204865">
        <w:rPr>
          <w:rStyle w:val="Emphasis"/>
          <w:highlight w:val="green"/>
        </w:rPr>
        <w:t>supported</w:t>
      </w:r>
      <w:r w:rsidRPr="00204865">
        <w:rPr>
          <w:rStyle w:val="Emphasis"/>
        </w:rPr>
        <w:t xml:space="preserve"> over </w:t>
      </w:r>
      <w:r w:rsidRPr="00204865">
        <w:rPr>
          <w:rStyle w:val="Emphasis"/>
          <w:highlight w:val="green"/>
        </w:rPr>
        <w:t>six decades of</w:t>
      </w:r>
      <w:r w:rsidRPr="00204865">
        <w:rPr>
          <w:rStyle w:val="Emphasis"/>
        </w:rPr>
        <w:t xml:space="preserve"> relative </w:t>
      </w:r>
      <w:r w:rsidRPr="00204865">
        <w:rPr>
          <w:rStyle w:val="Emphasis"/>
          <w:highlight w:val="green"/>
        </w:rPr>
        <w:t>peace</w:t>
      </w:r>
      <w:r w:rsidRPr="00204865">
        <w:rPr>
          <w:rStyle w:val="Emphasis"/>
        </w:rPr>
        <w:t xml:space="preserve"> in orbit. Over these six decades, </w:t>
      </w:r>
      <w:r w:rsidRPr="00204865">
        <w:rPr>
          <w:rStyle w:val="Emphasis"/>
          <w:highlight w:val="green"/>
        </w:rPr>
        <w:t>norms have become</w:t>
      </w:r>
      <w:r w:rsidRPr="00204865">
        <w:rPr>
          <w:rStyle w:val="Emphasis"/>
        </w:rPr>
        <w:t xml:space="preserve"> deeply </w:t>
      </w:r>
      <w:r w:rsidRPr="00204865">
        <w:rPr>
          <w:rStyle w:val="Emphasis"/>
          <w:highlight w:val="green"/>
        </w:rPr>
        <w:t>ingrained</w:t>
      </w:r>
      <w:r w:rsidRPr="00204865">
        <w:rPr>
          <w:rStyle w:val="Emphasis"/>
        </w:rPr>
        <w:t xml:space="preserve"> </w:t>
      </w:r>
    </w:p>
    <w:p w14:paraId="2C10BC12" w14:textId="5F3F9BB6" w:rsidR="00D773B1" w:rsidRDefault="00D773B1" w:rsidP="00204865">
      <w:pPr>
        <w:rPr>
          <w:rStyle w:val="Emphasis"/>
        </w:rPr>
      </w:pPr>
    </w:p>
    <w:p w14:paraId="26457EB1" w14:textId="531A2384" w:rsidR="00EB10BD" w:rsidRDefault="00EB10BD" w:rsidP="00204865">
      <w:pPr>
        <w:rPr>
          <w:rStyle w:val="Emphasis"/>
        </w:rPr>
      </w:pPr>
    </w:p>
    <w:p w14:paraId="2CD16947" w14:textId="77777777" w:rsidR="00EB10BD" w:rsidRDefault="00EB10BD" w:rsidP="00204865">
      <w:pPr>
        <w:rPr>
          <w:rStyle w:val="Emphasis"/>
        </w:rPr>
      </w:pPr>
    </w:p>
    <w:p w14:paraId="5E86908B" w14:textId="6B68BC67" w:rsidR="00204865" w:rsidRPr="00204865" w:rsidRDefault="00204865" w:rsidP="00204865">
      <w:pPr>
        <w:rPr>
          <w:rStyle w:val="Emphasis"/>
        </w:rPr>
      </w:pPr>
      <w:r w:rsidRPr="00204865">
        <w:rPr>
          <w:rStyle w:val="Emphasis"/>
        </w:rPr>
        <w:t xml:space="preserve">into the way states describe and perceive space weaponization. This de facto codification was dramatically demonstrated in 2005 when the US found itself on the short end of a 160-1 UN vote after opposing a non-binding resolution on space weaponization. Although states have occasionally </w:t>
      </w:r>
      <w:r w:rsidRPr="00204865">
        <w:rPr>
          <w:rStyle w:val="Emphasis"/>
          <w:highlight w:val="green"/>
        </w:rPr>
        <w:t>pushed</w:t>
      </w:r>
      <w:r w:rsidRPr="00204865">
        <w:rPr>
          <w:rStyle w:val="Emphasis"/>
        </w:rPr>
        <w:t xml:space="preserve"> the </w:t>
      </w:r>
      <w:r w:rsidRPr="00204865">
        <w:rPr>
          <w:rStyle w:val="Emphasis"/>
          <w:highlight w:val="green"/>
        </w:rPr>
        <w:t>boundaries</w:t>
      </w:r>
      <w:r w:rsidRPr="00204865">
        <w:rPr>
          <w:rStyle w:val="Emphasis"/>
        </w:rPr>
        <w:t xml:space="preserve"> of these norms, this has typically occurred </w:t>
      </w:r>
      <w:r w:rsidRPr="00204865">
        <w:rPr>
          <w:rStyle w:val="Emphasis"/>
          <w:highlight w:val="green"/>
        </w:rPr>
        <w:t>through</w:t>
      </w:r>
      <w:r w:rsidRPr="00204865">
        <w:rPr>
          <w:rStyle w:val="Emphasis"/>
        </w:rPr>
        <w:t xml:space="preserve"> incremental </w:t>
      </w:r>
      <w:r w:rsidRPr="00204865">
        <w:rPr>
          <w:rStyle w:val="Emphasis"/>
          <w:highlight w:val="green"/>
        </w:rPr>
        <w:t>legal re-</w:t>
      </w:r>
      <w:r w:rsidRPr="00204865">
        <w:rPr>
          <w:rStyle w:val="Emphasis"/>
          <w:highlight w:val="green"/>
        </w:rPr>
        <w:lastRenderedPageBreak/>
        <w:t>interpretation rather than</w:t>
      </w:r>
      <w:r w:rsidRPr="00204865">
        <w:rPr>
          <w:rStyle w:val="Emphasis"/>
        </w:rPr>
        <w:t xml:space="preserve"> outright </w:t>
      </w:r>
      <w:r w:rsidRPr="00204865">
        <w:rPr>
          <w:rStyle w:val="Emphasis"/>
          <w:highlight w:val="green"/>
        </w:rPr>
        <w:t>opposition</w:t>
      </w:r>
      <w:r w:rsidRPr="003701D7">
        <w:rPr>
          <w:rFonts w:asciiTheme="majorHAnsi" w:eastAsia="Cambria" w:hAnsiTheme="majorHAnsi" w:cstheme="majorHAnsi"/>
        </w:rPr>
        <w:t xml:space="preserve"> [27]. </w:t>
      </w:r>
      <w:r w:rsidRPr="003701D7">
        <w:rPr>
          <w:rFonts w:asciiTheme="majorHAnsi" w:eastAsia="Cambria" w:hAnsiTheme="majorHAnsi" w:cstheme="majorHAnsi"/>
          <w:u w:val="single"/>
        </w:rPr>
        <w:t xml:space="preserve">Even the most notable incidents, such as the 2007-2008 US and Chinese ASAT demonstrations, were couched in rhetoric from both the norm violators and defenders, depicting space as a </w:t>
      </w:r>
      <w:proofErr w:type="gramStart"/>
      <w:r w:rsidRPr="003701D7">
        <w:rPr>
          <w:rFonts w:asciiTheme="majorHAnsi" w:eastAsia="Cambria" w:hAnsiTheme="majorHAnsi" w:cstheme="majorHAnsi"/>
          <w:u w:val="single"/>
        </w:rPr>
        <w:t>peaceful global commons</w:t>
      </w:r>
      <w:proofErr w:type="gramEnd"/>
      <w:r w:rsidRPr="003701D7">
        <w:rPr>
          <w:rFonts w:asciiTheme="majorHAnsi" w:eastAsia="Cambria" w:hAnsiTheme="majorHAnsi" w:cstheme="majorHAnsi"/>
        </w:rPr>
        <w:t xml:space="preserve"> [27, p. 56]. Altogether, this suggests that </w:t>
      </w:r>
      <w:r w:rsidRPr="00204865">
        <w:rPr>
          <w:rStyle w:val="Emphasis"/>
          <w:highlight w:val="green"/>
        </w:rPr>
        <w:t>states perceive real costs</w:t>
      </w:r>
      <w:r w:rsidRPr="00204865">
        <w:rPr>
          <w:rStyle w:val="Emphasis"/>
        </w:rPr>
        <w:t xml:space="preserve"> to breaking this normative tradition and may even moderate their </w:t>
      </w:r>
      <w:proofErr w:type="spellStart"/>
      <w:r w:rsidRPr="00204865">
        <w:rPr>
          <w:rStyle w:val="Emphasis"/>
        </w:rPr>
        <w:t>behaviours</w:t>
      </w:r>
      <w:proofErr w:type="spellEnd"/>
      <w:r w:rsidRPr="00204865">
        <w:rPr>
          <w:rStyle w:val="Emphasis"/>
        </w:rPr>
        <w:t xml:space="preserve"> accordingly. One further factor supporting this norms regime is the high degree of attributability surrounding ASAT weapons. </w:t>
      </w:r>
      <w:r w:rsidRPr="00204865">
        <w:rPr>
          <w:rStyle w:val="Emphasis"/>
          <w:highlight w:val="green"/>
        </w:rPr>
        <w:t>For kinetic ASAT technology, plausible deniability and stealth are</w:t>
      </w:r>
      <w:r w:rsidRPr="00204865">
        <w:rPr>
          <w:rStyle w:val="Emphasis"/>
        </w:rPr>
        <w:t xml:space="preserve"> essentially </w:t>
      </w:r>
      <w:r w:rsidRPr="00204865">
        <w:rPr>
          <w:rStyle w:val="Emphasis"/>
          <w:highlight w:val="green"/>
        </w:rPr>
        <w:t>impossible</w:t>
      </w:r>
      <w:r w:rsidRPr="00204865">
        <w:rPr>
          <w:rStyle w:val="Emphasis"/>
        </w:rPr>
        <w:t>. The literally explosive act of launching a rocket cannot evade detection and, if used offensively, retaliation. This</w:t>
      </w:r>
      <w:r w:rsidRPr="00204865">
        <w:rPr>
          <w:rStyle w:val="Emphasis"/>
          <w:highlight w:val="green"/>
        </w:rPr>
        <w:t xml:space="preserve"> imposes</w:t>
      </w:r>
      <w:r w:rsidRPr="00204865">
        <w:rPr>
          <w:rStyle w:val="Emphasis"/>
        </w:rPr>
        <w:t xml:space="preserve"> high </w:t>
      </w:r>
      <w:r w:rsidRPr="00204865">
        <w:rPr>
          <w:rStyle w:val="Emphasis"/>
          <w:highlight w:val="green"/>
        </w:rPr>
        <w:t>diplomatic costs on ASAT usage</w:t>
      </w:r>
      <w:r w:rsidRPr="00204865">
        <w:rPr>
          <w:rStyle w:val="Emphasis"/>
        </w:rPr>
        <w:t xml:space="preserve"> and testing, particularly during peacetime. C. </w:t>
      </w:r>
      <w:r w:rsidRPr="00204865">
        <w:rPr>
          <w:rStyle w:val="Emphasis"/>
          <w:highlight w:val="green"/>
        </w:rPr>
        <w:t>Environmental Interdependence</w:t>
      </w:r>
      <w:r w:rsidRPr="00204865">
        <w:rPr>
          <w:rStyle w:val="Emphasis"/>
        </w:rPr>
        <w:t xml:space="preserve"> A third stabilizing force relates to the orbital debris consequences of ASATs. </w:t>
      </w:r>
      <w:r w:rsidRPr="00204865">
        <w:rPr>
          <w:rStyle w:val="Emphasis"/>
          <w:highlight w:val="green"/>
        </w:rPr>
        <w:t>China’s 2007 ASAT demonstration</w:t>
      </w:r>
      <w:r w:rsidRPr="00204865">
        <w:rPr>
          <w:rStyle w:val="Emphasis"/>
        </w:rPr>
        <w:t xml:space="preserve"> was the </w:t>
      </w:r>
      <w:r w:rsidRPr="00204865">
        <w:rPr>
          <w:rStyle w:val="Emphasis"/>
          <w:highlight w:val="green"/>
        </w:rPr>
        <w:t>largest debris-generating event in history</w:t>
      </w:r>
      <w:r w:rsidRPr="003701D7">
        <w:rPr>
          <w:rFonts w:asciiTheme="majorHAnsi" w:eastAsia="Cambria" w:hAnsiTheme="majorHAnsi" w:cstheme="majorHAnsi"/>
          <w:u w:val="single"/>
        </w:rPr>
        <w:t>, as the targeted satellite dissipated into thousands of dangerous debris particles</w:t>
      </w:r>
      <w:r w:rsidRPr="003701D7">
        <w:rPr>
          <w:rFonts w:asciiTheme="majorHAnsi" w:eastAsia="Cambria" w:hAnsiTheme="majorHAnsi" w:cstheme="majorHAnsi"/>
        </w:rPr>
        <w:t xml:space="preserve"> [28, p. 4]. Since debris particles are indiscriminate and unpredictable, they often threaten the attacker’s own space assets [22, p. 420]. This is compounded by Kessler syndrome, </w:t>
      </w:r>
      <w:r w:rsidRPr="003701D7">
        <w:rPr>
          <w:rFonts w:asciiTheme="majorHAnsi" w:eastAsia="Cambria" w:hAnsiTheme="majorHAnsi" w:cstheme="majorHAnsi"/>
          <w:u w:val="single"/>
        </w:rPr>
        <w:t>a phenomenon whereby orbital debris ‘breeds’ as large pieces of debris collide and disintegrate. As space debris remains in orbit for hundreds of years, the cascade effect of an ASAT attack can constrain the attacker’s long-term use of space</w:t>
      </w:r>
      <w:r w:rsidRPr="003701D7">
        <w:rPr>
          <w:rFonts w:asciiTheme="majorHAnsi" w:eastAsia="Cambria" w:hAnsiTheme="majorHAnsi" w:cstheme="majorHAnsi"/>
        </w:rPr>
        <w:t xml:space="preserve"> [29, pp. 295– 296]. </w:t>
      </w:r>
      <w:r w:rsidRPr="00204865">
        <w:rPr>
          <w:rStyle w:val="Emphasis"/>
          <w:highlight w:val="green"/>
        </w:rPr>
        <w:t xml:space="preserve">Any state with </w:t>
      </w:r>
      <w:r w:rsidRPr="00204865">
        <w:rPr>
          <w:rStyle w:val="Emphasis"/>
        </w:rPr>
        <w:t xml:space="preserve">kinetic ASAT </w:t>
      </w:r>
      <w:r w:rsidRPr="00204865">
        <w:rPr>
          <w:rStyle w:val="Emphasis"/>
          <w:highlight w:val="green"/>
        </w:rPr>
        <w:t>capabilities will</w:t>
      </w:r>
      <w:r w:rsidRPr="00204865">
        <w:rPr>
          <w:rStyle w:val="Emphasis"/>
        </w:rPr>
        <w:t xml:space="preserve"> likely </w:t>
      </w:r>
      <w:r w:rsidRPr="00204865">
        <w:rPr>
          <w:rStyle w:val="Emphasis"/>
          <w:highlight w:val="green"/>
        </w:rPr>
        <w:t>also operate satellites</w:t>
      </w:r>
      <w:r w:rsidRPr="00204865">
        <w:rPr>
          <w:rStyle w:val="Emphasis"/>
        </w:rPr>
        <w:t xml:space="preserve"> of its own, </w:t>
      </w:r>
      <w:r w:rsidRPr="00204865">
        <w:rPr>
          <w:rStyle w:val="Emphasis"/>
          <w:highlight w:val="green"/>
        </w:rPr>
        <w:t>and</w:t>
      </w:r>
      <w:r w:rsidRPr="00204865">
        <w:rPr>
          <w:rStyle w:val="Emphasis"/>
        </w:rPr>
        <w:t xml:space="preserve"> they </w:t>
      </w:r>
      <w:r w:rsidRPr="00204865">
        <w:rPr>
          <w:rStyle w:val="Emphasis"/>
          <w:highlight w:val="green"/>
        </w:rPr>
        <w:t>are</w:t>
      </w:r>
      <w:r w:rsidRPr="00204865">
        <w:rPr>
          <w:rStyle w:val="Emphasis"/>
        </w:rPr>
        <w:t xml:space="preserve"> necessarily </w:t>
      </w:r>
      <w:r w:rsidRPr="00204865">
        <w:rPr>
          <w:rStyle w:val="Emphasis"/>
          <w:highlight w:val="green"/>
        </w:rPr>
        <w:t>exposed to</w:t>
      </w:r>
      <w:r w:rsidRPr="00204865">
        <w:rPr>
          <w:rStyle w:val="Emphasis"/>
        </w:rPr>
        <w:t xml:space="preserve"> this </w:t>
      </w:r>
      <w:r w:rsidRPr="00204865">
        <w:rPr>
          <w:rStyle w:val="Emphasis"/>
          <w:highlight w:val="green"/>
        </w:rPr>
        <w:t>collateral damage</w:t>
      </w:r>
      <w:r w:rsidRPr="00204865">
        <w:rPr>
          <w:rStyle w:val="Emphasis"/>
        </w:rPr>
        <w:t xml:space="preserve"> threat. </w:t>
      </w:r>
      <w:r w:rsidRPr="00204865">
        <w:rPr>
          <w:rStyle w:val="Emphasis"/>
          <w:highlight w:val="green"/>
        </w:rPr>
        <w:t>Space debris</w:t>
      </w:r>
      <w:r w:rsidRPr="00204865">
        <w:rPr>
          <w:rStyle w:val="Emphasis"/>
        </w:rPr>
        <w:t xml:space="preserve"> thus </w:t>
      </w:r>
      <w:r w:rsidRPr="00204865">
        <w:rPr>
          <w:rStyle w:val="Emphasis"/>
          <w:highlight w:val="green"/>
        </w:rPr>
        <w:t>acts as a strong</w:t>
      </w:r>
      <w:r w:rsidRPr="00204865">
        <w:rPr>
          <w:rStyle w:val="Emphasis"/>
        </w:rPr>
        <w:t xml:space="preserve"> strategic </w:t>
      </w:r>
      <w:r w:rsidRPr="00204865">
        <w:rPr>
          <w:rStyle w:val="Emphasis"/>
          <w:highlight w:val="green"/>
        </w:rPr>
        <w:t>deterrent</w:t>
      </w:r>
      <w:r w:rsidRPr="00204865">
        <w:rPr>
          <w:rStyle w:val="Emphasis"/>
        </w:rPr>
        <w:t xml:space="preserve"> to ASAT usage. </w:t>
      </w:r>
    </w:p>
    <w:p w14:paraId="6B63FFFB" w14:textId="70BE6806" w:rsidR="000C7FE8" w:rsidRDefault="00696FCD" w:rsidP="00696FCD">
      <w:pPr>
        <w:pStyle w:val="Heading3"/>
        <w:rPr>
          <w:rStyle w:val="Emphasis"/>
        </w:rPr>
      </w:pPr>
      <w:r>
        <w:rPr>
          <w:rStyle w:val="Emphasis"/>
        </w:rPr>
        <w:lastRenderedPageBreak/>
        <w:t>Food wars</w:t>
      </w:r>
    </w:p>
    <w:p w14:paraId="1FE0EEE6" w14:textId="77777777" w:rsidR="00DE6D25" w:rsidRDefault="00DE6D25" w:rsidP="00DE6D25">
      <w:pPr>
        <w:pStyle w:val="NormalWeb"/>
        <w:spacing w:before="0" w:beforeAutospacing="0" w:after="160" w:afterAutospacing="0"/>
        <w:rPr>
          <w:color w:val="000000"/>
          <w:sz w:val="12"/>
          <w:szCs w:val="12"/>
        </w:rPr>
      </w:pPr>
    </w:p>
    <w:p w14:paraId="1339BC9B" w14:textId="77777777" w:rsidR="00DE6D25" w:rsidRPr="00580FEA" w:rsidRDefault="00DE6D25" w:rsidP="00DE6D25">
      <w:pPr>
        <w:pStyle w:val="Heading4"/>
      </w:pPr>
      <w:r>
        <w:t>Empirics prove – no food wars</w:t>
      </w:r>
    </w:p>
    <w:p w14:paraId="290551FD" w14:textId="77777777" w:rsidR="00DE6D25" w:rsidRPr="00E967B0" w:rsidRDefault="00DE6D25" w:rsidP="00DE6D25">
      <w:pPr>
        <w:rPr>
          <w:rStyle w:val="Style13ptBold"/>
        </w:rPr>
      </w:pPr>
      <w:proofErr w:type="spellStart"/>
      <w:r w:rsidRPr="00622193">
        <w:rPr>
          <w:rStyle w:val="Style13ptBold"/>
        </w:rPr>
        <w:t>Salehyan</w:t>
      </w:r>
      <w:proofErr w:type="spellEnd"/>
      <w:r w:rsidRPr="00622193">
        <w:rPr>
          <w:rStyle w:val="Style13ptBold"/>
        </w:rPr>
        <w:t xml:space="preserve"> 7</w:t>
      </w:r>
      <w:r>
        <w:rPr>
          <w:rStyle w:val="Style13ptBold"/>
        </w:rPr>
        <w:t xml:space="preserve"> </w:t>
      </w:r>
      <w:r w:rsidRPr="00E967B0">
        <w:rPr>
          <w:rStyle w:val="Style13ptBold"/>
          <w:b w:val="0"/>
          <w:sz w:val="24"/>
        </w:rPr>
        <w:t>[</w:t>
      </w:r>
      <w:proofErr w:type="spellStart"/>
      <w:r w:rsidRPr="00E967B0">
        <w:rPr>
          <w:rStyle w:val="Style13ptBold"/>
          <w:b w:val="0"/>
          <w:sz w:val="24"/>
        </w:rPr>
        <w:t>Idean</w:t>
      </w:r>
      <w:proofErr w:type="spellEnd"/>
      <w:r w:rsidRPr="00E967B0">
        <w:rPr>
          <w:rStyle w:val="Style13ptBold"/>
          <w:b w:val="0"/>
          <w:sz w:val="24"/>
        </w:rPr>
        <w:t>, assistant professor of political science - University of North Texas, “The new myth about climate change,” http://www.foreignpolicy.com/story/cms.php?story_id=3922]</w:t>
      </w:r>
    </w:p>
    <w:p w14:paraId="4F6A413A" w14:textId="77777777" w:rsidR="00EB10BD" w:rsidRDefault="00DE6D25" w:rsidP="00DE6D25">
      <w:pPr>
        <w:pStyle w:val="NoSpacing"/>
        <w:rPr>
          <w:rStyle w:val="StyleUnderline"/>
          <w:rFonts w:cs="Arial"/>
        </w:rPr>
      </w:pPr>
      <w:r w:rsidRPr="00E967B0">
        <w:rPr>
          <w:iCs/>
          <w:sz w:val="16"/>
        </w:rPr>
        <w:t xml:space="preserve">First, aside from a few anecdotes, </w:t>
      </w:r>
      <w:r w:rsidRPr="00A776A6">
        <w:rPr>
          <w:rStyle w:val="StyleUnderline"/>
          <w:rFonts w:cs="Arial"/>
          <w:highlight w:val="green"/>
        </w:rPr>
        <w:t>there is little systematic empirical evidence that resource scarcity</w:t>
      </w:r>
      <w:r w:rsidRPr="00580FEA">
        <w:rPr>
          <w:rStyle w:val="StyleUnderline"/>
          <w:rFonts w:cs="Arial"/>
        </w:rPr>
        <w:t xml:space="preserve"> and changing environmental conditions </w:t>
      </w:r>
      <w:r w:rsidRPr="00A776A6">
        <w:rPr>
          <w:rStyle w:val="StyleUnderline"/>
          <w:rFonts w:cs="Arial"/>
          <w:highlight w:val="green"/>
        </w:rPr>
        <w:t>lead to conflict</w:t>
      </w:r>
      <w:r w:rsidRPr="00580FEA">
        <w:rPr>
          <w:rStyle w:val="StyleUnderline"/>
          <w:rFonts w:cs="Arial"/>
        </w:rPr>
        <w:t xml:space="preserve">. In fact, </w:t>
      </w:r>
      <w:r w:rsidRPr="00A776A6">
        <w:rPr>
          <w:rStyle w:val="StyleUnderline"/>
          <w:rFonts w:cs="Arial"/>
          <w:highlight w:val="green"/>
        </w:rPr>
        <w:t>several studies have shown that an abundance of natural resources is more likely to contribute to conflict</w:t>
      </w:r>
      <w:r w:rsidRPr="00580FEA">
        <w:rPr>
          <w:rStyle w:val="StyleUnderline"/>
          <w:rFonts w:cs="Arial"/>
        </w:rPr>
        <w:t>.</w:t>
      </w:r>
      <w:r w:rsidRPr="00E967B0">
        <w:rPr>
          <w:iCs/>
          <w:sz w:val="16"/>
        </w:rPr>
        <w:t xml:space="preserve"> Moreover, </w:t>
      </w:r>
      <w:r w:rsidRPr="00A776A6">
        <w:rPr>
          <w:rStyle w:val="StyleUnderline"/>
          <w:rFonts w:cs="Arial"/>
          <w:highlight w:val="green"/>
        </w:rPr>
        <w:t>even as the planet has warmed</w:t>
      </w:r>
      <w:r w:rsidRPr="00580FEA">
        <w:rPr>
          <w:rStyle w:val="StyleUnderline"/>
          <w:rFonts w:cs="Arial"/>
        </w:rPr>
        <w:t xml:space="preserve">, the </w:t>
      </w:r>
      <w:r w:rsidRPr="00A776A6">
        <w:rPr>
          <w:rStyle w:val="StyleUnderline"/>
          <w:rFonts w:cs="Arial"/>
          <w:highlight w:val="green"/>
        </w:rPr>
        <w:t>number of civil wars and insurgencies has decreased</w:t>
      </w:r>
      <w:r w:rsidRPr="00580FEA">
        <w:rPr>
          <w:rStyle w:val="StyleUnderline"/>
          <w:rFonts w:cs="Arial"/>
        </w:rPr>
        <w:t xml:space="preserve"> </w:t>
      </w:r>
    </w:p>
    <w:p w14:paraId="71759577" w14:textId="77777777" w:rsidR="00EB10BD" w:rsidRDefault="00EB10BD" w:rsidP="00DE6D25">
      <w:pPr>
        <w:pStyle w:val="NoSpacing"/>
        <w:rPr>
          <w:rStyle w:val="StyleUnderline"/>
          <w:rFonts w:cs="Arial"/>
        </w:rPr>
      </w:pPr>
    </w:p>
    <w:p w14:paraId="19334736" w14:textId="77777777" w:rsidR="00EB10BD" w:rsidRDefault="00EB10BD" w:rsidP="00DE6D25">
      <w:pPr>
        <w:pStyle w:val="NoSpacing"/>
        <w:rPr>
          <w:rStyle w:val="StyleUnderline"/>
          <w:rFonts w:cs="Arial"/>
        </w:rPr>
      </w:pPr>
    </w:p>
    <w:p w14:paraId="4C271BEB" w14:textId="46F3FCBA" w:rsidR="00DE6D25" w:rsidRDefault="00DE6D25" w:rsidP="00DE6D25">
      <w:pPr>
        <w:pStyle w:val="NoSpacing"/>
        <w:rPr>
          <w:rStyle w:val="StyleUnderline"/>
          <w:rFonts w:cs="Arial"/>
          <w:highlight w:val="green"/>
        </w:rPr>
      </w:pPr>
      <w:r w:rsidRPr="00580FEA">
        <w:rPr>
          <w:rStyle w:val="StyleUnderline"/>
          <w:rFonts w:cs="Arial"/>
        </w:rPr>
        <w:t xml:space="preserve">dramatically. </w:t>
      </w:r>
      <w:r w:rsidRPr="00A776A6">
        <w:rPr>
          <w:rStyle w:val="StyleUnderline"/>
          <w:rFonts w:cs="Arial"/>
          <w:highlight w:val="green"/>
        </w:rPr>
        <w:t>Data</w:t>
      </w:r>
      <w:r w:rsidRPr="00580FEA">
        <w:rPr>
          <w:rStyle w:val="StyleUnderline"/>
          <w:rFonts w:cs="Arial"/>
        </w:rPr>
        <w:t xml:space="preserve"> collected by researchers at Uppsala </w:t>
      </w:r>
      <w:r w:rsidRPr="00E967B0">
        <w:rPr>
          <w:iCs/>
          <w:sz w:val="16"/>
        </w:rPr>
        <w:t xml:space="preserve">University and the International Peace Research Institute, Oslo </w:t>
      </w:r>
      <w:r w:rsidRPr="00A776A6">
        <w:rPr>
          <w:rStyle w:val="StyleUnderline"/>
          <w:rFonts w:cs="Arial"/>
          <w:highlight w:val="green"/>
        </w:rPr>
        <w:t>shows a steep decline in the number of armed conflicts</w:t>
      </w:r>
      <w:r w:rsidRPr="00580FEA">
        <w:rPr>
          <w:rStyle w:val="StyleUnderline"/>
          <w:rFonts w:cs="Arial"/>
        </w:rPr>
        <w:t xml:space="preserve"> around the world. </w:t>
      </w:r>
      <w:r w:rsidRPr="00E967B0">
        <w:rPr>
          <w:iCs/>
          <w:sz w:val="16"/>
        </w:rPr>
        <w:t xml:space="preserve">Between 1989 and 2002, some </w:t>
      </w:r>
      <w:proofErr w:type="gramStart"/>
      <w:r w:rsidRPr="00E967B0">
        <w:rPr>
          <w:iCs/>
          <w:sz w:val="16"/>
        </w:rPr>
        <w:t>100 armed</w:t>
      </w:r>
      <w:proofErr w:type="gramEnd"/>
      <w:r w:rsidRPr="00E967B0">
        <w:rPr>
          <w:iCs/>
          <w:sz w:val="16"/>
        </w:rPr>
        <w:t xml:space="preserve"> conflicts came to an end, including the wars in Mozambique, Nicaragua, and Cambodia. </w:t>
      </w:r>
      <w:r w:rsidRPr="00580FEA">
        <w:rPr>
          <w:rStyle w:val="StyleUnderline"/>
          <w:rFonts w:cs="Arial"/>
        </w:rPr>
        <w:t xml:space="preserve">If global warming causes conflict, </w:t>
      </w:r>
      <w:r w:rsidRPr="00A776A6">
        <w:rPr>
          <w:rStyle w:val="StyleUnderline"/>
          <w:rFonts w:cs="Arial"/>
          <w:highlight w:val="green"/>
        </w:rPr>
        <w:t>we should not be witnessing this downward trend</w:t>
      </w:r>
    </w:p>
    <w:p w14:paraId="1366EB61" w14:textId="77777777" w:rsidR="00DE6D25" w:rsidRPr="00B21388" w:rsidRDefault="00DE6D25" w:rsidP="00DE6D25">
      <w:pPr>
        <w:pStyle w:val="NoSpacing"/>
        <w:rPr>
          <w:rFonts w:cs="Arial"/>
          <w:b/>
          <w:u w:val="single"/>
        </w:rPr>
      </w:pPr>
    </w:p>
    <w:p w14:paraId="01430796" w14:textId="4D242318" w:rsidR="00743D29" w:rsidRDefault="00743D29" w:rsidP="00DE6D25">
      <w:pPr>
        <w:pStyle w:val="Heading4"/>
      </w:pPr>
      <w:r>
        <w:t xml:space="preserve">Even if war happens over food doesn’t go nuclear </w:t>
      </w:r>
      <w:r>
        <w:sym w:font="Wingdings" w:char="F0E0"/>
      </w:r>
      <w:r>
        <w:t xml:space="preserve"> wars they listed did not</w:t>
      </w:r>
    </w:p>
    <w:p w14:paraId="6E609604" w14:textId="012B9D6D" w:rsidR="00DE6D25" w:rsidRPr="00E967B0" w:rsidRDefault="00DE6D25" w:rsidP="00DE6D25">
      <w:pPr>
        <w:pStyle w:val="Heading4"/>
      </w:pPr>
      <w:r w:rsidRPr="00E967B0">
        <w:t>Won’t go to war over food</w:t>
      </w:r>
      <w:r>
        <w:t xml:space="preserve"> – innovation solves</w:t>
      </w:r>
    </w:p>
    <w:p w14:paraId="0A6816FC" w14:textId="77777777" w:rsidR="00DE6D25" w:rsidRPr="00E967B0" w:rsidRDefault="00DE6D25" w:rsidP="00DE6D25">
      <w:pPr>
        <w:rPr>
          <w:rStyle w:val="Style13ptBold"/>
          <w:b w:val="0"/>
          <w:sz w:val="24"/>
        </w:rPr>
      </w:pPr>
      <w:r w:rsidRPr="00E967B0">
        <w:rPr>
          <w:rStyle w:val="Style13ptBold"/>
        </w:rPr>
        <w:t xml:space="preserve">Chang </w:t>
      </w:r>
      <w:r w:rsidRPr="00E967B0">
        <w:rPr>
          <w:rStyle w:val="Style13ptBold"/>
          <w:b w:val="0"/>
          <w:sz w:val="24"/>
        </w:rPr>
        <w:t>2/21/</w:t>
      </w:r>
      <w:r w:rsidRPr="00E967B0">
        <w:rPr>
          <w:rStyle w:val="Style13ptBold"/>
        </w:rPr>
        <w:t xml:space="preserve">11 </w:t>
      </w:r>
      <w:r w:rsidRPr="00E967B0">
        <w:rPr>
          <w:rStyle w:val="Style13ptBold"/>
          <w:b w:val="0"/>
          <w:sz w:val="24"/>
        </w:rPr>
        <w:t xml:space="preserve">Gordon G Chang, Graduated Cornell Law School “Global Food Wars” http://blogs.forbes.com/gordonchang/2011/02/21/global-food-wars/ </w:t>
      </w:r>
    </w:p>
    <w:p w14:paraId="56467B04" w14:textId="77777777" w:rsidR="00DE6D25" w:rsidRPr="00E967B0" w:rsidRDefault="00DE6D25" w:rsidP="00DE6D25">
      <w:pPr>
        <w:rPr>
          <w:b/>
          <w:sz w:val="22"/>
          <w:u w:val="single"/>
        </w:rPr>
      </w:pPr>
      <w:r>
        <w:t xml:space="preserve">In any event, food-price increases have apparently been factors in the unrest now sweeping North Africa and the Middle East. The poor spend up to half their disposable income on edibles, making rapid food inflation a cause of concern for dictators, strongmen, and assorted autocrats everywhere. So even if </w:t>
      </w:r>
      <w:r w:rsidRPr="00A776A6">
        <w:rPr>
          <w:rStyle w:val="StyleUnderline"/>
          <w:highlight w:val="green"/>
        </w:rPr>
        <w:t>humankind does not go to war over bad harvests</w:t>
      </w:r>
      <w:r>
        <w:t xml:space="preserve">, </w:t>
      </w:r>
      <w:proofErr w:type="spellStart"/>
      <w:r>
        <w:t>Paskal</w:t>
      </w:r>
      <w:proofErr w:type="spellEnd"/>
      <w:r>
        <w:t xml:space="preserve"> may be right when she contends that climate change may end up altering the global </w:t>
      </w:r>
      <w:r w:rsidRPr="00A776A6">
        <w:t xml:space="preserve">map. </w:t>
      </w:r>
      <w:r w:rsidRPr="00A776A6">
        <w:rPr>
          <w:rStyle w:val="StyleUnderline"/>
        </w:rPr>
        <w:t>This is not the first time in human history that food shortages looked like they would be the motor of violent geopolitical change.</w:t>
      </w:r>
      <w:r w:rsidRPr="00B84BB8">
        <w:rPr>
          <w:rStyle w:val="StyleUnderline"/>
        </w:rPr>
        <w:t xml:space="preserve"> Yet </w:t>
      </w:r>
      <w:r w:rsidRPr="00A776A6">
        <w:rPr>
          <w:rStyle w:val="StyleUnderline"/>
          <w:highlight w:val="green"/>
        </w:rPr>
        <w:t>amazing agronomic advances</w:t>
      </w:r>
      <w:r w:rsidRPr="00B84BB8">
        <w:rPr>
          <w:rStyle w:val="StyleUnderline"/>
        </w:rPr>
        <w:t xml:space="preserve">, especially Norman </w:t>
      </w:r>
      <w:r w:rsidRPr="00A776A6">
        <w:rPr>
          <w:rStyle w:val="StyleUnderline"/>
          <w:highlight w:val="green"/>
        </w:rPr>
        <w:t>Borlaug’s Green Revolution</w:t>
      </w:r>
      <w:r w:rsidRPr="00B84BB8">
        <w:rPr>
          <w:rStyle w:val="StyleUnderline"/>
        </w:rPr>
        <w:t xml:space="preserve"> in the middle of the 20th century</w:t>
      </w:r>
      <w:r w:rsidRPr="00A776A6">
        <w:rPr>
          <w:rStyle w:val="StyleUnderline"/>
        </w:rPr>
        <w:t xml:space="preserve">, have </w:t>
      </w:r>
      <w:r w:rsidRPr="00A776A6">
        <w:rPr>
          <w:rStyle w:val="StyleUnderline"/>
          <w:highlight w:val="green"/>
        </w:rPr>
        <w:t>consistently proved the pessimists wrong</w:t>
      </w:r>
      <w:r w:rsidRPr="00B84BB8">
        <w:rPr>
          <w:rStyle w:val="StyleUnderline"/>
        </w:rPr>
        <w:t xml:space="preserve">. </w:t>
      </w:r>
      <w:r w:rsidRPr="00A776A6">
        <w:rPr>
          <w:rStyle w:val="StyleUnderline"/>
        </w:rPr>
        <w:t xml:space="preserve">In these days </w:t>
      </w:r>
      <w:r w:rsidRPr="00A776A6">
        <w:rPr>
          <w:rStyle w:val="StyleUnderline"/>
          <w:highlight w:val="green"/>
        </w:rPr>
        <w:t xml:space="preserve">when capitalism is being blamed for </w:t>
      </w:r>
      <w:r w:rsidRPr="00A776A6">
        <w:rPr>
          <w:rStyle w:val="StyleUnderline"/>
        </w:rPr>
        <w:t xml:space="preserve">most </w:t>
      </w:r>
      <w:r w:rsidRPr="00A776A6">
        <w:rPr>
          <w:rStyle w:val="StyleUnderline"/>
          <w:highlight w:val="green"/>
        </w:rPr>
        <w:t xml:space="preserve">everything, it’s important to remember the power of human innovation </w:t>
      </w:r>
      <w:r w:rsidRPr="00A776A6">
        <w:rPr>
          <w:rStyle w:val="StyleUnderline"/>
        </w:rPr>
        <w:t>in free societies—and</w:t>
      </w:r>
      <w:r w:rsidRPr="00B84BB8">
        <w:rPr>
          <w:rStyle w:val="StyleUnderline"/>
        </w:rPr>
        <w:t xml:space="preserve"> the efficiency of free markets. </w:t>
      </w:r>
    </w:p>
    <w:p w14:paraId="68EA2E81" w14:textId="6A368CFF" w:rsidR="00DE6D25" w:rsidRDefault="00696FCD" w:rsidP="00696FCD">
      <w:pPr>
        <w:pStyle w:val="Heading3"/>
        <w:rPr>
          <w:rStyle w:val="Emphasis"/>
        </w:rPr>
      </w:pPr>
      <w:r>
        <w:rPr>
          <w:rStyle w:val="Emphasis"/>
        </w:rPr>
        <w:lastRenderedPageBreak/>
        <w:t>Second contention</w:t>
      </w:r>
    </w:p>
    <w:p w14:paraId="7B06F3D6" w14:textId="77777777" w:rsidR="00DE6D25" w:rsidRDefault="00DE6D25" w:rsidP="00DE6D25">
      <w:pPr>
        <w:pStyle w:val="Heading4"/>
      </w:pP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54C544F0" w14:textId="77777777" w:rsidR="00DE6D25" w:rsidRDefault="00DE6D25" w:rsidP="00DE6D25">
      <w:pPr>
        <w:spacing w:line="257" w:lineRule="auto"/>
      </w:pPr>
      <w:r>
        <w:rPr>
          <w:b/>
          <w:sz w:val="28"/>
          <w:szCs w:val="28"/>
          <w:u w:val="single"/>
        </w:rPr>
        <w:t xml:space="preserve">Kapoor &amp; </w:t>
      </w:r>
      <w:proofErr w:type="spellStart"/>
      <w:r>
        <w:rPr>
          <w:b/>
          <w:sz w:val="28"/>
          <w:szCs w:val="28"/>
          <w:u w:val="single"/>
        </w:rPr>
        <w:t>Todi</w:t>
      </w:r>
      <w:proofErr w:type="spellEnd"/>
      <w:r>
        <w:rPr>
          <w:b/>
          <w:sz w:val="28"/>
          <w:szCs w:val="28"/>
          <w:u w:val="single"/>
        </w:rPr>
        <w:t xml:space="preserve"> 21</w:t>
      </w:r>
      <w:r>
        <w:t>[</w:t>
      </w:r>
      <w:sdt>
        <w:sdtPr>
          <w:tag w:val="goog_rdk_0"/>
          <w:id w:val="1713304637"/>
        </w:sdtPr>
        <w:sdtContent>
          <w:commentRangeStart w:id="1"/>
        </w:sdtContent>
      </w:sdt>
      <w:r>
        <w:t xml:space="preserve">Khushi Kapoor and Keshav </w:t>
      </w:r>
      <w:proofErr w:type="spellStart"/>
      <w:r>
        <w:t>Todi</w:t>
      </w:r>
      <w:commentRangeEnd w:id="1"/>
      <w:proofErr w:type="spellEnd"/>
      <w:r>
        <w:commentReference w:id="1"/>
      </w:r>
      <w:r>
        <w:t xml:space="preserve"> On March 20, 2021, 3-20-2021, "The </w:t>
      </w:r>
      <w:proofErr w:type="spellStart"/>
      <w:r>
        <w:t>Privatisation</w:t>
      </w:r>
      <w:proofErr w:type="spellEnd"/>
      <w:r>
        <w:t xml:space="preserve"> of Space Exploration – Finance and Investment Cell, SRCC," Finance and Investment Cell Shri Ram College of Commerce is a student-driven initiative to facilitate knowledge sharing on matters of finance, geopolitics and economy, at Shri Ram College of Commerce and at the university level. The cell aims to provide a stimulus to develop financial instincts among young minds through regular workshops, events and continued collaboration with the industry, to bridge the gap between pedagogy and practice. A small step, that will hopefully yield some great dividends. </w:t>
      </w:r>
      <w:hyperlink r:id="rId25">
        <w:r>
          <w:rPr>
            <w:color w:val="000000"/>
          </w:rPr>
          <w:t>https://ficsrcc.com/the-privatisation-of-space-exploration/]//DebateDrills</w:t>
        </w:r>
      </w:hyperlink>
      <w:r>
        <w:t xml:space="preserve"> </w:t>
      </w:r>
      <w:proofErr w:type="spellStart"/>
      <w:r>
        <w:t>ww</w:t>
      </w:r>
      <w:proofErr w:type="spellEnd"/>
    </w:p>
    <w:p w14:paraId="2874C059" w14:textId="77777777" w:rsidR="00EB10BD" w:rsidRDefault="00DE6D25" w:rsidP="00DE6D25">
      <w:pPr>
        <w:spacing w:line="257" w:lineRule="auto"/>
        <w:rPr>
          <w:szCs w:val="16"/>
        </w:rPr>
      </w:pPr>
      <w:proofErr w:type="spellStart"/>
      <w:r>
        <w:rPr>
          <w:b/>
          <w:sz w:val="28"/>
          <w:szCs w:val="28"/>
          <w:highlight w:val="green"/>
          <w:u w:val="single"/>
        </w:rPr>
        <w:t>Privatisation</w:t>
      </w:r>
      <w:proofErr w:type="spellEnd"/>
      <w:r>
        <w:rPr>
          <w:sz w:val="28"/>
          <w:szCs w:val="28"/>
          <w:highlight w:val="green"/>
          <w:u w:val="single"/>
        </w:rPr>
        <w:t xml:space="preserve"> of</w:t>
      </w:r>
      <w:r>
        <w:rPr>
          <w:szCs w:val="16"/>
        </w:rPr>
        <w:t xml:space="preserve"> space exploration has had many benefits for </w:t>
      </w:r>
      <w:r>
        <w:rPr>
          <w:sz w:val="28"/>
          <w:szCs w:val="28"/>
          <w:highlight w:val="green"/>
          <w:u w:val="single"/>
        </w:rPr>
        <w:t>the space industry</w:t>
      </w:r>
      <w:r>
        <w:rPr>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Cs w:val="16"/>
        </w:rPr>
        <w:t xml:space="preserve">hence, have </w:t>
      </w:r>
      <w:proofErr w:type="spellStart"/>
      <w:r>
        <w:rPr>
          <w:szCs w:val="16"/>
        </w:rPr>
        <w:t>to</w:t>
      </w:r>
      <w:proofErr w:type="spellEnd"/>
      <w:r>
        <w:rPr>
          <w:szCs w:val="16"/>
        </w:rPr>
        <w:t xml:space="preserve"> often </w:t>
      </w:r>
      <w:r>
        <w:rPr>
          <w:b/>
          <w:sz w:val="28"/>
          <w:szCs w:val="28"/>
          <w:highlight w:val="green"/>
          <w:u w:val="single"/>
        </w:rPr>
        <w:t>limit themselves</w:t>
      </w:r>
      <w:r>
        <w:rPr>
          <w:szCs w:val="16"/>
        </w:rPr>
        <w:t xml:space="preserve">. Moreover, there is quick decision making in </w:t>
      </w:r>
      <w:r>
        <w:rPr>
          <w:b/>
          <w:sz w:val="28"/>
          <w:szCs w:val="28"/>
          <w:u w:val="single"/>
        </w:rPr>
        <w:t xml:space="preserve">private </w:t>
      </w:r>
      <w:r>
        <w:rPr>
          <w:b/>
          <w:sz w:val="28"/>
          <w:szCs w:val="28"/>
          <w:highlight w:val="green"/>
          <w:u w:val="single"/>
        </w:rPr>
        <w:t>companies</w:t>
      </w:r>
      <w:r>
        <w:rPr>
          <w:szCs w:val="16"/>
        </w:rPr>
        <w:t xml:space="preserve"> while the same process in a public enterprise would have to pass through a number of stages. This advantage has allowed companies </w:t>
      </w:r>
      <w:r>
        <w:rPr>
          <w:sz w:val="28"/>
          <w:szCs w:val="28"/>
          <w:highlight w:val="green"/>
          <w:u w:val="single"/>
        </w:rPr>
        <w:t>like SpaceX, Blue Origin</w:t>
      </w:r>
      <w:r>
        <w:rPr>
          <w:sz w:val="28"/>
          <w:szCs w:val="28"/>
          <w:u w:val="single"/>
        </w:rPr>
        <w:t>, etc</w:t>
      </w:r>
      <w:r>
        <w:rPr>
          <w:szCs w:val="16"/>
        </w:rPr>
        <w:t xml:space="preserve">. to </w:t>
      </w:r>
      <w:r>
        <w:rPr>
          <w:sz w:val="28"/>
          <w:szCs w:val="28"/>
          <w:u w:val="single"/>
        </w:rPr>
        <w:t xml:space="preserve">cut </w:t>
      </w:r>
      <w:r>
        <w:rPr>
          <w:szCs w:val="16"/>
        </w:rPr>
        <w:t xml:space="preserve">their </w:t>
      </w:r>
      <w:r>
        <w:rPr>
          <w:sz w:val="28"/>
          <w:szCs w:val="28"/>
          <w:u w:val="single"/>
        </w:rPr>
        <w:t>costs</w:t>
      </w:r>
      <w:r>
        <w:rPr>
          <w:szCs w:val="16"/>
        </w:rPr>
        <w:t xml:space="preserve"> substantially </w:t>
      </w:r>
      <w:r>
        <w:rPr>
          <w:sz w:val="28"/>
          <w:szCs w:val="28"/>
          <w:u w:val="single"/>
        </w:rPr>
        <w:t>and</w:t>
      </w:r>
      <w:r>
        <w:rPr>
          <w:szCs w:val="16"/>
        </w:rPr>
        <w:t xml:space="preserve"> perform operations like </w:t>
      </w:r>
      <w:r>
        <w:rPr>
          <w:b/>
          <w:sz w:val="28"/>
          <w:szCs w:val="28"/>
          <w:highlight w:val="green"/>
          <w:u w:val="single"/>
        </w:rPr>
        <w:t>launch</w:t>
      </w:r>
      <w:r>
        <w:rPr>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Cs w:val="16"/>
        </w:rPr>
        <w:t xml:space="preserve"> if aboard a Russian shuttle</w:t>
      </w:r>
      <w:r>
        <w:rPr>
          <w:b/>
          <w:szCs w:val="16"/>
        </w:rPr>
        <w:t xml:space="preserve">, </w:t>
      </w:r>
      <w:r>
        <w:rPr>
          <w:b/>
          <w:sz w:val="28"/>
          <w:szCs w:val="28"/>
          <w:highlight w:val="green"/>
          <w:u w:val="single"/>
        </w:rPr>
        <w:t>and $450 million</w:t>
      </w:r>
      <w:r>
        <w:rPr>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Cs w:val="16"/>
        </w:rPr>
        <w:t xml:space="preserve"> such </w:t>
      </w:r>
      <w:r>
        <w:rPr>
          <w:b/>
          <w:sz w:val="28"/>
          <w:szCs w:val="28"/>
          <w:highlight w:val="green"/>
          <w:u w:val="single"/>
        </w:rPr>
        <w:t>operations</w:t>
      </w:r>
      <w:r>
        <w:rPr>
          <w:szCs w:val="16"/>
        </w:rPr>
        <w:t xml:space="preserve"> further </w:t>
      </w:r>
      <w:r>
        <w:rPr>
          <w:sz w:val="28"/>
          <w:szCs w:val="28"/>
          <w:highlight w:val="green"/>
          <w:u w:val="single"/>
        </w:rPr>
        <w:t>ensure lower costs</w:t>
      </w:r>
      <w:r>
        <w:rPr>
          <w:sz w:val="28"/>
          <w:szCs w:val="28"/>
          <w:u w:val="single"/>
        </w:rPr>
        <w:t>.</w:t>
      </w:r>
      <w:r>
        <w:rPr>
          <w:szCs w:val="16"/>
        </w:rPr>
        <w:t xml:space="preserve"> </w:t>
      </w:r>
      <w:r>
        <w:rPr>
          <w:sz w:val="28"/>
          <w:szCs w:val="28"/>
          <w:highlight w:val="green"/>
          <w:u w:val="single"/>
        </w:rPr>
        <w:t>Due to</w:t>
      </w:r>
      <w:r>
        <w:rPr>
          <w:szCs w:val="16"/>
        </w:rPr>
        <w:t xml:space="preserve"> the well- known </w:t>
      </w:r>
      <w:r>
        <w:rPr>
          <w:sz w:val="28"/>
          <w:szCs w:val="28"/>
          <w:highlight w:val="green"/>
          <w:u w:val="single"/>
        </w:rPr>
        <w:t>success of the top</w:t>
      </w:r>
      <w:r>
        <w:rPr>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Cs w:val="16"/>
        </w:rPr>
        <w:t>,</w:t>
      </w:r>
    </w:p>
    <w:p w14:paraId="07AF4CDF" w14:textId="6B24CEB7" w:rsidR="00EB10BD" w:rsidRDefault="00EB10BD" w:rsidP="00DE6D25">
      <w:pPr>
        <w:spacing w:line="257" w:lineRule="auto"/>
        <w:rPr>
          <w:szCs w:val="16"/>
        </w:rPr>
      </w:pPr>
    </w:p>
    <w:p w14:paraId="7E1B3C29" w14:textId="75DFF07F" w:rsidR="00EB10BD" w:rsidRDefault="00EB10BD" w:rsidP="00DE6D25">
      <w:pPr>
        <w:spacing w:line="257" w:lineRule="auto"/>
        <w:rPr>
          <w:szCs w:val="16"/>
        </w:rPr>
      </w:pPr>
    </w:p>
    <w:p w14:paraId="2B1A1EDD" w14:textId="77777777" w:rsidR="00EB10BD" w:rsidRDefault="00EB10BD" w:rsidP="00DE6D25">
      <w:pPr>
        <w:spacing w:line="257" w:lineRule="auto"/>
        <w:rPr>
          <w:szCs w:val="16"/>
        </w:rPr>
      </w:pPr>
    </w:p>
    <w:p w14:paraId="2EF2901E" w14:textId="2203D280" w:rsidR="00DE6D25" w:rsidRDefault="00DE6D25" w:rsidP="00DE6D25">
      <w:pPr>
        <w:spacing w:line="257" w:lineRule="auto"/>
      </w:pPr>
      <w:r>
        <w:rPr>
          <w:szCs w:val="16"/>
        </w:rPr>
        <w:t xml:space="preserve"> </w:t>
      </w:r>
      <w:r>
        <w:rPr>
          <w:sz w:val="28"/>
          <w:szCs w:val="28"/>
          <w:highlight w:val="green"/>
          <w:u w:val="single"/>
        </w:rPr>
        <w:t>many</w:t>
      </w:r>
      <w:r>
        <w:rPr>
          <w:sz w:val="28"/>
          <w:szCs w:val="28"/>
          <w:u w:val="single"/>
        </w:rPr>
        <w:t xml:space="preserve"> new </w:t>
      </w:r>
      <w:r>
        <w:rPr>
          <w:sz w:val="28"/>
          <w:szCs w:val="28"/>
          <w:highlight w:val="green"/>
          <w:u w:val="single"/>
        </w:rPr>
        <w:t>small companies</w:t>
      </w:r>
      <w:r>
        <w:rPr>
          <w:szCs w:val="16"/>
          <w:highlight w:val="green"/>
        </w:rPr>
        <w:t xml:space="preserve"> </w:t>
      </w:r>
      <w:r>
        <w:rPr>
          <w:sz w:val="28"/>
          <w:szCs w:val="28"/>
          <w:highlight w:val="green"/>
          <w:u w:val="single"/>
        </w:rPr>
        <w:t>such as Firefly systems and Vector launch have been able to raise substantial private capital</w:t>
      </w:r>
      <w:r>
        <w:rPr>
          <w:sz w:val="28"/>
          <w:szCs w:val="28"/>
          <w:u w:val="single"/>
        </w:rPr>
        <w:t xml:space="preserve"> as well</w:t>
      </w:r>
      <w:r>
        <w:rPr>
          <w:szCs w:val="16"/>
        </w:rPr>
        <w:t xml:space="preserve">. </w:t>
      </w:r>
      <w:r>
        <w:rPr>
          <w:sz w:val="28"/>
          <w:szCs w:val="28"/>
          <w:highlight w:val="green"/>
          <w:u w:val="single"/>
        </w:rPr>
        <w:t>The growth in the space industry also provides employment to millions all over the world</w:t>
      </w:r>
      <w:r>
        <w:rPr>
          <w:szCs w:val="16"/>
        </w:rPr>
        <w:t>, and the rise in the number of private space companies promotes competition amongst them and encourages constant improvements and advancements. Lastly, the publicity of their operations, like live streaming launches, has sparked widespread interest in space exploration among the general public.</w:t>
      </w:r>
    </w:p>
    <w:p w14:paraId="2A8F9C14" w14:textId="77777777" w:rsidR="00DE6D25" w:rsidRDefault="00DE6D25" w:rsidP="00F601E6">
      <w:pPr>
        <w:rPr>
          <w:rStyle w:val="Emphasis"/>
        </w:rPr>
      </w:pPr>
    </w:p>
    <w:p w14:paraId="62636230" w14:textId="299B9012" w:rsidR="00DE6D25" w:rsidRPr="00204865" w:rsidRDefault="00696FCD" w:rsidP="00696FCD">
      <w:pPr>
        <w:pStyle w:val="Heading3"/>
        <w:rPr>
          <w:rStyle w:val="Emphasis"/>
        </w:rPr>
      </w:pPr>
      <w:r>
        <w:rPr>
          <w:rStyle w:val="Emphasis"/>
        </w:rPr>
        <w:lastRenderedPageBreak/>
        <w:t>warming</w:t>
      </w:r>
    </w:p>
    <w:p w14:paraId="19BAAAC0" w14:textId="77777777" w:rsidR="00DE6D25" w:rsidRPr="003701D7" w:rsidRDefault="00DE6D25" w:rsidP="00DE6D25">
      <w:pPr>
        <w:pStyle w:val="Heading4"/>
        <w:rPr>
          <w:rFonts w:asciiTheme="majorHAnsi" w:hAnsiTheme="majorHAnsi" w:cstheme="majorHAnsi"/>
          <w:sz w:val="28"/>
          <w:szCs w:val="28"/>
        </w:rPr>
      </w:pPr>
      <w:r w:rsidRPr="003701D7">
        <w:rPr>
          <w:rFonts w:asciiTheme="majorHAnsi" w:hAnsiTheme="majorHAnsi" w:cstheme="majorHAnsi"/>
          <w:sz w:val="28"/>
          <w:szCs w:val="28"/>
        </w:rPr>
        <w:t xml:space="preserve">Extinction from warming requires 12 degrees and intervening actors will solve before then </w:t>
      </w:r>
    </w:p>
    <w:p w14:paraId="29353D07" w14:textId="77777777" w:rsidR="00DE6D25" w:rsidRPr="003701D7" w:rsidRDefault="00DE6D25" w:rsidP="00DE6D25">
      <w:pPr>
        <w:rPr>
          <w:rFonts w:asciiTheme="majorHAnsi" w:hAnsiTheme="majorHAnsi" w:cstheme="majorHAnsi"/>
        </w:rPr>
      </w:pPr>
      <w:r w:rsidRPr="003701D7">
        <w:rPr>
          <w:rStyle w:val="StyleUnderline"/>
          <w:rFonts w:asciiTheme="majorHAnsi" w:hAnsiTheme="majorHAnsi" w:cstheme="majorHAnsi"/>
          <w:sz w:val="28"/>
          <w:szCs w:val="28"/>
          <w:u w:val="none"/>
        </w:rPr>
        <w:t>Farquhar 17</w:t>
      </w:r>
      <w:r w:rsidRPr="003701D7">
        <w:rPr>
          <w:rFonts w:asciiTheme="majorHAnsi" w:hAnsiTheme="majorHAnsi" w:cstheme="majorHAnsi"/>
        </w:rPr>
        <w:t xml:space="preserve"> [(Sebastian, leads the Global Priorities Project (GPP) at the Centre for Effective Altruism) “Existential Risk: Diplomacy and Governance,” 2017, </w:t>
      </w:r>
      <w:hyperlink r:id="rId26" w:history="1">
        <w:r w:rsidRPr="003701D7">
          <w:rPr>
            <w:rStyle w:val="Hyperlink"/>
            <w:rFonts w:asciiTheme="majorHAnsi" w:hAnsiTheme="majorHAnsi" w:cstheme="majorHAnsi"/>
          </w:rPr>
          <w:t>https://www.fhi.ox.ac.uk/wp-content/uploads/Existential-Risks-2017-01-23.pdf</w:t>
        </w:r>
      </w:hyperlink>
      <w:r w:rsidRPr="003701D7">
        <w:rPr>
          <w:rFonts w:asciiTheme="majorHAnsi" w:hAnsiTheme="majorHAnsi" w:cstheme="majorHAnsi"/>
        </w:rPr>
        <w:t>] TDI</w:t>
      </w:r>
    </w:p>
    <w:p w14:paraId="7A72EEA3" w14:textId="77777777" w:rsidR="00DE6D25" w:rsidRPr="003701D7" w:rsidRDefault="00DE6D25" w:rsidP="00DE6D25">
      <w:pPr>
        <w:rPr>
          <w:rFonts w:asciiTheme="majorHAnsi" w:hAnsiTheme="majorHAnsi" w:cstheme="majorHAnsi"/>
        </w:rPr>
      </w:pPr>
      <w:r w:rsidRPr="003701D7">
        <w:rPr>
          <w:rStyle w:val="StyleUnderline"/>
          <w:rFonts w:asciiTheme="majorHAnsi" w:hAnsiTheme="majorHAnsi" w:cstheme="majorHAnsi"/>
          <w:highlight w:val="green"/>
        </w:rPr>
        <w:t>The</w:t>
      </w:r>
      <w:r w:rsidRPr="003701D7">
        <w:rPr>
          <w:rStyle w:val="StyleUnderline"/>
          <w:rFonts w:asciiTheme="majorHAnsi" w:hAnsiTheme="majorHAnsi" w:cstheme="majorHAnsi"/>
        </w:rPr>
        <w:t xml:space="preserve"> </w:t>
      </w:r>
      <w:r w:rsidRPr="003701D7">
        <w:rPr>
          <w:rStyle w:val="Emphasis"/>
          <w:rFonts w:asciiTheme="majorHAnsi" w:hAnsiTheme="majorHAnsi" w:cstheme="majorHAnsi"/>
        </w:rPr>
        <w:t>most likely</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 xml:space="preserve">levels of global warming are </w:t>
      </w:r>
      <w:r w:rsidRPr="003701D7">
        <w:rPr>
          <w:rStyle w:val="StyleUnderline"/>
          <w:rFonts w:asciiTheme="majorHAnsi" w:hAnsiTheme="majorHAnsi" w:cstheme="majorHAnsi"/>
          <w:iCs/>
          <w:highlight w:val="green"/>
        </w:rPr>
        <w:t>very unlikely to cause human extinction</w:t>
      </w:r>
      <w:r w:rsidRPr="003701D7">
        <w:rPr>
          <w:rFonts w:asciiTheme="majorHAnsi" w:hAnsiTheme="majorHAnsi" w:cstheme="majorHAnsi"/>
        </w:rPr>
        <w:t xml:space="preserve">.15 The </w:t>
      </w:r>
      <w:r w:rsidRPr="003701D7">
        <w:rPr>
          <w:rStyle w:val="StyleUnderline"/>
          <w:rFonts w:asciiTheme="majorHAnsi" w:hAnsiTheme="majorHAnsi" w:cstheme="majorHAnsi"/>
        </w:rPr>
        <w:t>existential risks of climate change</w:t>
      </w:r>
      <w:r w:rsidRPr="003701D7">
        <w:rPr>
          <w:rFonts w:asciiTheme="majorHAnsi" w:hAnsiTheme="majorHAnsi" w:cstheme="majorHAnsi"/>
        </w:rPr>
        <w:t xml:space="preserve"> instead </w:t>
      </w:r>
      <w:r w:rsidRPr="003701D7">
        <w:rPr>
          <w:rStyle w:val="StyleUnderline"/>
          <w:rFonts w:asciiTheme="majorHAnsi" w:hAnsiTheme="majorHAnsi" w:cstheme="majorHAnsi"/>
        </w:rPr>
        <w:t>stem from tail risk</w:t>
      </w:r>
      <w:r w:rsidRPr="003701D7">
        <w:rPr>
          <w:rFonts w:asciiTheme="majorHAnsi" w:hAnsiTheme="majorHAnsi" w:cstheme="majorHAnsi"/>
        </w:rPr>
        <w:t xml:space="preserve"> climate change </w:t>
      </w:r>
      <w:r w:rsidRPr="003701D7">
        <w:rPr>
          <w:rFonts w:asciiTheme="majorHAnsi" w:hAnsiTheme="majorHAnsi" w:cstheme="majorHAnsi"/>
          <w:highlight w:val="green"/>
        </w:rPr>
        <w:t xml:space="preserve">– </w:t>
      </w:r>
      <w:r w:rsidRPr="003701D7">
        <w:rPr>
          <w:rStyle w:val="Emphasis"/>
          <w:rFonts w:asciiTheme="majorHAnsi" w:hAnsiTheme="majorHAnsi" w:cstheme="majorHAnsi"/>
          <w:szCs w:val="26"/>
          <w:highlight w:val="green"/>
        </w:rPr>
        <w:t>the low probability of extreme</w:t>
      </w:r>
      <w:r w:rsidRPr="003701D7">
        <w:rPr>
          <w:rStyle w:val="StyleUnderline"/>
          <w:rFonts w:asciiTheme="majorHAnsi" w:hAnsiTheme="majorHAnsi" w:cstheme="majorHAnsi"/>
          <w:highlight w:val="green"/>
        </w:rPr>
        <w:t xml:space="preserve"> levels of warming</w:t>
      </w:r>
      <w:r w:rsidRPr="003701D7">
        <w:rPr>
          <w:rFonts w:asciiTheme="majorHAnsi" w:hAnsiTheme="majorHAnsi" w:cstheme="majorHAnsi"/>
        </w:rPr>
        <w:t xml:space="preserve"> – </w:t>
      </w:r>
      <w:r w:rsidRPr="003701D7">
        <w:rPr>
          <w:rStyle w:val="StyleUnderline"/>
          <w:rFonts w:asciiTheme="majorHAnsi" w:hAnsiTheme="majorHAnsi" w:cstheme="majorHAnsi"/>
        </w:rPr>
        <w:t>and interaction with other sources of risk</w:t>
      </w:r>
      <w:r w:rsidRPr="003701D7">
        <w:rPr>
          <w:rFonts w:asciiTheme="majorHAnsi" w:hAnsiTheme="majorHAnsi" w:cstheme="majorHAnsi"/>
        </w:rPr>
        <w:t xml:space="preserve">. It is impossible to say with confidence at what point global warming would become severe enough to pose an existential threat. Research has suggested that </w:t>
      </w:r>
      <w:r w:rsidRPr="003701D7">
        <w:rPr>
          <w:rStyle w:val="Emphasis"/>
          <w:rFonts w:asciiTheme="majorHAnsi" w:hAnsiTheme="majorHAnsi" w:cstheme="majorHAnsi"/>
          <w:sz w:val="24"/>
          <w:highlight w:val="green"/>
        </w:rPr>
        <w:t>warming of 11-12°C</w:t>
      </w:r>
      <w:r w:rsidRPr="003701D7">
        <w:rPr>
          <w:rStyle w:val="StyleUnderline"/>
          <w:rFonts w:asciiTheme="majorHAnsi" w:hAnsiTheme="majorHAnsi" w:cstheme="majorHAnsi"/>
          <w:highlight w:val="green"/>
        </w:rPr>
        <w:t xml:space="preserve"> would render most of the planet uninhabitable</w:t>
      </w:r>
      <w:r w:rsidRPr="003701D7">
        <w:rPr>
          <w:rFonts w:asciiTheme="majorHAnsi" w:hAnsiTheme="majorHAnsi" w:cstheme="majorHAnsi"/>
        </w:rPr>
        <w:t xml:space="preserve">,16 and would completely devastate agriculture.17 This would pose an extreme threat to human </w:t>
      </w:r>
      <w:proofErr w:type="spellStart"/>
      <w:r w:rsidRPr="003701D7">
        <w:rPr>
          <w:rFonts w:asciiTheme="majorHAnsi" w:hAnsiTheme="majorHAnsi" w:cstheme="majorHAnsi"/>
        </w:rPr>
        <w:t>civilisation</w:t>
      </w:r>
      <w:proofErr w:type="spellEnd"/>
      <w:r w:rsidRPr="003701D7">
        <w:rPr>
          <w:rFonts w:asciiTheme="majorHAnsi" w:hAnsiTheme="majorHAnsi" w:cstheme="majorHAnsi"/>
        </w:rPr>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3701D7">
        <w:rPr>
          <w:rStyle w:val="StyleUnderline"/>
          <w:rFonts w:asciiTheme="majorHAnsi" w:hAnsiTheme="majorHAnsi" w:cstheme="majorHAnsi"/>
        </w:rPr>
        <w:t>the timescales over which such changes might happen could mean</w:t>
      </w:r>
      <w:r w:rsidRPr="003701D7">
        <w:rPr>
          <w:rFonts w:asciiTheme="majorHAnsi" w:hAnsiTheme="majorHAnsi" w:cstheme="majorHAnsi"/>
        </w:rPr>
        <w:t xml:space="preserve"> that </w:t>
      </w:r>
      <w:r w:rsidRPr="003701D7">
        <w:rPr>
          <w:rStyle w:val="Emphasis"/>
          <w:rFonts w:asciiTheme="majorHAnsi" w:hAnsiTheme="majorHAnsi" w:cstheme="majorHAnsi"/>
        </w:rPr>
        <w:t>humanity is able to adapt</w:t>
      </w:r>
      <w:r w:rsidRPr="003701D7">
        <w:rPr>
          <w:rFonts w:asciiTheme="majorHAnsi" w:hAnsiTheme="majorHAnsi" w:cstheme="majorHAnsi"/>
        </w:rPr>
        <w:t xml:space="preserve"> enough </w:t>
      </w:r>
      <w:r w:rsidRPr="003701D7">
        <w:rPr>
          <w:rStyle w:val="StyleUnderline"/>
          <w:rFonts w:asciiTheme="majorHAnsi" w:hAnsiTheme="majorHAnsi" w:cstheme="majorHAnsi"/>
        </w:rPr>
        <w:t xml:space="preserve">to avoid extinction in </w:t>
      </w:r>
      <w:r w:rsidRPr="003701D7">
        <w:rPr>
          <w:rStyle w:val="Emphasis"/>
          <w:rFonts w:asciiTheme="majorHAnsi" w:hAnsiTheme="majorHAnsi" w:cstheme="majorHAnsi"/>
        </w:rPr>
        <w:t>even very extreme scenarios</w:t>
      </w:r>
      <w:r w:rsidRPr="003701D7">
        <w:rPr>
          <w:rFonts w:asciiTheme="majorHAnsi" w:hAnsiTheme="majorHAnsi" w:cstheme="majorHAnsi"/>
        </w:rPr>
        <w:t xml:space="preserve">. The probability of these levels of warming depends on eventual greenhouse gas concentrations. According to some experts, </w:t>
      </w:r>
      <w:r w:rsidRPr="003701D7">
        <w:rPr>
          <w:rStyle w:val="StyleUnderline"/>
          <w:rFonts w:asciiTheme="majorHAnsi" w:hAnsiTheme="majorHAnsi" w:cstheme="majorHAnsi"/>
        </w:rPr>
        <w:t>unless strong action is taken soon by major emitters</w:t>
      </w:r>
      <w:r w:rsidRPr="003701D7">
        <w:rPr>
          <w:rFonts w:asciiTheme="majorHAnsi" w:hAnsiTheme="majorHAnsi" w:cstheme="majorHAnsi"/>
        </w:rPr>
        <w:t xml:space="preserve">, it is likely that </w:t>
      </w:r>
      <w:r w:rsidRPr="003701D7">
        <w:rPr>
          <w:rStyle w:val="StyleUnderline"/>
          <w:rFonts w:asciiTheme="majorHAnsi" w:hAnsiTheme="majorHAnsi" w:cstheme="majorHAnsi"/>
        </w:rPr>
        <w:t>we will pursue a medium-high emissions pathway</w:t>
      </w:r>
      <w:r w:rsidRPr="003701D7">
        <w:rPr>
          <w:rFonts w:asciiTheme="majorHAnsi" w:hAnsiTheme="majorHAnsi" w:cstheme="majorHAnsi"/>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3701D7">
        <w:rPr>
          <w:rStyle w:val="StyleUnderline"/>
          <w:rFonts w:asciiTheme="majorHAnsi" w:hAnsiTheme="majorHAnsi" w:cstheme="majorHAnsi"/>
        </w:rPr>
        <w:t>if we continue to pursue a medium-high emissions pathway</w:t>
      </w:r>
      <w:r w:rsidRPr="003701D7">
        <w:rPr>
          <w:rFonts w:asciiTheme="majorHAnsi" w:hAnsiTheme="majorHAnsi" w:cstheme="majorHAnsi"/>
        </w:rPr>
        <w:t xml:space="preserve">, the </w:t>
      </w:r>
      <w:r w:rsidRPr="003701D7">
        <w:rPr>
          <w:rStyle w:val="StyleUnderline"/>
          <w:rFonts w:asciiTheme="majorHAnsi" w:hAnsiTheme="majorHAnsi" w:cstheme="majorHAnsi"/>
          <w:highlight w:val="green"/>
        </w:rPr>
        <w:t xml:space="preserve">probability of eventual warming of 6°C is around </w:t>
      </w:r>
      <w:r w:rsidRPr="003701D7">
        <w:rPr>
          <w:rStyle w:val="Emphasis"/>
          <w:rFonts w:asciiTheme="majorHAnsi" w:hAnsiTheme="majorHAnsi" w:cstheme="majorHAnsi"/>
          <w:sz w:val="24"/>
          <w:highlight w:val="green"/>
        </w:rPr>
        <w:t>10%</w:t>
      </w:r>
      <w:r w:rsidRPr="003701D7">
        <w:rPr>
          <w:rFonts w:asciiTheme="majorHAnsi" w:hAnsiTheme="majorHAnsi" w:cstheme="majorHAnsi"/>
        </w:rPr>
        <w:t xml:space="preserve">,23 </w:t>
      </w:r>
      <w:r w:rsidRPr="003701D7">
        <w:rPr>
          <w:rStyle w:val="StyleUnderline"/>
          <w:rFonts w:asciiTheme="majorHAnsi" w:hAnsiTheme="majorHAnsi" w:cstheme="majorHAnsi"/>
          <w:highlight w:val="green"/>
        </w:rPr>
        <w:t>and</w:t>
      </w:r>
      <w:r w:rsidRPr="003701D7">
        <w:rPr>
          <w:rFonts w:asciiTheme="majorHAnsi" w:hAnsiTheme="majorHAnsi" w:cstheme="majorHAnsi"/>
        </w:rPr>
        <w:t xml:space="preserve"> of </w:t>
      </w:r>
      <w:r w:rsidRPr="003701D7">
        <w:rPr>
          <w:rStyle w:val="StyleUnderline"/>
          <w:rFonts w:asciiTheme="majorHAnsi" w:hAnsiTheme="majorHAnsi" w:cstheme="majorHAnsi"/>
          <w:highlight w:val="green"/>
        </w:rPr>
        <w:t>10°C is</w:t>
      </w:r>
      <w:r w:rsidRPr="003701D7">
        <w:rPr>
          <w:rFonts w:asciiTheme="majorHAnsi" w:hAnsiTheme="majorHAnsi" w:cstheme="majorHAnsi"/>
          <w:highlight w:val="green"/>
        </w:rPr>
        <w:t xml:space="preserve"> </w:t>
      </w:r>
      <w:r w:rsidRPr="003701D7">
        <w:rPr>
          <w:rFonts w:asciiTheme="majorHAnsi" w:hAnsiTheme="majorHAnsi" w:cstheme="majorHAnsi"/>
          <w:szCs w:val="16"/>
        </w:rPr>
        <w:t xml:space="preserve">around </w:t>
      </w:r>
      <w:r w:rsidRPr="003701D7">
        <w:rPr>
          <w:rStyle w:val="Emphasis"/>
          <w:rFonts w:asciiTheme="majorHAnsi" w:hAnsiTheme="majorHAnsi" w:cstheme="majorHAnsi"/>
          <w:sz w:val="24"/>
          <w:highlight w:val="green"/>
        </w:rPr>
        <w:t>3%</w:t>
      </w:r>
      <w:r w:rsidRPr="003701D7">
        <w:rPr>
          <w:rFonts w:asciiTheme="majorHAnsi" w:hAnsiTheme="majorHAnsi" w:cstheme="majorHAnsi"/>
          <w:highlight w:val="green"/>
        </w:rPr>
        <w:t>.</w:t>
      </w:r>
      <w:r w:rsidRPr="003701D7">
        <w:rPr>
          <w:rFonts w:asciiTheme="majorHAnsi" w:hAnsiTheme="majorHAnsi" w:cstheme="majorHAnsi"/>
        </w:rPr>
        <w:t xml:space="preserve">24 </w:t>
      </w:r>
      <w:r w:rsidRPr="003701D7">
        <w:rPr>
          <w:rStyle w:val="StyleUnderline"/>
          <w:rFonts w:asciiTheme="majorHAnsi" w:hAnsiTheme="majorHAnsi" w:cstheme="majorHAnsi"/>
        </w:rPr>
        <w:t>These estimates are</w:t>
      </w:r>
      <w:r w:rsidRPr="003701D7">
        <w:rPr>
          <w:rFonts w:asciiTheme="majorHAnsi" w:hAnsiTheme="majorHAnsi" w:cstheme="majorHAnsi"/>
        </w:rPr>
        <w:t xml:space="preserve"> of course </w:t>
      </w:r>
      <w:r w:rsidRPr="003701D7">
        <w:rPr>
          <w:rStyle w:val="Emphasis"/>
          <w:rFonts w:asciiTheme="majorHAnsi" w:hAnsiTheme="majorHAnsi" w:cstheme="majorHAnsi"/>
        </w:rPr>
        <w:t>highly uncertain</w:t>
      </w:r>
      <w:r w:rsidRPr="003701D7">
        <w:rPr>
          <w:rFonts w:asciiTheme="majorHAnsi" w:hAnsiTheme="majorHAnsi" w:cstheme="majorHAnsi"/>
        </w:rPr>
        <w:t xml:space="preserve">. </w:t>
      </w:r>
      <w:r w:rsidRPr="003701D7">
        <w:rPr>
          <w:rStyle w:val="StyleUnderline"/>
          <w:rFonts w:asciiTheme="majorHAnsi" w:hAnsiTheme="majorHAnsi" w:cstheme="majorHAnsi"/>
        </w:rPr>
        <w:t xml:space="preserve">It is </w:t>
      </w:r>
      <w:r w:rsidRPr="003701D7">
        <w:rPr>
          <w:rStyle w:val="Emphasis"/>
          <w:rFonts w:asciiTheme="majorHAnsi" w:hAnsiTheme="majorHAnsi" w:cstheme="majorHAnsi"/>
        </w:rPr>
        <w:t>likely</w:t>
      </w:r>
      <w:r w:rsidRPr="003701D7">
        <w:rPr>
          <w:rFonts w:asciiTheme="majorHAnsi" w:hAnsiTheme="majorHAnsi" w:cstheme="majorHAnsi"/>
        </w:rPr>
        <w:t xml:space="preserve"> that </w:t>
      </w:r>
      <w:r w:rsidRPr="003701D7">
        <w:rPr>
          <w:rStyle w:val="StyleUnderline"/>
          <w:rFonts w:asciiTheme="majorHAnsi" w:hAnsiTheme="majorHAnsi" w:cstheme="majorHAnsi"/>
          <w:highlight w:val="green"/>
        </w:rPr>
        <w:t xml:space="preserve">the world will </w:t>
      </w:r>
      <w:proofErr w:type="gramStart"/>
      <w:r w:rsidRPr="003701D7">
        <w:rPr>
          <w:rStyle w:val="StyleUnderline"/>
          <w:rFonts w:asciiTheme="majorHAnsi" w:hAnsiTheme="majorHAnsi" w:cstheme="majorHAnsi"/>
          <w:highlight w:val="green"/>
        </w:rPr>
        <w:t>take action</w:t>
      </w:r>
      <w:proofErr w:type="gramEnd"/>
      <w:r w:rsidRPr="003701D7">
        <w:rPr>
          <w:rStyle w:val="StyleUnderline"/>
          <w:rFonts w:asciiTheme="majorHAnsi" w:hAnsiTheme="majorHAnsi" w:cstheme="majorHAnsi"/>
          <w:highlight w:val="green"/>
        </w:rPr>
        <w:t xml:space="preserve"> against climate change</w:t>
      </w:r>
      <w:r w:rsidRPr="003701D7">
        <w:rPr>
          <w:rStyle w:val="StyleUnderline"/>
          <w:rFonts w:asciiTheme="majorHAnsi" w:hAnsiTheme="majorHAnsi" w:cstheme="majorHAnsi"/>
        </w:rPr>
        <w:t xml:space="preserve"> once it begins to impose large costs</w:t>
      </w:r>
      <w:r w:rsidRPr="003701D7">
        <w:rPr>
          <w:rFonts w:asciiTheme="majorHAnsi" w:hAnsiTheme="majorHAnsi" w:cstheme="majorHAnsi"/>
        </w:rPr>
        <w:t xml:space="preserve"> on human society, </w:t>
      </w:r>
      <w:r w:rsidRPr="003701D7">
        <w:rPr>
          <w:rStyle w:val="Emphasis"/>
          <w:rFonts w:asciiTheme="majorHAnsi" w:hAnsiTheme="majorHAnsi" w:cstheme="majorHAnsi"/>
          <w:szCs w:val="26"/>
          <w:highlight w:val="green"/>
        </w:rPr>
        <w:t>long before there is warming of 10°C</w:t>
      </w:r>
      <w:r w:rsidRPr="003701D7">
        <w:rPr>
          <w:rFonts w:asciiTheme="majorHAnsi" w:hAnsiTheme="majorHAnsi" w:cstheme="majorHAnsi"/>
        </w:rPr>
        <w:t xml:space="preserve">. Unfortunately, there is significant inertia in the climate system: there is a 25 to </w:t>
      </w:r>
      <w:proofErr w:type="gramStart"/>
      <w:r w:rsidRPr="003701D7">
        <w:rPr>
          <w:rFonts w:asciiTheme="majorHAnsi" w:hAnsiTheme="majorHAnsi" w:cstheme="majorHAnsi"/>
        </w:rPr>
        <w:t>50 year</w:t>
      </w:r>
      <w:proofErr w:type="gramEnd"/>
      <w:r w:rsidRPr="003701D7">
        <w:rPr>
          <w:rFonts w:asciiTheme="majorHAnsi" w:hAnsiTheme="majorHAnsi" w:cstheme="majorHAnsi"/>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2639CCCA" w14:textId="77777777" w:rsidR="000C7FE8" w:rsidRDefault="000C7FE8" w:rsidP="00F601E6">
      <w:pPr>
        <w:rPr>
          <w:b/>
          <w:sz w:val="26"/>
          <w:szCs w:val="26"/>
        </w:rPr>
      </w:pPr>
    </w:p>
    <w:p w14:paraId="1A62BEC8" w14:textId="77777777" w:rsidR="006C4500" w:rsidRPr="009B6E02" w:rsidRDefault="006C4500" w:rsidP="00F601E6">
      <w:pPr>
        <w:rPr>
          <w:b/>
          <w:sz w:val="26"/>
          <w:szCs w:val="26"/>
        </w:rPr>
      </w:pPr>
      <w:bookmarkStart w:id="2" w:name="_GoBack"/>
      <w:bookmarkEnd w:id="2"/>
    </w:p>
    <w:p w14:paraId="1FADFCB0" w14:textId="77777777" w:rsidR="009B6E02" w:rsidRPr="009B6E02" w:rsidRDefault="009B6E02" w:rsidP="00F601E6">
      <w:pPr>
        <w:rPr>
          <w:b/>
          <w:sz w:val="26"/>
          <w:szCs w:val="26"/>
        </w:rPr>
      </w:pPr>
    </w:p>
    <w:sectPr w:rsidR="009B6E02" w:rsidRPr="009B6E02" w:rsidSect="0007271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Will White" w:date="2021-12-16T21:04:00Z" w:initials="">
    <w:p w14:paraId="4DB3B192" w14:textId="77777777" w:rsidR="00DE6D25" w:rsidRDefault="00DE6D25" w:rsidP="00DE6D25">
      <w:pPr>
        <w:widowControl w:val="0"/>
        <w:pBdr>
          <w:top w:val="nil"/>
          <w:left w:val="nil"/>
          <w:bottom w:val="nil"/>
          <w:right w:val="nil"/>
          <w:between w:val="nil"/>
        </w:pBdr>
        <w:spacing w:after="0" w:line="240" w:lineRule="auto"/>
        <w:rPr>
          <w:rFonts w:ascii="Arial" w:eastAsia="Arial" w:hAnsi="Arial" w:cs="Arial"/>
          <w:color w:val="000000"/>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B3B19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B3B192" w16cid:durableId="25675EA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950843"/>
    <w:multiLevelType w:val="hybridMultilevel"/>
    <w:tmpl w:val="9F9830FA"/>
    <w:lvl w:ilvl="0" w:tplc="E022FF80">
      <w:start w:val="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6E02"/>
    <w:rsid w:val="000029E3"/>
    <w:rsid w:val="000029E8"/>
    <w:rsid w:val="00004225"/>
    <w:rsid w:val="000066CA"/>
    <w:rsid w:val="00007264"/>
    <w:rsid w:val="000076A9"/>
    <w:rsid w:val="0001121C"/>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BD0"/>
    <w:rsid w:val="00066E3C"/>
    <w:rsid w:val="00072718"/>
    <w:rsid w:val="0007381E"/>
    <w:rsid w:val="00076094"/>
    <w:rsid w:val="0008785F"/>
    <w:rsid w:val="00090CBE"/>
    <w:rsid w:val="00094DEC"/>
    <w:rsid w:val="0009543A"/>
    <w:rsid w:val="000A2D8A"/>
    <w:rsid w:val="000C7FE8"/>
    <w:rsid w:val="000D26A6"/>
    <w:rsid w:val="000D2B90"/>
    <w:rsid w:val="000D6ED8"/>
    <w:rsid w:val="000D717B"/>
    <w:rsid w:val="00100B28"/>
    <w:rsid w:val="00117316"/>
    <w:rsid w:val="001209B4"/>
    <w:rsid w:val="00132381"/>
    <w:rsid w:val="00170237"/>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0119"/>
    <w:rsid w:val="001C316D"/>
    <w:rsid w:val="001D1A0D"/>
    <w:rsid w:val="001D36BF"/>
    <w:rsid w:val="001D4C28"/>
    <w:rsid w:val="001E0B1F"/>
    <w:rsid w:val="001E0C0F"/>
    <w:rsid w:val="001E1E0B"/>
    <w:rsid w:val="001F1173"/>
    <w:rsid w:val="002005A8"/>
    <w:rsid w:val="00203DD8"/>
    <w:rsid w:val="00204865"/>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56EF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202C"/>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5909"/>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6FCD"/>
    <w:rsid w:val="006A4840"/>
    <w:rsid w:val="006A52A0"/>
    <w:rsid w:val="006A7E1D"/>
    <w:rsid w:val="006C3A56"/>
    <w:rsid w:val="006C4500"/>
    <w:rsid w:val="006D0A01"/>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43D2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B6E02"/>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43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5F5B"/>
    <w:rsid w:val="00B5602D"/>
    <w:rsid w:val="00B5634B"/>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CE17E6"/>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3B1"/>
    <w:rsid w:val="00D77956"/>
    <w:rsid w:val="00D80F0C"/>
    <w:rsid w:val="00D852BD"/>
    <w:rsid w:val="00D92077"/>
    <w:rsid w:val="00D9488C"/>
    <w:rsid w:val="00D951E2"/>
    <w:rsid w:val="00D9565A"/>
    <w:rsid w:val="00DA4435"/>
    <w:rsid w:val="00DB2337"/>
    <w:rsid w:val="00DB5F87"/>
    <w:rsid w:val="00DB699B"/>
    <w:rsid w:val="00DC0376"/>
    <w:rsid w:val="00DC099B"/>
    <w:rsid w:val="00DC2BE5"/>
    <w:rsid w:val="00DD4CD4"/>
    <w:rsid w:val="00DD65A2"/>
    <w:rsid w:val="00DD6770"/>
    <w:rsid w:val="00DE0749"/>
    <w:rsid w:val="00DE1CE2"/>
    <w:rsid w:val="00DE6D25"/>
    <w:rsid w:val="00DF1210"/>
    <w:rsid w:val="00DF1B91"/>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DAD"/>
    <w:rsid w:val="00E64496"/>
    <w:rsid w:val="00E72115"/>
    <w:rsid w:val="00E73DF0"/>
    <w:rsid w:val="00E80C8D"/>
    <w:rsid w:val="00E8322E"/>
    <w:rsid w:val="00E903E0"/>
    <w:rsid w:val="00EA1115"/>
    <w:rsid w:val="00EA39EB"/>
    <w:rsid w:val="00EA58CE"/>
    <w:rsid w:val="00EB10BD"/>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61C9E4"/>
  <w14:defaultImageDpi w14:val="300"/>
  <w15:docId w15:val="{04FD44F4-B4C0-8A4E-8114-F2BF57D3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9B6E0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B6E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6E0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6E0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9B6E0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6E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6E02"/>
  </w:style>
  <w:style w:type="character" w:customStyle="1" w:styleId="Heading1Char">
    <w:name w:val="Heading 1 Char"/>
    <w:aliases w:val="Pocket Char"/>
    <w:basedOn w:val="DefaultParagraphFont"/>
    <w:link w:val="Heading1"/>
    <w:uiPriority w:val="9"/>
    <w:rsid w:val="009B6E0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6E0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B6E02"/>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9B6E0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6E0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9B6E02"/>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9B6E0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B6E0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9B6E02"/>
    <w:rPr>
      <w:color w:val="auto"/>
      <w:u w:val="none"/>
    </w:rPr>
  </w:style>
  <w:style w:type="paragraph" w:styleId="DocumentMap">
    <w:name w:val="Document Map"/>
    <w:basedOn w:val="Normal"/>
    <w:link w:val="DocumentMapChar"/>
    <w:uiPriority w:val="99"/>
    <w:semiHidden/>
    <w:unhideWhenUsed/>
    <w:rsid w:val="009B6E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6E02"/>
    <w:rPr>
      <w:rFonts w:ascii="Lucida Grande" w:hAnsi="Lucida Grande" w:cs="Lucida Grande"/>
    </w:rPr>
  </w:style>
  <w:style w:type="paragraph" w:customStyle="1" w:styleId="Emphasis1">
    <w:name w:val="Emphasis1"/>
    <w:basedOn w:val="Normal"/>
    <w:link w:val="Emphasis"/>
    <w:autoRedefine/>
    <w:uiPriority w:val="20"/>
    <w:qFormat/>
    <w:rsid w:val="00204865"/>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204865"/>
    <w:pPr>
      <w:widowControl w:val="0"/>
      <w:ind w:left="720"/>
      <w:jc w:val="both"/>
    </w:pPr>
    <w:rPr>
      <w:b/>
      <w:iCs/>
      <w:sz w:val="26"/>
      <w:u w:val="single"/>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204865"/>
    <w:rPr>
      <w:u w:val="single"/>
    </w:rPr>
  </w:style>
  <w:style w:type="paragraph" w:styleId="Title">
    <w:name w:val="Title"/>
    <w:aliases w:val="title,UNDERLINE,Cites and Cards,Bold Underlined,Read This,Block Heading"/>
    <w:basedOn w:val="Normal"/>
    <w:next w:val="Normal"/>
    <w:link w:val="TitleChar"/>
    <w:uiPriority w:val="6"/>
    <w:qFormat/>
    <w:rsid w:val="00204865"/>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204865"/>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DE6D25"/>
    <w:pPr>
      <w:spacing w:before="100" w:beforeAutospacing="1" w:after="100" w:afterAutospacing="1"/>
    </w:pPr>
    <w:rPr>
      <w:rFonts w:eastAsia="Times New Roman"/>
      <w:sz w:val="24"/>
      <w:szCs w:val="22"/>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E6D2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Note Level 21,ClearFormatting,Clear,DDI Tag,Tag Title,No Spacing51,No Spacing11211,No Spacing6,No Spacing7,No Spacing8,Dont u,No Spacing311"/>
    <w:basedOn w:val="Heading1"/>
    <w:autoRedefine/>
    <w:uiPriority w:val="1"/>
    <w:qFormat/>
    <w:rsid w:val="00DE6D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BalloonText">
    <w:name w:val="Balloon Text"/>
    <w:basedOn w:val="Normal"/>
    <w:link w:val="BalloonTextChar"/>
    <w:uiPriority w:val="99"/>
    <w:semiHidden/>
    <w:unhideWhenUsed/>
    <w:rsid w:val="00DE6D2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E6D2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E6D25"/>
    <w:rPr>
      <w:sz w:val="16"/>
      <w:szCs w:val="16"/>
    </w:rPr>
  </w:style>
  <w:style w:type="paragraph" w:styleId="CommentText">
    <w:name w:val="annotation text"/>
    <w:basedOn w:val="Normal"/>
    <w:link w:val="CommentTextChar"/>
    <w:uiPriority w:val="99"/>
    <w:semiHidden/>
    <w:unhideWhenUsed/>
    <w:rsid w:val="00DE6D25"/>
    <w:pPr>
      <w:spacing w:line="240" w:lineRule="auto"/>
    </w:pPr>
    <w:rPr>
      <w:sz w:val="20"/>
      <w:szCs w:val="20"/>
    </w:rPr>
  </w:style>
  <w:style w:type="character" w:customStyle="1" w:styleId="CommentTextChar">
    <w:name w:val="Comment Text Char"/>
    <w:basedOn w:val="DefaultParagraphFont"/>
    <w:link w:val="CommentText"/>
    <w:uiPriority w:val="99"/>
    <w:semiHidden/>
    <w:rsid w:val="00DE6D2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E6D25"/>
    <w:rPr>
      <w:b/>
      <w:bCs/>
    </w:rPr>
  </w:style>
  <w:style w:type="character" w:customStyle="1" w:styleId="CommentSubjectChar">
    <w:name w:val="Comment Subject Char"/>
    <w:basedOn w:val="CommentTextChar"/>
    <w:link w:val="CommentSubject"/>
    <w:uiPriority w:val="99"/>
    <w:semiHidden/>
    <w:rsid w:val="00DE6D25"/>
    <w:rPr>
      <w:rFonts w:ascii="Calibri" w:hAnsi="Calibri" w:cs="Calibri"/>
      <w:b/>
      <w:bCs/>
      <w:sz w:val="20"/>
      <w:szCs w:val="20"/>
    </w:rPr>
  </w:style>
  <w:style w:type="paragraph" w:styleId="ListParagraph">
    <w:name w:val="List Paragraph"/>
    <w:basedOn w:val="Normal"/>
    <w:uiPriority w:val="34"/>
    <w:qFormat/>
    <w:rsid w:val="006C4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dcountry.org/" TargetMode="External"/><Relationship Id="rId18" Type="http://schemas.openxmlformats.org/officeDocument/2006/relationships/hyperlink" Target="https://www.nasa.gov/mission_pages/station/news/orbital_debris.html" TargetMode="External"/><Relationship Id="rId26" Type="http://schemas.openxmlformats.org/officeDocument/2006/relationships/hyperlink" Target="https://www.fhi.ox.ac.uk/wp-content/uploads/Existential-Risks-2017-01-23.pdf" TargetMode="External"/><Relationship Id="rId3" Type="http://schemas.openxmlformats.org/officeDocument/2006/relationships/customXml" Target="../customXml/item3.xml"/><Relationship Id="rId21" Type="http://schemas.openxmlformats.org/officeDocument/2006/relationships/hyperlink" Target="https://ccdcoe.org/uploads/2019/06/Art_12_The-Cyber-ASAT.pdf" TargetMode="External"/><Relationship Id="rId7" Type="http://schemas.openxmlformats.org/officeDocument/2006/relationships/settings" Target="settings.xml"/><Relationship Id="rId12" Type="http://schemas.openxmlformats.org/officeDocument/2006/relationships/hyperlink" Target="https://www.softpowermag.com/inaugural-session-namaste-2020/" TargetMode="External"/><Relationship Id="rId17" Type="http://schemas.openxmlformats.org/officeDocument/2006/relationships/hyperlink" Target="https://www.businessinsider.com/space-junk-at-critical-density-2015-9" TargetMode="External"/><Relationship Id="rId25" Type="http://schemas.openxmlformats.org/officeDocument/2006/relationships/hyperlink" Target="https://ficsrcc.com/the-privatisation-of-space-exploration/%5D//DebateDrills" TargetMode="External"/><Relationship Id="rId2" Type="http://schemas.openxmlformats.org/officeDocument/2006/relationships/customXml" Target="../customXml/item2.xml"/><Relationship Id="rId16" Type="http://schemas.openxmlformats.org/officeDocument/2006/relationships/hyperlink" Target="https://www.businessinsider.com/russia-says-space-junk-could-spark-war-2016-1" TargetMode="External"/><Relationship Id="rId20" Type="http://schemas.openxmlformats.org/officeDocument/2006/relationships/hyperlink" Target="https://www.innovationnewsnetwork.com/innovation-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cpublicdiplomacy.org/blog/celebrating-indian-soft-power"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sciencedirect.com/science/article/pii/S1198743X14626410" TargetMode="External"/><Relationship Id="rId23" Type="http://schemas.microsoft.com/office/2011/relationships/commentsExtended" Target="commentsExtended.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sciencedirect.com/science/article/pii/S0094576515303416"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oftpowermag.com/event/indias-global-connect/" TargetMode="External"/><Relationship Id="rId22" Type="http://schemas.openxmlformats.org/officeDocument/2006/relationships/comments" Target="comments.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B231595-4B46-0E43-AB37-A0CFC7430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24</Pages>
  <Words>11680</Words>
  <Characters>66581</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39</cp:revision>
  <dcterms:created xsi:type="dcterms:W3CDTF">2022-01-15T22:46:00Z</dcterms:created>
  <dcterms:modified xsi:type="dcterms:W3CDTF">2022-01-16T01:09:00Z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