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21067" w14:textId="77777777" w:rsidR="0034342E" w:rsidRPr="008757E3" w:rsidRDefault="0034342E" w:rsidP="0034342E"/>
    <w:p w14:paraId="5F9C11FD" w14:textId="77777777" w:rsidR="0034342E" w:rsidRDefault="0034342E" w:rsidP="0034342E">
      <w:pPr>
        <w:pStyle w:val="Heading1"/>
      </w:pPr>
      <w:r>
        <w:lastRenderedPageBreak/>
        <w:t>1AC</w:t>
      </w:r>
    </w:p>
    <w:p w14:paraId="016AF732" w14:textId="77777777" w:rsidR="0034342E" w:rsidRDefault="0034342E" w:rsidP="0034342E">
      <w:pPr>
        <w:pStyle w:val="Heading3"/>
      </w:pPr>
      <w:r>
        <w:lastRenderedPageBreak/>
        <w:t>Plan</w:t>
      </w:r>
    </w:p>
    <w:p w14:paraId="7F99FC4C" w14:textId="77777777" w:rsidR="0034342E" w:rsidRPr="004609F4" w:rsidRDefault="0034342E" w:rsidP="0034342E">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5170E639" w14:textId="77777777" w:rsidR="0034342E" w:rsidRPr="004609F4" w:rsidRDefault="0034342E" w:rsidP="0034342E"/>
    <w:p w14:paraId="733CEC66" w14:textId="77777777" w:rsidR="0034342E" w:rsidRPr="004609F4" w:rsidRDefault="0034342E" w:rsidP="0034342E">
      <w:pPr>
        <w:pStyle w:val="Heading4"/>
        <w:rPr>
          <w:rFonts w:cs="Calibri"/>
        </w:rPr>
      </w:pPr>
      <w:r w:rsidRPr="004609F4">
        <w:rPr>
          <w:rFonts w:cs="Calibri"/>
        </w:rPr>
        <w:t xml:space="preserve">Squo NLRA fails to protect farmer’s rights to strike – plan amends the NLRA to collectively bargain </w:t>
      </w:r>
    </w:p>
    <w:p w14:paraId="03460124" w14:textId="77777777" w:rsidR="0034342E" w:rsidRPr="004609F4" w:rsidRDefault="0034342E" w:rsidP="0034342E">
      <w:r w:rsidRPr="004609F4">
        <w:rPr>
          <w:rStyle w:val="Heading4Char"/>
          <w:rFonts w:cs="Calibri"/>
        </w:rPr>
        <w:t>Reilly, 11</w:t>
      </w:r>
      <w:r w:rsidRPr="004609F4">
        <w:t xml:space="preserve">, </w:t>
      </w:r>
      <w:r w:rsidRPr="004609F4">
        <w:rPr>
          <w:szCs w:val="16"/>
        </w:rPr>
        <w:t xml:space="preserve">Penn State Law, “Agricultural Laborers: Their Inability to Unionize Under the National Labor Relations Act”, Penn State: Masters of Science, JD Law, URL: </w:t>
      </w:r>
      <w:hyperlink r:id="rId9" w:history="1">
        <w:r w:rsidRPr="004609F4">
          <w:rPr>
            <w:rStyle w:val="Hyperlink"/>
            <w:szCs w:val="16"/>
          </w:rPr>
          <w:t>https://pennstatelaw.psu.edu/_file/aglaw/Publications_Library/Agricultural_Laborers.pdf</w:t>
        </w:r>
      </w:hyperlink>
      <w:r w:rsidRPr="004609F4">
        <w:rPr>
          <w:szCs w:val="16"/>
        </w:rPr>
        <w:t>, 2011 + since most recent citation is from then, KR</w:t>
      </w:r>
    </w:p>
    <w:p w14:paraId="2FA66DC3" w14:textId="77777777" w:rsidR="0034342E" w:rsidRPr="004609F4" w:rsidRDefault="0034342E" w:rsidP="0034342E">
      <w:pPr>
        <w:rPr>
          <w:szCs w:val="16"/>
        </w:rPr>
      </w:pPr>
      <w:r w:rsidRPr="001013F7">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1013F7">
        <w:rPr>
          <w:rStyle w:val="StyleUnderline"/>
          <w:highlight w:val="green"/>
        </w:rPr>
        <w:t>bargaining power</w:t>
      </w:r>
      <w:r w:rsidRPr="004609F4">
        <w:t xml:space="preserve"> </w:t>
      </w:r>
      <w:r w:rsidRPr="004609F4">
        <w:rPr>
          <w:szCs w:val="16"/>
        </w:rPr>
        <w:t xml:space="preserve">between employers and employees in the hopes of limiting the interruptions to the free flow of commerce.10 </w:t>
      </w:r>
      <w:r w:rsidRPr="001013F7">
        <w:rPr>
          <w:rStyle w:val="StyleUnderline"/>
          <w:highlight w:val="green"/>
        </w:rPr>
        <w:t>The statute covers a large number of workers</w:t>
      </w:r>
      <w:r w:rsidRPr="004609F4">
        <w:rPr>
          <w:rStyle w:val="StyleUnderline"/>
        </w:rPr>
        <w:t xml:space="preserve"> based on the broad definition of “employee,”11 </w:t>
      </w:r>
      <w:r w:rsidRPr="001013F7">
        <w:rPr>
          <w:rStyle w:val="StyleUnderline"/>
          <w:highlight w:val="green"/>
        </w:rPr>
        <w:t>but excludes</w:t>
      </w:r>
      <w:r w:rsidRPr="004609F4">
        <w:rPr>
          <w:rStyle w:val="StyleUnderline"/>
        </w:rPr>
        <w:t xml:space="preserve"> from coverage </w:t>
      </w:r>
      <w:r w:rsidRPr="001013F7">
        <w:rPr>
          <w:rStyle w:val="Emphasis"/>
          <w:highlight w:val="green"/>
        </w:rPr>
        <w:t>all agricultural laborers</w:t>
      </w:r>
      <w:r w:rsidRPr="004609F4">
        <w:t>.</w:t>
      </w:r>
      <w:r w:rsidRPr="004609F4">
        <w:rPr>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1013F7">
        <w:rPr>
          <w:rStyle w:val="StyleUnderline"/>
          <w:highlight w:val="green"/>
        </w:rPr>
        <w:t>farming in all its branches</w:t>
      </w:r>
      <w:r w:rsidRPr="004609F4">
        <w:rPr>
          <w:rStyle w:val="StyleUnderline"/>
        </w:rPr>
        <w:t xml:space="preserve"> ... and any practices ...</w:t>
      </w:r>
      <w:r w:rsidRPr="004609F4">
        <w:t xml:space="preserve"> </w:t>
      </w:r>
      <w:r w:rsidRPr="004609F4">
        <w:rPr>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ECDA7B6" w14:textId="77777777" w:rsidR="0034342E" w:rsidRPr="004609F4" w:rsidRDefault="0034342E" w:rsidP="0034342E">
      <w:pPr>
        <w:rPr>
          <w:szCs w:val="16"/>
        </w:rPr>
      </w:pPr>
      <w:r w:rsidRPr="004609F4">
        <w:rPr>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1013F7">
        <w:rPr>
          <w:rStyle w:val="StyleUnderline"/>
          <w:highlight w:val="green"/>
        </w:rPr>
        <w:t>agricultural laborers</w:t>
      </w:r>
      <w:r w:rsidRPr="004609F4">
        <w:rPr>
          <w:rStyle w:val="StyleUnderline"/>
        </w:rPr>
        <w:t xml:space="preserve"> should be included because they </w:t>
      </w:r>
      <w:r w:rsidRPr="001013F7">
        <w:rPr>
          <w:rStyle w:val="StyleUnderline"/>
          <w:highlight w:val="green"/>
        </w:rPr>
        <w:t>need</w:t>
      </w:r>
      <w:r w:rsidRPr="004609F4">
        <w:rPr>
          <w:rStyle w:val="StyleUnderline"/>
        </w:rPr>
        <w:t xml:space="preserve">ed </w:t>
      </w:r>
      <w:r w:rsidRPr="001013F7">
        <w:rPr>
          <w:rStyle w:val="StyleUnderline"/>
          <w:highlight w:val="green"/>
        </w:rPr>
        <w:t>the same protections</w:t>
      </w:r>
      <w:r w:rsidRPr="004609F4">
        <w:rPr>
          <w:rStyle w:val="StyleUnderline"/>
        </w:rPr>
        <w:t xml:space="preserve"> as industrial</w:t>
      </w:r>
      <w:r w:rsidRPr="004609F4">
        <w:t xml:space="preserve"> </w:t>
      </w:r>
      <w:r w:rsidRPr="004609F4">
        <w:rPr>
          <w:szCs w:val="16"/>
        </w:rPr>
        <w:t>workers. Agricultural labor issues were brought to light in 1935 after governmental investigations into child labor issues and the lack of clean water provided for such workers.19</w:t>
      </w:r>
    </w:p>
    <w:p w14:paraId="52A7C1BD" w14:textId="77777777" w:rsidR="0034342E" w:rsidRPr="004609F4" w:rsidRDefault="0034342E" w:rsidP="0034342E">
      <w:pPr>
        <w:rPr>
          <w:szCs w:val="16"/>
        </w:rPr>
      </w:pPr>
      <w:r w:rsidRPr="004609F4">
        <w:rPr>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8C05A96" w14:textId="77777777" w:rsidR="0034342E" w:rsidRPr="004609F4" w:rsidRDefault="0034342E" w:rsidP="0034342E">
      <w:pPr>
        <w:rPr>
          <w:szCs w:val="16"/>
        </w:rPr>
      </w:pPr>
      <w:r w:rsidRPr="004609F4">
        <w:rPr>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Cs w:val="16"/>
        </w:rPr>
        <w:t xml:space="preserve">A.23 An agricultural employee will be excluded from the right to </w:t>
      </w:r>
      <w:r w:rsidRPr="004609F4">
        <w:rPr>
          <w:szCs w:val="16"/>
        </w:rPr>
        <w:lastRenderedPageBreak/>
        <w:t>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65FE7AF" w14:textId="77777777" w:rsidR="0034342E" w:rsidRPr="004609F4" w:rsidRDefault="0034342E" w:rsidP="0034342E">
      <w:pPr>
        <w:rPr>
          <w:szCs w:val="16"/>
        </w:rPr>
      </w:pPr>
      <w:r w:rsidRPr="004609F4">
        <w:rPr>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8481172" w14:textId="77777777" w:rsidR="0034342E" w:rsidRPr="004609F4" w:rsidRDefault="0034342E" w:rsidP="0034342E">
      <w:pPr>
        <w:rPr>
          <w:szCs w:val="16"/>
        </w:rPr>
      </w:pPr>
      <w:r w:rsidRPr="004609F4">
        <w:rPr>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FD21955" w14:textId="77777777" w:rsidR="0034342E" w:rsidRPr="004609F4" w:rsidRDefault="0034342E" w:rsidP="0034342E">
      <w:pPr>
        <w:rPr>
          <w:szCs w:val="16"/>
        </w:rPr>
      </w:pPr>
      <w:r w:rsidRPr="004609F4">
        <w:rPr>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A22A053" w14:textId="77777777" w:rsidR="0034342E" w:rsidRPr="004609F4" w:rsidRDefault="0034342E" w:rsidP="0034342E">
      <w:pPr>
        <w:rPr>
          <w:szCs w:val="16"/>
        </w:rPr>
      </w:pPr>
      <w:r w:rsidRPr="004609F4">
        <w:rPr>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1D6D972D" w14:textId="77777777" w:rsidR="0034342E" w:rsidRPr="004609F4" w:rsidRDefault="0034342E" w:rsidP="0034342E">
      <w:r w:rsidRPr="004609F4">
        <w:rPr>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1013F7">
        <w:rPr>
          <w:rStyle w:val="StyleUnderline"/>
          <w:highlight w:val="green"/>
        </w:rPr>
        <w:t>workers</w:t>
      </w:r>
      <w:r w:rsidRPr="004609F4">
        <w:rPr>
          <w:rStyle w:val="StyleUnderline"/>
        </w:rPr>
        <w:t xml:space="preserve"> that </w:t>
      </w:r>
      <w:r w:rsidRPr="001013F7">
        <w:rPr>
          <w:rStyle w:val="StyleUnderline"/>
          <w:highlight w:val="green"/>
        </w:rPr>
        <w:t>need the most protection</w:t>
      </w:r>
      <w:r w:rsidRPr="004609F4">
        <w:rPr>
          <w:rStyle w:val="StyleUnderline"/>
        </w:rPr>
        <w:t xml:space="preserve"> because they are the field workers who are </w:t>
      </w:r>
      <w:r w:rsidRPr="001013F7">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1013F7">
        <w:rPr>
          <w:rStyle w:val="Emphasis"/>
          <w:highlight w:val="green"/>
        </w:rPr>
        <w:t>extend</w:t>
      </w:r>
      <w:r w:rsidRPr="004609F4">
        <w:rPr>
          <w:rStyle w:val="Emphasis"/>
        </w:rPr>
        <w:t xml:space="preserve">ing </w:t>
      </w:r>
      <w:r w:rsidRPr="001013F7">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1013F7">
        <w:rPr>
          <w:rStyle w:val="Emphasis"/>
          <w:highlight w:val="green"/>
        </w:rPr>
        <w:t>challenges</w:t>
      </w:r>
      <w:r w:rsidRPr="004609F4">
        <w:rPr>
          <w:rStyle w:val="Emphasis"/>
        </w:rPr>
        <w:t xml:space="preserve"> that would be brought up with respect to agricultural laborers attempting to unionize </w:t>
      </w:r>
      <w:r w:rsidRPr="001013F7">
        <w:rPr>
          <w:rStyle w:val="Emphasis"/>
          <w:highlight w:val="green"/>
        </w:rPr>
        <w:t>have</w:t>
      </w:r>
      <w:r w:rsidRPr="004609F4">
        <w:rPr>
          <w:rStyle w:val="Emphasis"/>
        </w:rPr>
        <w:t xml:space="preserve"> most likely already </w:t>
      </w:r>
      <w:r w:rsidRPr="001013F7">
        <w:rPr>
          <w:rStyle w:val="Emphasis"/>
          <w:highlight w:val="green"/>
        </w:rPr>
        <w:t>been resolved in other employment sectors</w:t>
      </w:r>
      <w:r w:rsidRPr="004609F4">
        <w:rPr>
          <w:rStyle w:val="Emphasis"/>
        </w:rPr>
        <w:t xml:space="preserve"> </w:t>
      </w:r>
      <w:r w:rsidRPr="001013F7">
        <w:rPr>
          <w:rStyle w:val="Emphasis"/>
          <w:highlight w:val="green"/>
        </w:rPr>
        <w:t>allowing</w:t>
      </w:r>
      <w:r w:rsidRPr="004609F4">
        <w:rPr>
          <w:rStyle w:val="Emphasis"/>
        </w:rPr>
        <w:t xml:space="preserve"> the NLRB and courts to rely on </w:t>
      </w:r>
      <w:r w:rsidRPr="001013F7">
        <w:rPr>
          <w:rStyle w:val="Emphasis"/>
          <w:highlight w:val="green"/>
        </w:rPr>
        <w:t>precedent</w:t>
      </w:r>
      <w:r w:rsidRPr="004609F4">
        <w:rPr>
          <w:rStyle w:val="StyleUnderline"/>
        </w:rPr>
        <w:t xml:space="preserve">. This will make application of the statue to the agricultural laborers consistent with other employment sectors. Reliance on precedent would lead to predictable </w:t>
      </w:r>
      <w:r w:rsidRPr="004609F4">
        <w:rPr>
          <w:rStyle w:val="StyleUnderline"/>
        </w:rPr>
        <w:lastRenderedPageBreak/>
        <w:t>outcomes when labor disputes arise.</w:t>
      </w:r>
      <w:r w:rsidRPr="004609F4">
        <w:t xml:space="preserve"> </w:t>
      </w:r>
      <w:r w:rsidRPr="004609F4">
        <w:rPr>
          <w:szCs w:val="16"/>
        </w:rPr>
        <w:t>Agricultural laborers still have a ways to go before they will be able to reap the benefits of the NLRA; but, if this were to happen,</w:t>
      </w:r>
      <w:r w:rsidRPr="004609F4">
        <w:t xml:space="preserve"> </w:t>
      </w:r>
      <w:r w:rsidRPr="001013F7">
        <w:rPr>
          <w:rStyle w:val="Emphasis"/>
          <w:highlight w:val="green"/>
        </w:rPr>
        <w:t>agricultural laborers would be able</w:t>
      </w:r>
      <w:r w:rsidRPr="004609F4">
        <w:rPr>
          <w:rStyle w:val="Emphasis"/>
        </w:rPr>
        <w:t xml:space="preserve"> not only </w:t>
      </w:r>
      <w:r w:rsidRPr="001013F7">
        <w:rPr>
          <w:rStyle w:val="Emphasis"/>
          <w:highlight w:val="green"/>
        </w:rPr>
        <w:t xml:space="preserve">to </w:t>
      </w:r>
      <w:r w:rsidRPr="001013F7">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104D591D" w14:textId="77777777" w:rsidR="0034342E" w:rsidRPr="0029261F" w:rsidRDefault="0034342E" w:rsidP="0034342E">
      <w:pPr>
        <w:pStyle w:val="Heading3"/>
      </w:pPr>
      <w:r>
        <w:lastRenderedPageBreak/>
        <w:t xml:space="preserve">Advantage </w:t>
      </w:r>
    </w:p>
    <w:p w14:paraId="0260771E" w14:textId="77777777" w:rsidR="0034342E" w:rsidRDefault="0034342E" w:rsidP="0034342E">
      <w:pPr>
        <w:pStyle w:val="Heading4"/>
      </w:pPr>
      <w:r>
        <w:t>Farmer’s yield is nearing an all-time low – government support doesn’t help the most needy and isn’t a long term solution</w:t>
      </w:r>
    </w:p>
    <w:p w14:paraId="49C67B9C" w14:textId="77777777" w:rsidR="0034342E" w:rsidRPr="00DD1F8B" w:rsidRDefault="0034342E" w:rsidP="0034342E">
      <w:pPr>
        <w:rPr>
          <w:szCs w:val="16"/>
        </w:rPr>
      </w:pPr>
      <w:r w:rsidRPr="00DD1F8B">
        <w:rPr>
          <w:rStyle w:val="Heading4Char"/>
        </w:rPr>
        <w:t>Farm-Aid, 20,</w:t>
      </w:r>
      <w:r w:rsidRPr="00DD1F8B">
        <w:rPr>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Cs w:val="16"/>
          </w:rPr>
          <w:t>https://www.farmaid.org/blog/fact-sheet/understanding-economic-crisis-family-farms-are-facing/</w:t>
        </w:r>
      </w:hyperlink>
      <w:r w:rsidRPr="00DD1F8B">
        <w:rPr>
          <w:szCs w:val="16"/>
        </w:rPr>
        <w:t>, KR</w:t>
      </w:r>
    </w:p>
    <w:p w14:paraId="5E80F4FA" w14:textId="77777777" w:rsidR="0034342E" w:rsidRPr="0098435E" w:rsidRDefault="0034342E" w:rsidP="0034342E">
      <w:pPr>
        <w:rPr>
          <w:rStyle w:val="StyleUnderline"/>
        </w:rPr>
      </w:pPr>
      <w:r w:rsidRPr="001013F7">
        <w:rPr>
          <w:rStyle w:val="StyleUnderline"/>
          <w:highlight w:val="green"/>
        </w:rPr>
        <w:t>EVEN BEFORE COVID</w:t>
      </w:r>
      <w:r>
        <w:t>-19</w:t>
      </w:r>
      <w:r w:rsidRPr="0098435E">
        <w:rPr>
          <w:rStyle w:val="StyleUnderline"/>
        </w:rPr>
        <w:t xml:space="preserve">, </w:t>
      </w:r>
      <w:r w:rsidRPr="001013F7">
        <w:rPr>
          <w:rStyle w:val="StyleUnderline"/>
          <w:highlight w:val="green"/>
        </w:rPr>
        <w:t>FARM</w:t>
      </w:r>
      <w:r w:rsidRPr="0098435E">
        <w:rPr>
          <w:rStyle w:val="StyleUnderline"/>
        </w:rPr>
        <w:t xml:space="preserve"> FAMILIES </w:t>
      </w:r>
      <w:r w:rsidRPr="001013F7">
        <w:rPr>
          <w:rStyle w:val="StyleUnderline"/>
          <w:highlight w:val="green"/>
        </w:rPr>
        <w:t xml:space="preserve">HAD NEGATIVE </w:t>
      </w:r>
      <w:r w:rsidRPr="00670B99">
        <w:rPr>
          <w:rStyle w:val="StyleUnderline"/>
        </w:rPr>
        <w:t xml:space="preserve">FARM </w:t>
      </w:r>
      <w:r w:rsidRPr="001013F7">
        <w:rPr>
          <w:rStyle w:val="StyleUnderline"/>
          <w:highlight w:val="green"/>
        </w:rPr>
        <w:t>INCOME</w:t>
      </w:r>
    </w:p>
    <w:p w14:paraId="1442FB7B" w14:textId="77777777" w:rsidR="0034342E" w:rsidRPr="00923EDB" w:rsidRDefault="0034342E" w:rsidP="0034342E">
      <w:pPr>
        <w:rPr>
          <w:szCs w:val="16"/>
        </w:rPr>
      </w:pPr>
      <w:r>
        <w:t xml:space="preserve">Things have </w:t>
      </w:r>
      <w:r w:rsidRPr="0098435E">
        <w:rPr>
          <w:rStyle w:val="StyleUnderline"/>
        </w:rPr>
        <w:t xml:space="preserve">been bad in farm country for a while. Between 2013 and </w:t>
      </w:r>
      <w:r w:rsidRPr="001013F7">
        <w:rPr>
          <w:rStyle w:val="StyleUnderline"/>
          <w:highlight w:val="green"/>
        </w:rPr>
        <w:t>2018</w:t>
      </w:r>
      <w:r w:rsidRPr="0098435E">
        <w:rPr>
          <w:rStyle w:val="StyleUnderline"/>
        </w:rPr>
        <w:t xml:space="preserve">, </w:t>
      </w:r>
      <w:r w:rsidRPr="001013F7">
        <w:rPr>
          <w:rStyle w:val="StyleUnderline"/>
          <w:highlight w:val="green"/>
        </w:rPr>
        <w:t>farmers experienced a</w:t>
      </w:r>
      <w:r w:rsidRPr="0098435E">
        <w:rPr>
          <w:rStyle w:val="StyleUnderline"/>
        </w:rPr>
        <w:t xml:space="preserve"> nearly </w:t>
      </w:r>
      <w:r w:rsidRPr="001013F7">
        <w:rPr>
          <w:rStyle w:val="StyleUnderline"/>
          <w:highlight w:val="green"/>
        </w:rPr>
        <w:t>50% drop in net</w:t>
      </w:r>
      <w:r w:rsidRPr="0098435E">
        <w:rPr>
          <w:rStyle w:val="StyleUnderline"/>
        </w:rPr>
        <w:t xml:space="preserve"> farm </w:t>
      </w:r>
      <w:r w:rsidRPr="001013F7">
        <w:rPr>
          <w:rStyle w:val="StyleUnderline"/>
          <w:highlight w:val="green"/>
        </w:rPr>
        <w:t xml:space="preserve">income as </w:t>
      </w:r>
      <w:r w:rsidRPr="00670B99">
        <w:rPr>
          <w:rStyle w:val="StyleUnderline"/>
        </w:rPr>
        <w:t xml:space="preserve">the </w:t>
      </w:r>
      <w:r w:rsidRPr="001013F7">
        <w:rPr>
          <w:rStyle w:val="StyleUnderline"/>
          <w:highlight w:val="green"/>
        </w:rPr>
        <w:t>prices</w:t>
      </w:r>
      <w:r w:rsidRPr="0098435E">
        <w:rPr>
          <w:rStyle w:val="StyleUnderline"/>
        </w:rPr>
        <w:t xml:space="preserve"> for corn, wheat, dairy, beef and other farm products </w:t>
      </w:r>
      <w:r w:rsidRPr="001013F7">
        <w:rPr>
          <w:rStyle w:val="StyleUnderline"/>
          <w:highlight w:val="green"/>
        </w:rPr>
        <w:t>crashed</w:t>
      </w:r>
      <w:r>
        <w:t xml:space="preserve">. </w:t>
      </w:r>
      <w:r w:rsidRPr="00923EDB">
        <w:rPr>
          <w:szCs w:val="16"/>
        </w:rPr>
        <w:t>While net farm income rose by 3% in 2019, government payments accounted for all of that increase (namely, via the trade bailout program). Without it, 2019 delivered farmers their second lowest income since 2013.[13]</w:t>
      </w:r>
    </w:p>
    <w:p w14:paraId="68B65D4C" w14:textId="77777777" w:rsidR="0034342E" w:rsidRPr="00923EDB" w:rsidRDefault="0034342E" w:rsidP="0034342E">
      <w:pPr>
        <w:rPr>
          <w:szCs w:val="16"/>
        </w:rPr>
      </w:pPr>
      <w:r w:rsidRPr="00923EDB">
        <w:rPr>
          <w:szCs w:val="16"/>
        </w:rPr>
        <w:t>As for 2020, while the U.S. Department of Agriculture (USDA) is forecasting a $19 billion (or 22.7%) increase in net farm income this</w:t>
      </w:r>
      <w:r>
        <w:t xml:space="preserve"> </w:t>
      </w:r>
      <w:r w:rsidRPr="0098435E">
        <w:rPr>
          <w:rStyle w:val="StyleUnderline"/>
        </w:rPr>
        <w:t xml:space="preserve">year, </w:t>
      </w:r>
      <w:r w:rsidRPr="001013F7">
        <w:rPr>
          <w:rStyle w:val="StyleUnderline"/>
          <w:highlight w:val="green"/>
        </w:rPr>
        <w:t>government</w:t>
      </w:r>
      <w:r w:rsidRPr="0098435E">
        <w:rPr>
          <w:rStyle w:val="StyleUnderline"/>
        </w:rPr>
        <w:t xml:space="preserve"> </w:t>
      </w:r>
      <w:r w:rsidRPr="001013F7">
        <w:rPr>
          <w:rStyle w:val="StyleUnderline"/>
          <w:highlight w:val="green"/>
        </w:rPr>
        <w:t>payments</w:t>
      </w:r>
      <w:r w:rsidRPr="0098435E">
        <w:rPr>
          <w:rStyle w:val="StyleUnderline"/>
        </w:rPr>
        <w:t xml:space="preserve"> like trade bailouts and federal COVID-19 relief programs </w:t>
      </w:r>
      <w:r w:rsidRPr="001013F7">
        <w:rPr>
          <w:rStyle w:val="Emphasis"/>
          <w:highlight w:val="green"/>
        </w:rPr>
        <w:t>account for 36% of net farm income</w:t>
      </w:r>
      <w:r w:rsidRPr="00670B99">
        <w:rPr>
          <w:rStyle w:val="Emphasis"/>
        </w:rPr>
        <w:t xml:space="preserve"> </w:t>
      </w:r>
      <w:r w:rsidRPr="00923EDB">
        <w:rPr>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37260E9E" w14:textId="77777777" w:rsidR="0034342E" w:rsidRDefault="0034342E" w:rsidP="0034342E">
      <w:r w:rsidRPr="00923EDB">
        <w:rPr>
          <w:szCs w:val="16"/>
        </w:rPr>
        <w:t>Perhaps more troubling is USDA’s pre-pandemic data. In February</w:t>
      </w:r>
      <w:r>
        <w:t xml:space="preserve">, </w:t>
      </w:r>
      <w:r w:rsidRPr="001013F7">
        <w:rPr>
          <w:rStyle w:val="StyleUnderline"/>
          <w:highlight w:val="green"/>
        </w:rPr>
        <w:t>USDA forecast</w:t>
      </w:r>
      <w:r>
        <w:t xml:space="preserve"> 2020 median farm household income at -$1,840 — </w:t>
      </w:r>
      <w:r w:rsidRPr="001013F7">
        <w:rPr>
          <w:rStyle w:val="StyleUnderline"/>
          <w:highlight w:val="green"/>
        </w:rPr>
        <w:t>mean</w:t>
      </w:r>
      <w:r w:rsidRPr="0098435E">
        <w:rPr>
          <w:rStyle w:val="StyleUnderline"/>
        </w:rPr>
        <w:t xml:space="preserve">ing </w:t>
      </w:r>
      <w:r w:rsidRPr="001013F7">
        <w:rPr>
          <w:rStyle w:val="StyleUnderline"/>
          <w:highlight w:val="green"/>
        </w:rPr>
        <w:t>that</w:t>
      </w:r>
      <w:r w:rsidRPr="0098435E">
        <w:rPr>
          <w:rStyle w:val="StyleUnderline"/>
        </w:rPr>
        <w:t xml:space="preserve"> </w:t>
      </w:r>
      <w:r w:rsidRPr="001013F7">
        <w:rPr>
          <w:rStyle w:val="StyleUnderline"/>
          <w:highlight w:val="green"/>
        </w:rPr>
        <w:t>farm</w:t>
      </w:r>
      <w:r w:rsidRPr="0098435E">
        <w:rPr>
          <w:rStyle w:val="StyleUnderline"/>
        </w:rPr>
        <w:t xml:space="preserve"> households would </w:t>
      </w:r>
      <w:r w:rsidRPr="001013F7">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1013F7">
        <w:rPr>
          <w:rStyle w:val="StyleUnderline"/>
          <w:highlight w:val="green"/>
        </w:rPr>
        <w:t>mask severe distress in many parts of</w:t>
      </w:r>
      <w:r w:rsidRPr="0098435E">
        <w:rPr>
          <w:rStyle w:val="StyleUnderline"/>
        </w:rPr>
        <w:t xml:space="preserve"> farm country, as many </w:t>
      </w:r>
      <w:r w:rsidRPr="001013F7">
        <w:rPr>
          <w:rStyle w:val="StyleUnderline"/>
          <w:highlight w:val="green"/>
        </w:rPr>
        <w:t>farmers who have been squeezed by years of low income did not benefit from federal payments</w:t>
      </w:r>
      <w:r w:rsidRPr="001013F7">
        <w:rPr>
          <w:highlight w:val="green"/>
        </w:rPr>
        <w:t>.</w:t>
      </w:r>
      <w:r>
        <w:t xml:space="preserve"> </w:t>
      </w:r>
      <w:r w:rsidRPr="00923EDB">
        <w:rPr>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1013F7">
        <w:rPr>
          <w:rStyle w:val="StyleUnderline"/>
          <w:highlight w:val="green"/>
        </w:rPr>
        <w:t>at risk of going under</w:t>
      </w:r>
      <w:r w:rsidRPr="00670B99">
        <w:rPr>
          <w:rStyle w:val="StyleUnderline"/>
        </w:rPr>
        <w:t xml:space="preserve"> in the </w:t>
      </w:r>
      <w:r w:rsidRPr="001013F7">
        <w:rPr>
          <w:rStyle w:val="StyleUnderline"/>
          <w:highlight w:val="green"/>
        </w:rPr>
        <w:t>next year</w:t>
      </w:r>
      <w:r w:rsidRPr="00670B99">
        <w:rPr>
          <w:rStyle w:val="StyleUnderline"/>
        </w:rPr>
        <w:t>.</w:t>
      </w:r>
    </w:p>
    <w:p w14:paraId="4A0B8D5A" w14:textId="77777777" w:rsidR="0034342E" w:rsidRPr="00923EDB" w:rsidRDefault="0034342E" w:rsidP="0034342E">
      <w:pPr>
        <w:rPr>
          <w:szCs w:val="16"/>
        </w:rPr>
      </w:pPr>
      <w:r w:rsidRPr="00923EDB">
        <w:rPr>
          <w:szCs w:val="16"/>
        </w:rPr>
        <w:t>FARM CREDIT CONDITIONS WEAKEN</w:t>
      </w:r>
    </w:p>
    <w:p w14:paraId="383A9A40" w14:textId="77777777" w:rsidR="0034342E" w:rsidRPr="00923EDB" w:rsidRDefault="0034342E" w:rsidP="0034342E">
      <w:pPr>
        <w:rPr>
          <w:szCs w:val="16"/>
        </w:rPr>
      </w:pPr>
      <w:r w:rsidRPr="00923EDB">
        <w:rPr>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Cs w:val="16"/>
        </w:rPr>
        <w:t>.[19] The following trends reveal weakening credit conditions for farmers and ranchers in today’s strained economy:</w:t>
      </w:r>
    </w:p>
    <w:p w14:paraId="3B3C59F3" w14:textId="77777777" w:rsidR="0034342E" w:rsidRPr="00923EDB" w:rsidRDefault="0034342E" w:rsidP="0034342E">
      <w:pPr>
        <w:rPr>
          <w:szCs w:val="16"/>
        </w:rPr>
      </w:pPr>
      <w:r w:rsidRPr="001013F7">
        <w:rPr>
          <w:rStyle w:val="StyleUnderline"/>
          <w:highlight w:val="green"/>
        </w:rPr>
        <w:t>Farmers struggle to make loan payments</w:t>
      </w:r>
      <w:r w:rsidRPr="00670B99">
        <w:rPr>
          <w:rStyle w:val="StyleUnderline"/>
        </w:rPr>
        <w:t>. Farm loan delinquency rates are rising.</w:t>
      </w:r>
      <w:r>
        <w:t xml:space="preserve"> </w:t>
      </w:r>
      <w:r w:rsidRPr="00923EDB">
        <w:rPr>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15538ACF" w14:textId="77777777" w:rsidR="0034342E" w:rsidRPr="00670B99" w:rsidRDefault="0034342E" w:rsidP="0034342E">
      <w:pPr>
        <w:rPr>
          <w:rStyle w:val="StyleUnderline"/>
        </w:rPr>
      </w:pPr>
      <w:r w:rsidRPr="00923EDB">
        <w:rPr>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1013F7">
        <w:rPr>
          <w:rStyle w:val="StyleUnderline"/>
          <w:highlight w:val="green"/>
        </w:rPr>
        <w:t xml:space="preserve">this trend places </w:t>
      </w:r>
      <w:r w:rsidRPr="00670B99">
        <w:rPr>
          <w:rStyle w:val="StyleUnderline"/>
        </w:rPr>
        <w:t xml:space="preserve">a lot of </w:t>
      </w:r>
      <w:r w:rsidRPr="001013F7">
        <w:rPr>
          <w:rStyle w:val="StyleUnderline"/>
          <w:highlight w:val="green"/>
        </w:rPr>
        <w:t>farmland at risk of liquidation.</w:t>
      </w:r>
      <w:r w:rsidRPr="00670B99">
        <w:rPr>
          <w:rStyle w:val="StyleUnderline"/>
        </w:rPr>
        <w:t>[23]</w:t>
      </w:r>
    </w:p>
    <w:p w14:paraId="4100DE46" w14:textId="77777777" w:rsidR="0034342E" w:rsidRPr="00923EDB" w:rsidRDefault="0034342E" w:rsidP="0034342E">
      <w:pPr>
        <w:rPr>
          <w:szCs w:val="16"/>
        </w:rPr>
      </w:pPr>
      <w:r>
        <w:t xml:space="preserve">Growing demand for credit: </w:t>
      </w:r>
      <w:r w:rsidRPr="001013F7">
        <w:rPr>
          <w:rStyle w:val="StyleUnderline"/>
          <w:highlight w:val="green"/>
        </w:rPr>
        <w:t>If farmers can’t secure</w:t>
      </w:r>
      <w:r w:rsidRPr="00670B99">
        <w:rPr>
          <w:rStyle w:val="StyleUnderline"/>
        </w:rPr>
        <w:t xml:space="preserve"> affordable and timely </w:t>
      </w:r>
      <w:r w:rsidRPr="001013F7">
        <w:rPr>
          <w:rStyle w:val="StyleUnderline"/>
          <w:highlight w:val="green"/>
        </w:rPr>
        <w:t xml:space="preserve">credit, they face </w:t>
      </w:r>
      <w:r w:rsidRPr="000C1725">
        <w:rPr>
          <w:rStyle w:val="StyleUnderline"/>
        </w:rPr>
        <w:t xml:space="preserve">an economic </w:t>
      </w:r>
      <w:r w:rsidRPr="001013F7">
        <w:rPr>
          <w:rStyle w:val="StyleUnderline"/>
          <w:highlight w:val="green"/>
        </w:rPr>
        <w:t xml:space="preserve">uncertainty that threatens </w:t>
      </w:r>
      <w:r w:rsidRPr="000C1725">
        <w:rPr>
          <w:rStyle w:val="StyleUnderline"/>
        </w:rPr>
        <w:t xml:space="preserve">the </w:t>
      </w:r>
      <w:r w:rsidRPr="001013F7">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Cs w:val="16"/>
        </w:rPr>
        <w:t>yet significant decreases in both the number and the size of agricultural loans in their portfolios.[24]</w:t>
      </w:r>
    </w:p>
    <w:p w14:paraId="595BEA50" w14:textId="77777777" w:rsidR="0034342E" w:rsidRDefault="0034342E" w:rsidP="0034342E">
      <w:pPr>
        <w:rPr>
          <w:rStyle w:val="StyleUnderline"/>
        </w:rPr>
      </w:pPr>
      <w:r w:rsidRPr="00923EDB">
        <w:rPr>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3638D275" w14:textId="77777777" w:rsidR="0034342E" w:rsidRDefault="0034342E" w:rsidP="0034342E">
      <w:pPr>
        <w:rPr>
          <w:rStyle w:val="StyleUnderline"/>
        </w:rPr>
      </w:pPr>
    </w:p>
    <w:p w14:paraId="3CEEB2B6" w14:textId="77777777" w:rsidR="0034342E" w:rsidRDefault="0034342E" w:rsidP="0034342E">
      <w:pPr>
        <w:pStyle w:val="Heading4"/>
      </w:pPr>
      <w:r>
        <w:t>The aff is key to increase incentives to farm: it increases wages, sets safe living conditions, AND helps farmers expand products</w:t>
      </w:r>
    </w:p>
    <w:p w14:paraId="2C4AD2A6" w14:textId="77777777" w:rsidR="0034342E" w:rsidRDefault="0034342E" w:rsidP="0034342E">
      <w:r w:rsidRPr="002324FB">
        <w:rPr>
          <w:rStyle w:val="Heading4Char"/>
        </w:rPr>
        <w:t>Reilly, 11</w:t>
      </w:r>
      <w:r>
        <w:t xml:space="preserve">, </w:t>
      </w:r>
      <w:r w:rsidRPr="00452E25">
        <w:rPr>
          <w:szCs w:val="16"/>
        </w:rPr>
        <w:t xml:space="preserve">Penn State Law, “Agricultural Laborers: Their Inability to Unionize Under the National Labor Relations Act”, Penn State: Masters of Science, JD Law, URL: </w:t>
      </w:r>
      <w:hyperlink r:id="rId11" w:history="1">
        <w:r w:rsidRPr="00452E25">
          <w:rPr>
            <w:rStyle w:val="Hyperlink"/>
            <w:szCs w:val="16"/>
          </w:rPr>
          <w:t>https://pennstatelaw.psu.edu/_file/aglaw/Publications_Library/Agricultural_Laborers.pdf</w:t>
        </w:r>
      </w:hyperlink>
      <w:r w:rsidRPr="00452E25">
        <w:rPr>
          <w:szCs w:val="16"/>
        </w:rPr>
        <w:t>, 2011 + since most recent citation is from then, KR</w:t>
      </w:r>
    </w:p>
    <w:p w14:paraId="4D7FFEAC" w14:textId="77777777" w:rsidR="0034342E" w:rsidRPr="00125777" w:rsidRDefault="0034342E" w:rsidP="0034342E">
      <w:pPr>
        <w:rPr>
          <w:szCs w:val="16"/>
        </w:rPr>
      </w:pPr>
      <w:r w:rsidRPr="001013F7">
        <w:rPr>
          <w:rStyle w:val="StyleUnderline"/>
          <w:highlight w:val="green"/>
        </w:rPr>
        <w:t>The rate of pay agricultural laborers earn</w:t>
      </w:r>
      <w:r w:rsidRPr="005F7532">
        <w:rPr>
          <w:rStyle w:val="StyleUnderline"/>
        </w:rPr>
        <w:t xml:space="preserve"> in return for their work </w:t>
      </w:r>
      <w:r w:rsidRPr="001013F7">
        <w:rPr>
          <w:rStyle w:val="StyleUnderline"/>
          <w:highlight w:val="green"/>
        </w:rPr>
        <w:t>would increase if</w:t>
      </w:r>
      <w:r w:rsidRPr="005F7532">
        <w:rPr>
          <w:rStyle w:val="StyleUnderline"/>
        </w:rPr>
        <w:t xml:space="preserve"> these </w:t>
      </w:r>
      <w:r w:rsidRPr="001013F7">
        <w:rPr>
          <w:rStyle w:val="StyleUnderline"/>
          <w:highlight w:val="green"/>
        </w:rPr>
        <w:t>workers were able to</w:t>
      </w:r>
      <w:r w:rsidRPr="005F7532">
        <w:rPr>
          <w:rStyle w:val="StyleUnderline"/>
        </w:rPr>
        <w:t xml:space="preserve"> organize and engage in </w:t>
      </w:r>
      <w:r w:rsidRPr="001013F7">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1013F7">
        <w:rPr>
          <w:rStyle w:val="StyleUnderline"/>
          <w:highlight w:val="green"/>
        </w:rPr>
        <w:t>workers</w:t>
      </w:r>
      <w:r w:rsidRPr="005F7532">
        <w:rPr>
          <w:rStyle w:val="StyleUnderline"/>
        </w:rPr>
        <w:t xml:space="preserve"> in 2008 </w:t>
      </w:r>
      <w:r w:rsidRPr="001013F7">
        <w:rPr>
          <w:rStyle w:val="StyleUnderline"/>
          <w:highlight w:val="green"/>
        </w:rPr>
        <w:t>made</w:t>
      </w:r>
      <w:r w:rsidRPr="005F7532">
        <w:rPr>
          <w:rStyle w:val="StyleUnderline"/>
        </w:rPr>
        <w:t xml:space="preserve"> between $</w:t>
      </w:r>
      <w:r w:rsidRPr="001013F7">
        <w:rPr>
          <w:rStyle w:val="StyleUnderline"/>
          <w:highlight w:val="green"/>
        </w:rPr>
        <w:t>8</w:t>
      </w:r>
      <w:r w:rsidRPr="005F7532">
        <w:rPr>
          <w:rStyle w:val="StyleUnderline"/>
        </w:rPr>
        <w:t xml:space="preserve">.64 </w:t>
      </w:r>
      <w:r w:rsidRPr="001013F7">
        <w:rPr>
          <w:rStyle w:val="StyleUnderline"/>
          <w:highlight w:val="green"/>
        </w:rPr>
        <w:t>per hour</w:t>
      </w:r>
      <w:r w:rsidRPr="005F7532">
        <w:rPr>
          <w:rStyle w:val="StyleUnderline"/>
        </w:rPr>
        <w:t xml:space="preserve"> and $13.02 per hou</w:t>
      </w:r>
      <w:r>
        <w:t xml:space="preserve">r.50 The hourly wage is relatively low, especially when </w:t>
      </w:r>
      <w:r w:rsidRPr="001013F7">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1013F7">
        <w:rPr>
          <w:rStyle w:val="StyleUnderline"/>
          <w:highlight w:val="green"/>
        </w:rPr>
        <w:t>construction laborers</w:t>
      </w:r>
      <w:r w:rsidRPr="005F7532">
        <w:rPr>
          <w:rStyle w:val="StyleUnderline"/>
        </w:rPr>
        <w:t xml:space="preserve"> in 2008 earned between $</w:t>
      </w:r>
      <w:r w:rsidRPr="001013F7">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Cs w:val="16"/>
        </w:rPr>
        <w:t>While there is a wide range of earnings for anyone entering these three professions</w:t>
      </w:r>
      <w:r>
        <w:t xml:space="preserve">, </w:t>
      </w:r>
      <w:r w:rsidRPr="005F7532">
        <w:rPr>
          <w:rStyle w:val="StyleUnderline"/>
        </w:rPr>
        <w:t xml:space="preserve">the </w:t>
      </w:r>
      <w:r w:rsidRPr="001013F7">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1013F7">
        <w:rPr>
          <w:rStyle w:val="StyleUnderline"/>
          <w:highlight w:val="green"/>
        </w:rPr>
        <w:t>agricultural laborers</w:t>
      </w:r>
      <w:r w:rsidRPr="005F7532">
        <w:rPr>
          <w:rStyle w:val="StyleUnderline"/>
        </w:rPr>
        <w:t xml:space="preserve"> were afforded protection under the NLRA to </w:t>
      </w:r>
      <w:r w:rsidRPr="001013F7">
        <w:rPr>
          <w:rStyle w:val="StyleUnderline"/>
          <w:highlight w:val="green"/>
        </w:rPr>
        <w:t>engage in collective bargaining</w:t>
      </w:r>
      <w:r w:rsidRPr="005F7532">
        <w:rPr>
          <w:rStyle w:val="StyleUnderline"/>
        </w:rPr>
        <w:t xml:space="preserve">, the likely result would be that bargaining representatives would be </w:t>
      </w:r>
      <w:r w:rsidRPr="005F7532">
        <w:rPr>
          <w:rStyle w:val="StyleUnderline"/>
        </w:rPr>
        <w:lastRenderedPageBreak/>
        <w:t xml:space="preserve">able </w:t>
      </w:r>
      <w:r w:rsidRPr="001013F7">
        <w:rPr>
          <w:rStyle w:val="StyleUnderline"/>
          <w:highlight w:val="green"/>
        </w:rPr>
        <w:t>to negotiate</w:t>
      </w:r>
      <w:r w:rsidRPr="005F7532">
        <w:rPr>
          <w:rStyle w:val="StyleUnderline"/>
        </w:rPr>
        <w:t xml:space="preserve"> with agricultural employers </w:t>
      </w:r>
      <w:r w:rsidRPr="001013F7">
        <w:rPr>
          <w:rStyle w:val="StyleUnderline"/>
          <w:highlight w:val="green"/>
        </w:rPr>
        <w:t>for higher wages</w:t>
      </w:r>
      <w:r>
        <w:t xml:space="preserve"> </w:t>
      </w:r>
      <w:r w:rsidRPr="00125777">
        <w:rPr>
          <w:szCs w:val="16"/>
        </w:rPr>
        <w:t>that would lead to less of an earnings gap between agricultural laborers and laborers in other industries.</w:t>
      </w:r>
    </w:p>
    <w:p w14:paraId="4259FA8E" w14:textId="77777777" w:rsidR="0034342E" w:rsidRDefault="0034342E" w:rsidP="0034342E">
      <w:r w:rsidRPr="00125777">
        <w:rPr>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10EDECE9" w14:textId="77777777" w:rsidR="0034342E" w:rsidRPr="00125777" w:rsidRDefault="0034342E" w:rsidP="0034342E">
      <w:pPr>
        <w:rPr>
          <w:szCs w:val="16"/>
        </w:rPr>
      </w:pPr>
      <w:r w:rsidRPr="001013F7">
        <w:rPr>
          <w:rStyle w:val="StyleUnderline"/>
          <w:highlight w:val="green"/>
        </w:rPr>
        <w:t>Agricultural laborers are</w:t>
      </w:r>
      <w:r w:rsidRPr="005F7532">
        <w:rPr>
          <w:rStyle w:val="StyleUnderline"/>
        </w:rPr>
        <w:t xml:space="preserve"> also </w:t>
      </w:r>
      <w:r w:rsidRPr="001013F7">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1013F7">
        <w:rPr>
          <w:rStyle w:val="StyleUnderline"/>
          <w:highlight w:val="green"/>
        </w:rPr>
        <w:t>not</w:t>
      </w:r>
      <w:r w:rsidRPr="00255879">
        <w:rPr>
          <w:rStyle w:val="StyleUnderline"/>
        </w:rPr>
        <w:t xml:space="preserve"> always </w:t>
      </w:r>
      <w:r w:rsidRPr="001013F7">
        <w:rPr>
          <w:rStyle w:val="StyleUnderline"/>
          <w:highlight w:val="green"/>
        </w:rPr>
        <w:t>provided with</w:t>
      </w:r>
      <w:r w:rsidRPr="00255879">
        <w:rPr>
          <w:rStyle w:val="StyleUnderline"/>
        </w:rPr>
        <w:t xml:space="preserve"> access to </w:t>
      </w:r>
      <w:r w:rsidRPr="001013F7">
        <w:rPr>
          <w:rStyle w:val="StyleUnderline"/>
          <w:highlight w:val="green"/>
        </w:rPr>
        <w:t>clean</w:t>
      </w:r>
      <w:r w:rsidRPr="005F7532">
        <w:rPr>
          <w:rStyle w:val="StyleUnderline"/>
        </w:rPr>
        <w:t xml:space="preserve"> drinking </w:t>
      </w:r>
      <w:r w:rsidRPr="001013F7">
        <w:rPr>
          <w:rStyle w:val="StyleUnderline"/>
          <w:highlight w:val="green"/>
        </w:rPr>
        <w:t>water</w:t>
      </w:r>
      <w:r w:rsidRPr="005F7532">
        <w:rPr>
          <w:rStyle w:val="StyleUnderline"/>
        </w:rPr>
        <w:t xml:space="preserve"> nor are there typically adequate </w:t>
      </w:r>
      <w:r w:rsidRPr="001013F7">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1013F7">
        <w:rPr>
          <w:rStyle w:val="Emphasis"/>
          <w:highlight w:val="green"/>
        </w:rPr>
        <w:t>Unions can help workers to gain access</w:t>
      </w:r>
      <w:r w:rsidRPr="005F7532">
        <w:rPr>
          <w:rStyle w:val="StyleUnderline"/>
        </w:rPr>
        <w:t xml:space="preserve"> to sanitary facilities and clean drinking water </w:t>
      </w:r>
      <w:r w:rsidRPr="001013F7">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1013F7">
        <w:rPr>
          <w:rStyle w:val="Emphasis"/>
          <w:highlight w:val="green"/>
        </w:rPr>
        <w:t>unions</w:t>
      </w:r>
      <w:r w:rsidRPr="00255879">
        <w:rPr>
          <w:rStyle w:val="Emphasis"/>
        </w:rPr>
        <w:t xml:space="preserve"> will be able to </w:t>
      </w:r>
      <w:r w:rsidRPr="001013F7">
        <w:rPr>
          <w:rStyle w:val="StyleUnderline"/>
          <w:highlight w:val="green"/>
        </w:rPr>
        <w:t>hold</w:t>
      </w:r>
      <w:r w:rsidRPr="00255879">
        <w:rPr>
          <w:rStyle w:val="Emphasis"/>
        </w:rPr>
        <w:t xml:space="preserve"> </w:t>
      </w:r>
      <w:r w:rsidRPr="001013F7">
        <w:rPr>
          <w:rStyle w:val="Emphasis"/>
          <w:highlight w:val="green"/>
        </w:rPr>
        <w:t>employers</w:t>
      </w:r>
      <w:r w:rsidRPr="00255879">
        <w:rPr>
          <w:rStyle w:val="Emphasis"/>
        </w:rPr>
        <w:t xml:space="preserve"> contractually </w:t>
      </w:r>
      <w:r w:rsidRPr="001013F7">
        <w:rPr>
          <w:rStyle w:val="Emphasis"/>
          <w:highlight w:val="green"/>
        </w:rPr>
        <w:t>liable</w:t>
      </w:r>
      <w:r w:rsidRPr="00255879">
        <w:rPr>
          <w:rStyle w:val="Emphasis"/>
        </w:rPr>
        <w:t xml:space="preserve"> to follow such conditions</w:t>
      </w:r>
      <w:r>
        <w:t xml:space="preserve"> </w:t>
      </w:r>
      <w:r w:rsidRPr="00125777">
        <w:rPr>
          <w:szCs w:val="16"/>
        </w:rPr>
        <w:t>and will thereby improve the conditions of employment for agricultural laborers who would otherwise be subject to sub-standard facilities.</w:t>
      </w:r>
    </w:p>
    <w:p w14:paraId="12A65986" w14:textId="77777777" w:rsidR="0034342E" w:rsidRPr="00125777" w:rsidRDefault="0034342E" w:rsidP="0034342E">
      <w:pPr>
        <w:rPr>
          <w:szCs w:val="16"/>
        </w:rPr>
      </w:pPr>
      <w:r w:rsidRPr="00125777">
        <w:rPr>
          <w:szCs w:val="16"/>
        </w:rPr>
        <w:t xml:space="preserve">Another hazardous working condition that arises for agricultural laborers </w:t>
      </w:r>
      <w:r w:rsidRPr="00125777">
        <w:rPr>
          <w:rStyle w:val="StyleUnderline"/>
          <w:sz w:val="16"/>
          <w:szCs w:val="16"/>
        </w:rPr>
        <w:t>is the exposure to pesticides.</w:t>
      </w:r>
      <w:r w:rsidRPr="00125777">
        <w:rPr>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12C529F9" w14:textId="77777777" w:rsidR="0034342E" w:rsidRPr="00452791" w:rsidRDefault="0034342E" w:rsidP="0034342E">
      <w:r w:rsidRPr="00125777">
        <w:rPr>
          <w:szCs w:val="16"/>
        </w:rPr>
        <w:t xml:space="preserve">Further, “farmers, planters, ranchmen, dairymen, nut or fruit growers” are able to form associations for the mutual benefit of all members.59 These </w:t>
      </w:r>
      <w:r w:rsidRPr="001013F7">
        <w:rPr>
          <w:rStyle w:val="StyleUnderline"/>
          <w:highlight w:val="green"/>
        </w:rPr>
        <w:t>associations</w:t>
      </w:r>
      <w:r w:rsidRPr="005F7532">
        <w:rPr>
          <w:rStyle w:val="StyleUnderline"/>
        </w:rPr>
        <w:t xml:space="preserve"> </w:t>
      </w:r>
      <w:r w:rsidRPr="001013F7">
        <w:rPr>
          <w:rStyle w:val="StyleUnderline"/>
          <w:highlight w:val="green"/>
        </w:rPr>
        <w:t>allow</w:t>
      </w:r>
      <w:r w:rsidRPr="005F7532">
        <w:rPr>
          <w:rStyle w:val="StyleUnderline"/>
        </w:rPr>
        <w:t xml:space="preserve"> their </w:t>
      </w:r>
      <w:r w:rsidRPr="001013F7">
        <w:rPr>
          <w:rStyle w:val="StyleUnderline"/>
          <w:highlight w:val="green"/>
        </w:rPr>
        <w:t>members to</w:t>
      </w:r>
      <w:r w:rsidRPr="005F7532">
        <w:rPr>
          <w:rStyle w:val="StyleUnderline"/>
        </w:rPr>
        <w:t xml:space="preserve"> work collectively in </w:t>
      </w:r>
      <w:r w:rsidRPr="001013F7">
        <w:rPr>
          <w:rStyle w:val="StyleUnderline"/>
          <w:highlight w:val="green"/>
        </w:rPr>
        <w:t>preparing</w:t>
      </w:r>
      <w:r w:rsidRPr="005F7532">
        <w:rPr>
          <w:rStyle w:val="StyleUnderline"/>
        </w:rPr>
        <w:t xml:space="preserve"> their </w:t>
      </w:r>
      <w:r w:rsidRPr="001013F7">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1013F7">
        <w:rPr>
          <w:rStyle w:val="StyleUnderline"/>
          <w:highlight w:val="green"/>
        </w:rPr>
        <w:t>maintain the “bargaining position</w:t>
      </w:r>
      <w:r w:rsidRPr="005F7532">
        <w:rPr>
          <w:rStyle w:val="StyleUnderline"/>
        </w:rPr>
        <w:t xml:space="preserve"> of individual farmers” in order </w:t>
      </w:r>
      <w:r w:rsidRPr="001013F7">
        <w:rPr>
          <w:rStyle w:val="StyleUnderline"/>
          <w:highlight w:val="green"/>
        </w:rPr>
        <w:t>to prevent</w:t>
      </w:r>
      <w:r w:rsidRPr="005F7532">
        <w:rPr>
          <w:rStyle w:val="StyleUnderline"/>
        </w:rPr>
        <w:t xml:space="preserve"> adverse consequences of </w:t>
      </w:r>
      <w:r w:rsidRPr="001013F7">
        <w:rPr>
          <w:rStyle w:val="StyleUnderline"/>
          <w:highlight w:val="green"/>
        </w:rPr>
        <w:t>overcrowding</w:t>
      </w:r>
      <w:r w:rsidRPr="005F7532">
        <w:rPr>
          <w:rStyle w:val="StyleUnderline"/>
        </w:rPr>
        <w:t xml:space="preserve"> the market</w:t>
      </w:r>
      <w:r>
        <w:t xml:space="preserve">.61 </w:t>
      </w:r>
      <w:r w:rsidRPr="00125777">
        <w:rPr>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1013F7">
        <w:rPr>
          <w:rStyle w:val="StyleUnderline"/>
          <w:highlight w:val="green"/>
        </w:rPr>
        <w:t>producers are</w:t>
      </w:r>
      <w:r w:rsidRPr="005F7532">
        <w:rPr>
          <w:rStyle w:val="StyleUnderline"/>
        </w:rPr>
        <w:t xml:space="preserve"> therefore </w:t>
      </w:r>
      <w:r w:rsidRPr="001013F7">
        <w:rPr>
          <w:rStyle w:val="StyleUnderline"/>
          <w:highlight w:val="green"/>
        </w:rPr>
        <w:t>able to become</w:t>
      </w:r>
      <w:r w:rsidRPr="005F7532">
        <w:rPr>
          <w:rStyle w:val="StyleUnderline"/>
        </w:rPr>
        <w:t xml:space="preserve"> even </w:t>
      </w:r>
      <w:r w:rsidRPr="001013F7">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Cs w:val="16"/>
        </w:rPr>
        <w:t>The unionization of agricultural laborers would better equalize the bargaining position on each side affording laborers the protections they need against agricultural employers as they become more powerful through associations.</w:t>
      </w:r>
    </w:p>
    <w:p w14:paraId="30E7E317" w14:textId="77777777" w:rsidR="0034342E" w:rsidRDefault="0034342E" w:rsidP="0034342E"/>
    <w:p w14:paraId="4AFFB495" w14:textId="77777777" w:rsidR="0034342E" w:rsidRPr="001445A6" w:rsidRDefault="0034342E" w:rsidP="0034342E">
      <w:pPr>
        <w:pStyle w:val="Heading4"/>
      </w:pPr>
      <w:r>
        <w:lastRenderedPageBreak/>
        <w:t>2</w:t>
      </w:r>
      <w:r w:rsidRPr="001445A6">
        <w:t xml:space="preserve"> links:</w:t>
      </w:r>
    </w:p>
    <w:p w14:paraId="4EBFA00E" w14:textId="77777777" w:rsidR="0034342E" w:rsidRPr="00DF0306" w:rsidRDefault="0034342E" w:rsidP="0034342E">
      <w:pPr>
        <w:pStyle w:val="Heading4"/>
      </w:pPr>
      <w:r>
        <w:t>1] Productivity –  Wages don’t destroy consumer spending AND create economic value</w:t>
      </w:r>
    </w:p>
    <w:p w14:paraId="286C1074" w14:textId="77777777" w:rsidR="0034342E" w:rsidRDefault="0034342E" w:rsidP="0034342E">
      <w:r w:rsidRPr="008C3A50">
        <w:rPr>
          <w:rStyle w:val="Heading4Char"/>
        </w:rPr>
        <w:t>Jayachandran, 20</w:t>
      </w:r>
      <w:r>
        <w:t xml:space="preserve">, </w:t>
      </w:r>
      <w:r w:rsidRPr="008C3A50">
        <w:rPr>
          <w:szCs w:val="16"/>
        </w:rPr>
        <w:t>6/18/2020, New York Times, “How a Raise for Workers Can Be a Win for Everybody”, Seema Jayachandran is an economics professor at Northwestern University, URL:</w:t>
      </w:r>
      <w:hyperlink r:id="rId12" w:history="1">
        <w:r w:rsidRPr="008C3A50">
          <w:rPr>
            <w:rStyle w:val="Hyperlink"/>
            <w:szCs w:val="16"/>
          </w:rPr>
          <w:t>https://www.nytimes.com/2020/06/18/business/coronavirus-minimum-wage-increase.html</w:t>
        </w:r>
      </w:hyperlink>
      <w:r w:rsidRPr="008C3A50">
        <w:rPr>
          <w:szCs w:val="16"/>
        </w:rPr>
        <w:t>, KR</w:t>
      </w:r>
    </w:p>
    <w:p w14:paraId="54C00409" w14:textId="77777777" w:rsidR="0034342E" w:rsidRPr="008C3A50" w:rsidRDefault="0034342E" w:rsidP="0034342E">
      <w:pPr>
        <w:rPr>
          <w:rStyle w:val="StyleUnderline"/>
        </w:rPr>
      </w:pPr>
      <w:r w:rsidRPr="008C3A50">
        <w:rPr>
          <w:rStyle w:val="StyleUnderline"/>
        </w:rPr>
        <w:t xml:space="preserve">Two new </w:t>
      </w:r>
      <w:r w:rsidRPr="001013F7">
        <w:rPr>
          <w:rStyle w:val="StyleUnderline"/>
          <w:highlight w:val="green"/>
        </w:rPr>
        <w:t>studies</w:t>
      </w:r>
      <w:r w:rsidRPr="008C3A50">
        <w:rPr>
          <w:rStyle w:val="StyleUnderline"/>
        </w:rPr>
        <w:t xml:space="preserve"> </w:t>
      </w:r>
      <w:r w:rsidRPr="001013F7">
        <w:rPr>
          <w:rStyle w:val="StyleUnderline"/>
          <w:highlight w:val="green"/>
        </w:rPr>
        <w:t>show</w:t>
      </w:r>
      <w:r w:rsidRPr="008C3A50">
        <w:rPr>
          <w:rStyle w:val="StyleUnderline"/>
        </w:rPr>
        <w:t xml:space="preserve"> that </w:t>
      </w:r>
      <w:r w:rsidRPr="001013F7">
        <w:rPr>
          <w:rStyle w:val="StyleUnderline"/>
          <w:highlight w:val="green"/>
        </w:rPr>
        <w:t>giving pay raises to low-wage workers is good for consumers</w:t>
      </w:r>
      <w:r w:rsidRPr="008C3A50">
        <w:rPr>
          <w:rStyle w:val="StyleUnderline"/>
        </w:rPr>
        <w:t>, too</w:t>
      </w:r>
      <w:r>
        <w:t xml:space="preserve">. </w:t>
      </w:r>
      <w:r w:rsidRPr="00512BE6">
        <w:rPr>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1013F7">
        <w:rPr>
          <w:rStyle w:val="StyleUnderline"/>
          <w:highlight w:val="green"/>
        </w:rPr>
        <w:t>raising</w:t>
      </w:r>
      <w:r w:rsidRPr="008C3A50">
        <w:rPr>
          <w:rStyle w:val="StyleUnderline"/>
        </w:rPr>
        <w:t xml:space="preserve"> the minimum </w:t>
      </w:r>
      <w:r w:rsidRPr="001013F7">
        <w:rPr>
          <w:rStyle w:val="StyleUnderline"/>
          <w:highlight w:val="green"/>
        </w:rPr>
        <w:t>wage improves workers’ productivity</w:t>
      </w:r>
      <w:r w:rsidRPr="008C3A50">
        <w:rPr>
          <w:rStyle w:val="StyleUnderline"/>
        </w:rPr>
        <w:t xml:space="preserve">, which translates into businesses offering higher-quality service. Because many </w:t>
      </w:r>
      <w:r w:rsidRPr="001013F7">
        <w:rPr>
          <w:rStyle w:val="StyleUnderline"/>
          <w:highlight w:val="green"/>
        </w:rPr>
        <w:t>customers are willing to pay more when quality improves</w:t>
      </w:r>
      <w:r w:rsidRPr="008C3A50">
        <w:rPr>
          <w:rStyle w:val="StyleUnderline"/>
        </w:rPr>
        <w:t xml:space="preserve">, </w:t>
      </w:r>
      <w:r w:rsidRPr="001013F7">
        <w:rPr>
          <w:rStyle w:val="StyleUnderline"/>
          <w:highlight w:val="green"/>
        </w:rPr>
        <w:t>a company can raise</w:t>
      </w:r>
      <w:r w:rsidRPr="008C3A50">
        <w:rPr>
          <w:rStyle w:val="StyleUnderline"/>
        </w:rPr>
        <w:t xml:space="preserve"> its </w:t>
      </w:r>
      <w:r w:rsidRPr="001013F7">
        <w:rPr>
          <w:rStyle w:val="StyleUnderline"/>
          <w:highlight w:val="green"/>
        </w:rPr>
        <w:t>prices without losing sales</w:t>
      </w:r>
      <w:r w:rsidRPr="008C3A50">
        <w:rPr>
          <w:rStyle w:val="StyleUnderline"/>
        </w:rPr>
        <w:t xml:space="preserve"> volume. That means that profits need not suffer even though employee salaries increase.</w:t>
      </w:r>
    </w:p>
    <w:p w14:paraId="6567BB90" w14:textId="77777777" w:rsidR="0034342E" w:rsidRPr="00512BE6" w:rsidRDefault="0034342E" w:rsidP="0034342E">
      <w:pPr>
        <w:rPr>
          <w:szCs w:val="16"/>
        </w:rPr>
      </w:pPr>
      <w:r>
        <w:t xml:space="preserve">Moreover, </w:t>
      </w:r>
      <w:r w:rsidRPr="008C3A50">
        <w:rPr>
          <w:rStyle w:val="StyleUnderline"/>
        </w:rPr>
        <w:t xml:space="preserve">because </w:t>
      </w:r>
      <w:r w:rsidRPr="001013F7">
        <w:rPr>
          <w:rStyle w:val="StyleUnderline"/>
          <w:highlight w:val="green"/>
        </w:rPr>
        <w:t>companies are getting better performance</w:t>
      </w:r>
      <w:r w:rsidRPr="008C3A50">
        <w:rPr>
          <w:rStyle w:val="StyleUnderline"/>
        </w:rPr>
        <w:t xml:space="preserve"> from workers in return for paying them more, a </w:t>
      </w:r>
      <w:r w:rsidRPr="001013F7">
        <w:rPr>
          <w:rStyle w:val="StyleUnderline"/>
          <w:highlight w:val="green"/>
        </w:rPr>
        <w:t>higher</w:t>
      </w:r>
      <w:r w:rsidRPr="008C3A50">
        <w:rPr>
          <w:rStyle w:val="StyleUnderline"/>
        </w:rPr>
        <w:t xml:space="preserve"> minimum </w:t>
      </w:r>
      <w:r w:rsidRPr="001013F7">
        <w:rPr>
          <w:rStyle w:val="StyleUnderline"/>
          <w:highlight w:val="green"/>
        </w:rPr>
        <w:t>wage does not</w:t>
      </w:r>
      <w:r w:rsidRPr="008C3A50">
        <w:rPr>
          <w:rStyle w:val="StyleUnderline"/>
        </w:rPr>
        <w:t xml:space="preserve"> necessarily </w:t>
      </w:r>
      <w:r w:rsidRPr="001013F7">
        <w:rPr>
          <w:rStyle w:val="StyleUnderline"/>
          <w:highlight w:val="green"/>
        </w:rPr>
        <w:t>lead to fewer jobs</w:t>
      </w:r>
      <w:r w:rsidRPr="008C3A50">
        <w:rPr>
          <w:rStyle w:val="StyleUnderline"/>
        </w:rPr>
        <w:t>. With a more productive work force</w:t>
      </w:r>
      <w:r w:rsidRPr="001013F7">
        <w:rPr>
          <w:rStyle w:val="StyleUnderline"/>
          <w:highlight w:val="green"/>
        </w:rPr>
        <w:t xml:space="preserve">, more economic value is </w:t>
      </w:r>
      <w:r w:rsidRPr="00BD2DE1">
        <w:rPr>
          <w:rStyle w:val="StyleUnderline"/>
        </w:rPr>
        <w:t xml:space="preserve">being </w:t>
      </w:r>
      <w:r w:rsidRPr="001013F7">
        <w:rPr>
          <w:rStyle w:val="StyleUnderline"/>
          <w:highlight w:val="green"/>
        </w:rPr>
        <w:t>created</w:t>
      </w:r>
      <w:r w:rsidRPr="008C3A50">
        <w:rPr>
          <w:rStyle w:val="StyleUnderline"/>
        </w:rPr>
        <w:t xml:space="preserve"> and there is more money to go around</w:t>
      </w:r>
      <w:r w:rsidRPr="00512BE6">
        <w:rPr>
          <w:szCs w:val="16"/>
        </w:rPr>
        <w:t>, so a higher paycheck for one person does not imply another person’s loss.</w:t>
      </w:r>
    </w:p>
    <w:p w14:paraId="57936B89" w14:textId="77777777" w:rsidR="0034342E" w:rsidRPr="00512BE6" w:rsidRDefault="0034342E" w:rsidP="0034342E">
      <w:pPr>
        <w:rPr>
          <w:szCs w:val="16"/>
        </w:rPr>
      </w:pPr>
      <w:r w:rsidRPr="00512BE6">
        <w:rPr>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4D915A02" w14:textId="77777777" w:rsidR="0034342E" w:rsidRPr="00512BE6" w:rsidRDefault="0034342E" w:rsidP="0034342E">
      <w:pPr>
        <w:rPr>
          <w:szCs w:val="16"/>
        </w:rPr>
      </w:pPr>
      <w:r w:rsidRPr="00512BE6">
        <w:rPr>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C36E680" w14:textId="77777777" w:rsidR="0034342E" w:rsidRPr="00512BE6" w:rsidRDefault="0034342E" w:rsidP="0034342E">
      <w:pPr>
        <w:rPr>
          <w:szCs w:val="16"/>
        </w:rPr>
      </w:pPr>
      <w:r w:rsidRPr="00512BE6">
        <w:rPr>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4135AC4B" w14:textId="77777777" w:rsidR="0034342E" w:rsidRPr="00512BE6" w:rsidRDefault="0034342E" w:rsidP="0034342E">
      <w:pPr>
        <w:rPr>
          <w:szCs w:val="16"/>
        </w:rPr>
      </w:pPr>
      <w:r w:rsidRPr="00512BE6">
        <w:rPr>
          <w:szCs w:val="16"/>
        </w:rPr>
        <w:t>Ms. Ruffini analyzed hundreds of increases in the minimum wage across the United States from 1990 to 2017. In each case, she compared employment in neighboring counties that suddenly had different minimum wage levels.</w:t>
      </w:r>
    </w:p>
    <w:p w14:paraId="431F9363" w14:textId="77777777" w:rsidR="0034342E" w:rsidRPr="00512BE6" w:rsidRDefault="0034342E" w:rsidP="0034342E">
      <w:pPr>
        <w:rPr>
          <w:szCs w:val="16"/>
        </w:rPr>
      </w:pPr>
      <w:r w:rsidRPr="00512BE6">
        <w:rPr>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D660426" w14:textId="77777777" w:rsidR="0034342E" w:rsidRPr="00512BE6" w:rsidRDefault="0034342E" w:rsidP="0034342E">
      <w:pPr>
        <w:rPr>
          <w:szCs w:val="16"/>
        </w:rPr>
      </w:pPr>
      <w:r w:rsidRPr="00512BE6">
        <w:rPr>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3DB9EEB6" w14:textId="77777777" w:rsidR="0034342E" w:rsidRPr="00512BE6" w:rsidRDefault="0034342E" w:rsidP="0034342E">
      <w:pPr>
        <w:rPr>
          <w:szCs w:val="16"/>
        </w:rPr>
      </w:pPr>
      <w:r w:rsidRPr="00512BE6">
        <w:rPr>
          <w:szCs w:val="16"/>
        </w:rPr>
        <w:t>Rivian edges closer to an I.P.O., seeking a valuation above $50 billion.</w:t>
      </w:r>
    </w:p>
    <w:p w14:paraId="21078BD8" w14:textId="77777777" w:rsidR="0034342E" w:rsidRPr="00512BE6" w:rsidRDefault="0034342E" w:rsidP="0034342E">
      <w:pPr>
        <w:rPr>
          <w:szCs w:val="16"/>
        </w:rPr>
      </w:pPr>
      <w:r w:rsidRPr="00512BE6">
        <w:rPr>
          <w:szCs w:val="16"/>
        </w:rPr>
        <w:t>PG&amp;E says it faces a federal inquiry and $1.15 billion in losses over the Dixie fire.</w:t>
      </w:r>
    </w:p>
    <w:p w14:paraId="398C9B23" w14:textId="77777777" w:rsidR="0034342E" w:rsidRPr="00512BE6" w:rsidRDefault="0034342E" w:rsidP="0034342E">
      <w:pPr>
        <w:rPr>
          <w:szCs w:val="16"/>
        </w:rPr>
      </w:pPr>
      <w:r w:rsidRPr="00512BE6">
        <w:rPr>
          <w:szCs w:val="16"/>
        </w:rPr>
        <w:t>The Biden administration will publish vaccine mandate rules ‘in the coming days.’</w:t>
      </w:r>
    </w:p>
    <w:p w14:paraId="622853FF" w14:textId="77777777" w:rsidR="0034342E" w:rsidRPr="00512BE6" w:rsidRDefault="0034342E" w:rsidP="0034342E">
      <w:pPr>
        <w:rPr>
          <w:szCs w:val="16"/>
        </w:rPr>
      </w:pPr>
      <w:r w:rsidRPr="00512BE6">
        <w:rPr>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02B4603" w14:textId="77777777" w:rsidR="0034342E" w:rsidRPr="00512BE6" w:rsidRDefault="0034342E" w:rsidP="0034342E">
      <w:pPr>
        <w:rPr>
          <w:szCs w:val="16"/>
        </w:rPr>
      </w:pPr>
      <w:r w:rsidRPr="00512BE6">
        <w:rPr>
          <w:szCs w:val="16"/>
        </w:rPr>
        <w:t>How did pay increases translate into better patient health and longer lives? It appears that with better pay, jobs in nursing homes became more attractive, so employee turnover decreased. Patients benefited from more continuity in their care.</w:t>
      </w:r>
    </w:p>
    <w:p w14:paraId="5729BBE7" w14:textId="77777777" w:rsidR="0034342E" w:rsidRPr="008C3A50" w:rsidRDefault="0034342E" w:rsidP="0034342E">
      <w:pPr>
        <w:rPr>
          <w:rStyle w:val="StyleUnderline"/>
        </w:rPr>
      </w:pPr>
      <w:r w:rsidRPr="00512BE6">
        <w:rPr>
          <w:szCs w:val="16"/>
        </w:rPr>
        <w:t>In addition,</w:t>
      </w:r>
      <w:r>
        <w:t xml:space="preserve"> </w:t>
      </w:r>
      <w:r w:rsidRPr="008C3A50">
        <w:rPr>
          <w:rStyle w:val="StyleUnderline"/>
        </w:rPr>
        <w:t xml:space="preserve">the </w:t>
      </w:r>
      <w:r w:rsidRPr="001013F7">
        <w:rPr>
          <w:rStyle w:val="StyleUnderline"/>
          <w:highlight w:val="green"/>
        </w:rPr>
        <w:t>better paid employees</w:t>
      </w:r>
      <w:r w:rsidRPr="008C3A50">
        <w:rPr>
          <w:rStyle w:val="StyleUnderline"/>
        </w:rPr>
        <w:t xml:space="preserve"> may have simply </w:t>
      </w:r>
      <w:r w:rsidRPr="001013F7">
        <w:rPr>
          <w:rStyle w:val="StyleUnderline"/>
          <w:highlight w:val="green"/>
        </w:rPr>
        <w:t>work</w:t>
      </w:r>
      <w:r w:rsidRPr="008C3A50">
        <w:rPr>
          <w:rStyle w:val="StyleUnderline"/>
        </w:rPr>
        <w:t xml:space="preserve">ed </w:t>
      </w:r>
      <w:r w:rsidRPr="001013F7">
        <w:rPr>
          <w:rStyle w:val="StyleUnderline"/>
          <w:highlight w:val="green"/>
        </w:rPr>
        <w:t>harder</w:t>
      </w:r>
      <w:r w:rsidRPr="008C3A50">
        <w:rPr>
          <w:rStyle w:val="StyleUnderline"/>
        </w:rPr>
        <w:t xml:space="preserve">, perhaps because </w:t>
      </w:r>
      <w:r w:rsidRPr="001013F7">
        <w:rPr>
          <w:rStyle w:val="StyleUnderline"/>
          <w:highlight w:val="green"/>
        </w:rPr>
        <w:t>they cared</w:t>
      </w:r>
      <w:r w:rsidRPr="008C3A50">
        <w:rPr>
          <w:rStyle w:val="StyleUnderline"/>
        </w:rPr>
        <w:t xml:space="preserve"> more </w:t>
      </w:r>
      <w:r w:rsidRPr="001013F7">
        <w:rPr>
          <w:rStyle w:val="StyleUnderline"/>
          <w:highlight w:val="green"/>
        </w:rPr>
        <w:t>about holding</w:t>
      </w:r>
      <w:r w:rsidRPr="008C3A50">
        <w:rPr>
          <w:rStyle w:val="StyleUnderline"/>
        </w:rPr>
        <w:t xml:space="preserve"> onto </w:t>
      </w:r>
      <w:r w:rsidRPr="001013F7">
        <w:rPr>
          <w:rStyle w:val="StyleUnderline"/>
          <w:highlight w:val="green"/>
        </w:rPr>
        <w:t>their jobs</w:t>
      </w:r>
      <w:r w:rsidRPr="008C3A50">
        <w:rPr>
          <w:rStyle w:val="StyleUnderline"/>
        </w:rPr>
        <w:t xml:space="preserve">. Economists say they have been paid an “efficiency wage”: </w:t>
      </w:r>
      <w:r w:rsidRPr="001013F7">
        <w:rPr>
          <w:rStyle w:val="StyleUnderline"/>
          <w:highlight w:val="green"/>
        </w:rPr>
        <w:t>Employees become more productive when</w:t>
      </w:r>
      <w:r w:rsidRPr="008C3A50">
        <w:rPr>
          <w:rStyle w:val="StyleUnderline"/>
        </w:rPr>
        <w:t xml:space="preserve"> their </w:t>
      </w:r>
      <w:r w:rsidRPr="001013F7">
        <w:rPr>
          <w:rStyle w:val="StyleUnderline"/>
          <w:highlight w:val="green"/>
        </w:rPr>
        <w:t>wages are higher</w:t>
      </w:r>
      <w:r w:rsidRPr="008C3A50">
        <w:rPr>
          <w:rStyle w:val="StyleUnderline"/>
        </w:rPr>
        <w:t>.</w:t>
      </w:r>
    </w:p>
    <w:p w14:paraId="771A6C73" w14:textId="77777777" w:rsidR="0034342E" w:rsidRPr="00512BE6" w:rsidRDefault="0034342E" w:rsidP="0034342E">
      <w:pPr>
        <w:rPr>
          <w:szCs w:val="16"/>
        </w:rPr>
      </w:pPr>
      <w:r w:rsidRPr="00512BE6">
        <w:rPr>
          <w:szCs w:val="16"/>
        </w:rPr>
        <w:t>The higher wage may also have</w:t>
      </w:r>
      <w:r>
        <w:t xml:space="preserve"> </w:t>
      </w:r>
      <w:r w:rsidRPr="001013F7">
        <w:rPr>
          <w:rStyle w:val="StyleUnderline"/>
          <w:highlight w:val="green"/>
        </w:rPr>
        <w:t>attracted more skilled or industrious people</w:t>
      </w:r>
      <w:r w:rsidRPr="008C3A50">
        <w:rPr>
          <w:rStyle w:val="StyleUnderline"/>
        </w:rPr>
        <w:t xml:space="preserve"> to the job, </w:t>
      </w:r>
      <w:r w:rsidRPr="00512BE6">
        <w:rPr>
          <w:szCs w:val="16"/>
        </w:rPr>
        <w:t>but this seems to account for at most a small portion of the improvements in patient health.</w:t>
      </w:r>
    </w:p>
    <w:p w14:paraId="4BBF6852" w14:textId="77777777" w:rsidR="0034342E" w:rsidRDefault="0034342E" w:rsidP="0034342E"/>
    <w:p w14:paraId="0911E50A" w14:textId="77777777" w:rsidR="0034342E" w:rsidRDefault="0034342E" w:rsidP="0034342E">
      <w:pPr>
        <w:pStyle w:val="Heading4"/>
      </w:pPr>
      <w:r>
        <w:t xml:space="preserve">Prefer the only empirical study </w:t>
      </w:r>
    </w:p>
    <w:p w14:paraId="0E8C5C8B" w14:textId="77777777" w:rsidR="0034342E" w:rsidRDefault="0034342E" w:rsidP="0034342E">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Cs w:val="16"/>
        </w:rPr>
        <w:t xml:space="preserve">1-4/2018, “The relation between labor productivity and wages in Brazil:”, Scielo Brazil, University of Wisconsin-Madison, Madison, Wisconsin, Universidade de Campinas, Campinas, São Paulo. URL: </w:t>
      </w:r>
      <w:hyperlink r:id="rId13" w:history="1">
        <w:r w:rsidRPr="00494BE3">
          <w:rPr>
            <w:rStyle w:val="Hyperlink"/>
            <w:szCs w:val="16"/>
          </w:rPr>
          <w:t>https://www.scielo.br/j/neco/a/QR5hfyMfL9c3gwQSGGcRyHD/?lang=en</w:t>
        </w:r>
      </w:hyperlink>
      <w:r w:rsidRPr="00494BE3">
        <w:rPr>
          <w:szCs w:val="16"/>
        </w:rPr>
        <w:t>, KR</w:t>
      </w:r>
    </w:p>
    <w:p w14:paraId="39C704E8" w14:textId="77777777" w:rsidR="0034342E" w:rsidRPr="00E31CF3" w:rsidRDefault="0034342E" w:rsidP="0034342E">
      <w:pPr>
        <w:rPr>
          <w:szCs w:val="16"/>
        </w:rPr>
      </w:pPr>
      <w:r w:rsidRPr="001013F7">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Cs w:val="16"/>
        </w:rPr>
        <w:t>However, this general trend disguises significant sectoral variations, which can be grouped into four conceptual trends</w:t>
      </w:r>
      <w:r>
        <w:t xml:space="preserve">. </w:t>
      </w:r>
      <w:r w:rsidRPr="00FD475C">
        <w:rPr>
          <w:rStyle w:val="StyleUnderline"/>
        </w:rPr>
        <w:t xml:space="preserve">Firstly, </w:t>
      </w:r>
      <w:r w:rsidRPr="001013F7">
        <w:rPr>
          <w:rStyle w:val="StyleUnderline"/>
          <w:highlight w:val="green"/>
        </w:rPr>
        <w:t>in</w:t>
      </w:r>
      <w:r w:rsidRPr="00FD475C">
        <w:rPr>
          <w:rStyle w:val="StyleUnderline"/>
        </w:rPr>
        <w:t xml:space="preserve"> the </w:t>
      </w:r>
      <w:r w:rsidRPr="001013F7">
        <w:rPr>
          <w:rStyle w:val="StyleUnderline"/>
          <w:highlight w:val="green"/>
        </w:rPr>
        <w:t>agriculture</w:t>
      </w:r>
      <w:r w:rsidRPr="00FD475C">
        <w:rPr>
          <w:rStyle w:val="StyleUnderline"/>
        </w:rPr>
        <w:t xml:space="preserve"> and commerce sectors, </w:t>
      </w:r>
      <w:r w:rsidRPr="001013F7">
        <w:rPr>
          <w:rStyle w:val="StyleUnderline"/>
          <w:highlight w:val="green"/>
        </w:rPr>
        <w:t xml:space="preserve">large gains in labor productivity were accompanied by </w:t>
      </w:r>
      <w:r w:rsidRPr="00E31CF3">
        <w:rPr>
          <w:rStyle w:val="StyleUnderline"/>
        </w:rPr>
        <w:t xml:space="preserve">real </w:t>
      </w:r>
      <w:r w:rsidRPr="001013F7">
        <w:rPr>
          <w:rStyle w:val="StyleUnderline"/>
          <w:highlight w:val="green"/>
        </w:rPr>
        <w:t>wage increases and improvements in</w:t>
      </w:r>
      <w:r w:rsidRPr="00FD475C">
        <w:rPr>
          <w:rStyle w:val="StyleUnderline"/>
        </w:rPr>
        <w:t xml:space="preserve"> the </w:t>
      </w:r>
      <w:r w:rsidRPr="001013F7">
        <w:rPr>
          <w:rStyle w:val="StyleUnderline"/>
          <w:highlight w:val="green"/>
        </w:rPr>
        <w:t>quality</w:t>
      </w:r>
      <w:r w:rsidRPr="00FD475C">
        <w:rPr>
          <w:rStyle w:val="StyleUnderline"/>
        </w:rPr>
        <w:t xml:space="preserve"> of employment. </w:t>
      </w:r>
      <w:r>
        <w:t xml:space="preserve">This dynamic was likely due to </w:t>
      </w:r>
      <w:r w:rsidRPr="001013F7">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1013F7">
        <w:rPr>
          <w:rStyle w:val="StyleUnderline"/>
          <w:highlight w:val="green"/>
        </w:rPr>
        <w:t>and income</w:t>
      </w:r>
      <w:r w:rsidRPr="00E31CF3">
        <w:rPr>
          <w:rStyle w:val="StyleUnderline"/>
        </w:rPr>
        <w:t xml:space="preserve">-enhancing institutional </w:t>
      </w:r>
      <w:r w:rsidRPr="001013F7">
        <w:rPr>
          <w:rStyle w:val="StyleUnderline"/>
          <w:highlight w:val="green"/>
        </w:rPr>
        <w:t>developments</w:t>
      </w:r>
      <w:r>
        <w:t xml:space="preserve"> </w:t>
      </w:r>
      <w:r w:rsidRPr="00E31CF3">
        <w:rPr>
          <w:szCs w:val="16"/>
        </w:rPr>
        <w:t>(formalization and minimum wage valorization). In conjunction, these forces resulted in productivity gains that outpaced wage growth, leading to declining relative wages in agriculture and commerce (see Appendix A for data on relative wages).</w:t>
      </w:r>
    </w:p>
    <w:p w14:paraId="23140BE7" w14:textId="77777777" w:rsidR="0034342E" w:rsidRPr="00E31CF3" w:rsidRDefault="0034342E" w:rsidP="0034342E">
      <w:pPr>
        <w:rPr>
          <w:szCs w:val="16"/>
        </w:rPr>
      </w:pPr>
      <w:r w:rsidRPr="00E31CF3">
        <w:rPr>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53196BAB" w14:textId="77777777" w:rsidR="0034342E" w:rsidRPr="00E31CF3" w:rsidRDefault="0034342E" w:rsidP="0034342E">
      <w:pPr>
        <w:rPr>
          <w:szCs w:val="16"/>
        </w:rPr>
      </w:pPr>
      <w:r w:rsidRPr="00E31CF3">
        <w:rPr>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1144554B" w14:textId="77777777" w:rsidR="0034342E" w:rsidRPr="00E31CF3" w:rsidRDefault="0034342E" w:rsidP="0034342E">
      <w:pPr>
        <w:rPr>
          <w:szCs w:val="16"/>
        </w:rPr>
      </w:pPr>
      <w:r w:rsidRPr="00E31CF3">
        <w:rPr>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588CD61" w14:textId="77777777" w:rsidR="0034342E" w:rsidRPr="00E31CF3" w:rsidRDefault="0034342E" w:rsidP="0034342E">
      <w:pPr>
        <w:rPr>
          <w:szCs w:val="16"/>
        </w:rPr>
      </w:pPr>
      <w:r w:rsidRPr="00E31CF3">
        <w:rPr>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C3BBF61" w14:textId="77777777" w:rsidR="0034342E" w:rsidRPr="00E31CF3" w:rsidRDefault="0034342E" w:rsidP="0034342E">
      <w:pPr>
        <w:rPr>
          <w:szCs w:val="16"/>
        </w:rPr>
      </w:pPr>
      <w:r w:rsidRPr="00E31CF3">
        <w:rPr>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4B29CE78" w14:textId="77777777" w:rsidR="0034342E" w:rsidRDefault="0034342E" w:rsidP="0034342E">
      <w:r w:rsidRPr="00FD475C">
        <w:rPr>
          <w:rStyle w:val="StyleUnderline"/>
        </w:rPr>
        <w:t xml:space="preserve">In general, </w:t>
      </w:r>
      <w:r w:rsidRPr="001013F7">
        <w:rPr>
          <w:rStyle w:val="StyleUnderline"/>
          <w:highlight w:val="green"/>
        </w:rPr>
        <w:t>productivity’s impact on wages was comparable to</w:t>
      </w:r>
      <w:r w:rsidRPr="00FD475C">
        <w:rPr>
          <w:rStyle w:val="StyleUnderline"/>
        </w:rPr>
        <w:t xml:space="preserve"> the impacts of </w:t>
      </w:r>
      <w:r w:rsidRPr="001013F7">
        <w:rPr>
          <w:rStyle w:val="StyleUnderline"/>
          <w:highlight w:val="green"/>
        </w:rPr>
        <w:t>institutional factors</w:t>
      </w:r>
      <w:r>
        <w:t xml:space="preserve">, </w:t>
      </w:r>
      <w:r w:rsidRPr="00E31CF3">
        <w:rPr>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DE2B088" w14:textId="77777777" w:rsidR="0034342E" w:rsidRPr="00E31CF3" w:rsidRDefault="0034342E" w:rsidP="0034342E">
      <w:pPr>
        <w:rPr>
          <w:rStyle w:val="StyleUnderline"/>
        </w:rPr>
      </w:pPr>
      <w:r w:rsidRPr="001013F7">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1013F7">
        <w:rPr>
          <w:rStyle w:val="StyleUnderline"/>
          <w:highlight w:val="green"/>
        </w:rPr>
        <w:t>increased earnings</w:t>
      </w:r>
      <w:r w:rsidRPr="00E31CF3">
        <w:rPr>
          <w:rStyle w:val="StyleUnderline"/>
        </w:rPr>
        <w:t xml:space="preserve"> over the 1996 to 2014 period </w:t>
      </w:r>
      <w:r w:rsidRPr="001013F7">
        <w:rPr>
          <w:rStyle w:val="StyleUnderline"/>
          <w:highlight w:val="green"/>
        </w:rPr>
        <w:t>accompanied</w:t>
      </w:r>
      <w:r w:rsidRPr="00E31CF3">
        <w:rPr>
          <w:rStyle w:val="StyleUnderline"/>
        </w:rPr>
        <w:t xml:space="preserve"> real </w:t>
      </w:r>
      <w:r w:rsidRPr="001013F7">
        <w:rPr>
          <w:rStyle w:val="StyleUnderline"/>
          <w:highlight w:val="green"/>
        </w:rPr>
        <w:t>gains in labor productivity</w:t>
      </w:r>
      <w:r w:rsidRPr="00E31CF3">
        <w:rPr>
          <w:rStyle w:val="StyleUnderline"/>
        </w:rPr>
        <w:t xml:space="preserve">. </w:t>
      </w:r>
      <w:r w:rsidRPr="00E31CF3">
        <w:rPr>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1C9B0A34" w14:textId="77777777" w:rsidR="0034342E" w:rsidRDefault="0034342E" w:rsidP="0034342E">
      <w:pPr>
        <w:spacing w:after="0" w:line="240" w:lineRule="auto"/>
      </w:pPr>
    </w:p>
    <w:p w14:paraId="02E33A98" w14:textId="77777777" w:rsidR="0034342E" w:rsidRDefault="0034342E" w:rsidP="0034342E">
      <w:pPr>
        <w:pStyle w:val="Heading4"/>
      </w:pPr>
      <w:r>
        <w:t xml:space="preserve">That drives </w:t>
      </w:r>
      <w:r w:rsidRPr="00877C49">
        <w:rPr>
          <w:u w:val="single"/>
        </w:rPr>
        <w:t>economic confidence</w:t>
      </w:r>
      <w:r>
        <w:t xml:space="preserve"> – Increased productivity drives farm growth which creates a chain of investment.</w:t>
      </w:r>
    </w:p>
    <w:p w14:paraId="624B9A8E" w14:textId="77777777" w:rsidR="0034342E" w:rsidRPr="00D23FC3" w:rsidRDefault="0034342E" w:rsidP="0034342E">
      <w:r w:rsidRPr="00E77CA7">
        <w:rPr>
          <w:rStyle w:val="Heading4Char"/>
        </w:rPr>
        <w:t>Wang et. al, 19</w:t>
      </w:r>
      <w:r w:rsidRPr="00E77CA7">
        <w:rPr>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history="1">
        <w:r w:rsidRPr="00E77CA7">
          <w:rPr>
            <w:rStyle w:val="Hyperlink"/>
            <w:szCs w:val="16"/>
          </w:rPr>
          <w:t>https://www.google.com/url?sa=t&amp;rct=j&amp;q=&amp;esrc=s&amp;source=web&amp;cd=&amp;ved=2ahUKEwii17vKue7zAhVdJjQIHUr3D7YQFnoECAUQAQ&amp;url=https%3A%2F%2Fwww.mdpi.com%2F2071-1050%2F12%2F1%2F247%2Fpdf&amp;usg=AOvVaw1RMvM-hGadn_uoetBxebDi</w:t>
        </w:r>
      </w:hyperlink>
      <w:r w:rsidRPr="00E77CA7">
        <w:rPr>
          <w:szCs w:val="16"/>
        </w:rPr>
        <w:t>, KR</w:t>
      </w:r>
    </w:p>
    <w:p w14:paraId="0975226B" w14:textId="77777777" w:rsidR="0034342E" w:rsidRPr="00D87265" w:rsidRDefault="0034342E" w:rsidP="0034342E">
      <w:pPr>
        <w:rPr>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Cs w:val="16"/>
        </w:rPr>
        <w:t>For example, Factor Analysis [3,7], Multinomial Logit Model [8,10,11], Deterministic Discrete Event Model [9], Mixed Logit Model with Flexible Mixing Distribution [12], Tobit Model [13,14], Probit Model [15–17], and Structural Equation Modeling [18,19].</w:t>
      </w:r>
    </w:p>
    <w:p w14:paraId="6DB60B68" w14:textId="77777777" w:rsidR="0034342E" w:rsidRPr="00D87265" w:rsidRDefault="0034342E" w:rsidP="0034342E">
      <w:pPr>
        <w:rPr>
          <w:szCs w:val="16"/>
        </w:rPr>
      </w:pPr>
      <w:r w:rsidRPr="00D87265">
        <w:rPr>
          <w:szCs w:val="16"/>
        </w:rPr>
        <w:t>It is widely accepted</w:t>
      </w:r>
      <w:r>
        <w:t xml:space="preserve"> </w:t>
      </w:r>
      <w:r w:rsidRPr="00D87265">
        <w:rPr>
          <w:rStyle w:val="StyleUnderline"/>
        </w:rPr>
        <w:t xml:space="preserve">that </w:t>
      </w:r>
      <w:r w:rsidRPr="001013F7">
        <w:rPr>
          <w:rStyle w:val="StyleUnderline"/>
          <w:highlight w:val="green"/>
        </w:rPr>
        <w:t>farmers’ investment adjustment behavior is affected by</w:t>
      </w:r>
      <w:r w:rsidRPr="00D87265">
        <w:rPr>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1013F7">
        <w:rPr>
          <w:rStyle w:val="StyleUnderline"/>
          <w:highlight w:val="green"/>
        </w:rPr>
        <w:t xml:space="preserve">economic </w:t>
      </w:r>
      <w:r w:rsidRPr="001013F7">
        <w:rPr>
          <w:rStyle w:val="StyleUnderline"/>
          <w:highlight w:val="green"/>
        </w:rPr>
        <w:lastRenderedPageBreak/>
        <w:t>benefits</w:t>
      </w:r>
      <w:r w:rsidRPr="00D87265">
        <w:rPr>
          <w:rStyle w:val="StyleUnderline"/>
        </w:rPr>
        <w:t xml:space="preserve">, such as </w:t>
      </w:r>
      <w:r w:rsidRPr="001013F7">
        <w:rPr>
          <w:rStyle w:val="StyleUnderline"/>
          <w:highlight w:val="green"/>
        </w:rPr>
        <w:t>higher yields and 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1013F7">
        <w:rPr>
          <w:rStyle w:val="StyleUnderline"/>
          <w:highlight w:val="green"/>
        </w:rPr>
        <w:t>gov</w:t>
      </w:r>
      <w:r w:rsidRPr="00D87265">
        <w:rPr>
          <w:rStyle w:val="StyleUnderline"/>
        </w:rPr>
        <w:t xml:space="preserve">ernment’s </w:t>
      </w:r>
      <w:r w:rsidRPr="001013F7">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Cs w:val="16"/>
        </w:rPr>
        <w:t>[22,23]. Adimassu et al. [2] finds that farmers’ investment behavior is affected by five major factors: households’ resource endowments, knowledge, and experience of farming, access to information, social capital, and availability of family labor.</w:t>
      </w:r>
    </w:p>
    <w:p w14:paraId="7BE078E2" w14:textId="77777777" w:rsidR="0034342E" w:rsidRPr="00D87265" w:rsidRDefault="0034342E" w:rsidP="0034342E">
      <w:pPr>
        <w:rPr>
          <w:rStyle w:val="StyleUnderline"/>
        </w:rPr>
      </w:pPr>
      <w:r w:rsidRPr="00D87265">
        <w:rPr>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1013F7">
        <w:rPr>
          <w:rStyle w:val="StyleUnderline"/>
          <w:highlight w:val="green"/>
        </w:rPr>
        <w:t>economic condition</w:t>
      </w:r>
      <w:r w:rsidRPr="00D87265">
        <w:rPr>
          <w:rStyle w:val="StyleUnderline"/>
        </w:rPr>
        <w:t xml:space="preserve"> of farmers, the land tenure system, scale of farmland, </w:t>
      </w:r>
      <w:r w:rsidRPr="001013F7">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1013F7">
        <w:rPr>
          <w:rStyle w:val="StyleUnderline"/>
          <w:highlight w:val="green"/>
        </w:rPr>
        <w:t>and innovation readiness</w:t>
      </w:r>
      <w:r w:rsidRPr="00D87265">
        <w:rPr>
          <w:rStyle w:val="StyleUnderline"/>
        </w:rPr>
        <w:t xml:space="preserve"> are important for farmers’ technology investments.</w:t>
      </w:r>
    </w:p>
    <w:p w14:paraId="6D8A69B7" w14:textId="77777777" w:rsidR="0034342E" w:rsidRDefault="0034342E" w:rsidP="0034342E">
      <w:pPr>
        <w:rPr>
          <w:rStyle w:val="StyleUnderline"/>
        </w:rPr>
      </w:pPr>
      <w:r w:rsidRPr="00D87265">
        <w:rPr>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720675CF" w14:textId="77777777" w:rsidR="0034342E" w:rsidRPr="00250BE1" w:rsidRDefault="0034342E" w:rsidP="0034342E">
      <w:pPr>
        <w:spacing w:after="0" w:line="240" w:lineRule="auto"/>
        <w:rPr>
          <w:rStyle w:val="StyleUnderline"/>
          <w:rFonts w:eastAsiaTheme="majorEastAsia" w:cstheme="majorBidi"/>
          <w:bCs/>
          <w:sz w:val="16"/>
          <w:szCs w:val="26"/>
          <w:u w:val="none"/>
        </w:rPr>
      </w:pPr>
    </w:p>
    <w:p w14:paraId="7CE2686D" w14:textId="77777777" w:rsidR="0034342E" w:rsidRPr="00CE280F" w:rsidRDefault="0034342E" w:rsidP="0034342E">
      <w:pPr>
        <w:pStyle w:val="Heading4"/>
      </w:pPr>
      <w:r>
        <w:t>2] Capital Investment; Boosting wages creates incentive to invest</w:t>
      </w:r>
    </w:p>
    <w:p w14:paraId="14CD22E6" w14:textId="77777777" w:rsidR="0034342E" w:rsidRDefault="0034342E" w:rsidP="0034342E">
      <w:r w:rsidRPr="00CE280F">
        <w:rPr>
          <w:rStyle w:val="Heading4Char"/>
        </w:rPr>
        <w:t>Duke, 16,</w:t>
      </w:r>
      <w:r>
        <w:t xml:space="preserve"> </w:t>
      </w:r>
      <w:r w:rsidRPr="00CE280F">
        <w:rPr>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history="1">
        <w:r w:rsidRPr="00CE280F">
          <w:rPr>
            <w:rStyle w:val="Hyperlink"/>
            <w:szCs w:val="16"/>
          </w:rPr>
          <w:t>https://www.americanprogress.org/issues/economy/reports/2016/09/02/142040/to-raise-productivity-lets-raise-wages/</w:t>
        </w:r>
      </w:hyperlink>
      <w:r w:rsidRPr="00CE280F">
        <w:rPr>
          <w:szCs w:val="16"/>
        </w:rPr>
        <w:t>, KR</w:t>
      </w:r>
    </w:p>
    <w:p w14:paraId="1CC08A6E" w14:textId="77777777" w:rsidR="0034342E" w:rsidRDefault="0034342E" w:rsidP="0034342E">
      <w:r w:rsidRPr="00161208">
        <w:rPr>
          <w:szCs w:val="16"/>
        </w:rPr>
        <w:t>Gordon argues that a key reason</w:t>
      </w:r>
      <w:r>
        <w:t xml:space="preserve"> </w:t>
      </w:r>
      <w:r w:rsidRPr="001013F7">
        <w:rPr>
          <w:rStyle w:val="StyleUnderline"/>
          <w:highlight w:val="green"/>
        </w:rPr>
        <w:t>productivity surged</w:t>
      </w:r>
      <w:r w:rsidRPr="00161208">
        <w:rPr>
          <w:rStyle w:val="StyleUnderline"/>
        </w:rPr>
        <w:t xml:space="preserve"> during this period was that </w:t>
      </w:r>
      <w:r w:rsidRPr="001013F7">
        <w:rPr>
          <w:rStyle w:val="StyleUnderline"/>
          <w:highlight w:val="green"/>
        </w:rPr>
        <w:t xml:space="preserve">rising </w:t>
      </w:r>
      <w:r w:rsidRPr="008C6FF6">
        <w:rPr>
          <w:rStyle w:val="StyleUnderline"/>
        </w:rPr>
        <w:t xml:space="preserve">real </w:t>
      </w:r>
      <w:r w:rsidRPr="001013F7">
        <w:rPr>
          <w:rStyle w:val="StyleUnderline"/>
          <w:highlight w:val="green"/>
        </w:rPr>
        <w:t xml:space="preserve">wages provided an incentive </w:t>
      </w:r>
      <w:r w:rsidRPr="008C6FF6">
        <w:rPr>
          <w:rStyle w:val="StyleUnderline"/>
        </w:rPr>
        <w:t xml:space="preserve">for firms </w:t>
      </w:r>
      <w:r w:rsidRPr="001013F7">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1013F7">
        <w:rPr>
          <w:rStyle w:val="StyleUnderline"/>
          <w:highlight w:val="green"/>
        </w:rPr>
        <w:t xml:space="preserve">When </w:t>
      </w:r>
      <w:r w:rsidRPr="008C6FF6">
        <w:rPr>
          <w:rStyle w:val="StyleUnderline"/>
        </w:rPr>
        <w:t xml:space="preserve">labor is </w:t>
      </w:r>
      <w:r w:rsidRPr="001013F7">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1013F7">
        <w:rPr>
          <w:rStyle w:val="StyleUnderline"/>
          <w:highlight w:val="green"/>
        </w:rPr>
        <w:t>they can</w:t>
      </w:r>
      <w:r w:rsidRPr="00161208">
        <w:rPr>
          <w:rStyle w:val="StyleUnderline"/>
        </w:rPr>
        <w:t xml:space="preserve"> always </w:t>
      </w:r>
      <w:r w:rsidRPr="001013F7">
        <w:rPr>
          <w:rStyle w:val="StyleUnderline"/>
          <w:highlight w:val="green"/>
        </w:rPr>
        <w:t>hire another worker</w:t>
      </w:r>
      <w:r w:rsidRPr="00161208">
        <w:rPr>
          <w:rStyle w:val="StyleUnderline"/>
        </w:rPr>
        <w:t xml:space="preserve"> on the </w:t>
      </w:r>
      <w:r w:rsidRPr="001013F7">
        <w:rPr>
          <w:rStyle w:val="StyleUnderline"/>
          <w:highlight w:val="green"/>
        </w:rPr>
        <w:t>cheap</w:t>
      </w:r>
      <w:r w:rsidRPr="00161208">
        <w:rPr>
          <w:rStyle w:val="StyleUnderline"/>
        </w:rPr>
        <w:t xml:space="preserve">. But </w:t>
      </w:r>
      <w:r w:rsidRPr="001013F7">
        <w:rPr>
          <w:rStyle w:val="StyleUnderline"/>
          <w:highlight w:val="green"/>
        </w:rPr>
        <w:t>higher wages reduce</w:t>
      </w:r>
      <w:r w:rsidRPr="00161208">
        <w:rPr>
          <w:rStyle w:val="StyleUnderline"/>
        </w:rPr>
        <w:t xml:space="preserve"> the price of </w:t>
      </w:r>
      <w:r w:rsidRPr="001013F7">
        <w:rPr>
          <w:rStyle w:val="StyleUnderline"/>
          <w:highlight w:val="green"/>
        </w:rPr>
        <w:t>capital relative to labor,</w:t>
      </w:r>
      <w:r w:rsidRPr="00161208">
        <w:rPr>
          <w:rStyle w:val="StyleUnderline"/>
        </w:rPr>
        <w:t xml:space="preserve"> nudging firms to </w:t>
      </w:r>
      <w:r w:rsidRPr="001013F7">
        <w:rPr>
          <w:rStyle w:val="StyleUnderline"/>
          <w:highlight w:val="green"/>
        </w:rPr>
        <w:t>make investments and raise productivity</w:t>
      </w:r>
      <w:r>
        <w:t>.</w:t>
      </w:r>
    </w:p>
    <w:p w14:paraId="218B4C45" w14:textId="77777777" w:rsidR="0034342E" w:rsidRPr="00161208" w:rsidRDefault="0034342E" w:rsidP="0034342E">
      <w:pPr>
        <w:rPr>
          <w:szCs w:val="16"/>
        </w:rPr>
      </w:pPr>
      <w:r w:rsidRPr="00161208">
        <w:rPr>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77F9B048" w14:textId="77777777" w:rsidR="0034342E" w:rsidRPr="00161208" w:rsidRDefault="0034342E" w:rsidP="0034342E">
      <w:pPr>
        <w:rPr>
          <w:rStyle w:val="StyleUnderline"/>
        </w:rPr>
      </w:pPr>
      <w:r w:rsidRPr="00161208">
        <w:rPr>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1013F7">
        <w:rPr>
          <w:rStyle w:val="StyleUnderline"/>
          <w:highlight w:val="green"/>
        </w:rPr>
        <w:t>higher</w:t>
      </w:r>
      <w:r w:rsidRPr="00161208">
        <w:rPr>
          <w:rStyle w:val="StyleUnderline"/>
        </w:rPr>
        <w:t xml:space="preserve"> real </w:t>
      </w:r>
      <w:r w:rsidRPr="001013F7">
        <w:rPr>
          <w:rStyle w:val="StyleUnderline"/>
          <w:highlight w:val="green"/>
        </w:rPr>
        <w:t>wages</w:t>
      </w:r>
      <w:r w:rsidRPr="00161208">
        <w:rPr>
          <w:rStyle w:val="StyleUnderline"/>
        </w:rPr>
        <w:t xml:space="preserve"> also can </w:t>
      </w:r>
      <w:r w:rsidRPr="001013F7">
        <w:rPr>
          <w:rStyle w:val="StyleUnderline"/>
          <w:highlight w:val="green"/>
        </w:rPr>
        <w:t>boost productivity growth</w:t>
      </w:r>
      <w:r w:rsidRPr="00161208">
        <w:rPr>
          <w:rStyle w:val="StyleUnderline"/>
        </w:rPr>
        <w:t>—the main reason for slow gross domestic product growth—by giving firms a reason to purchase capital.</w:t>
      </w:r>
    </w:p>
    <w:p w14:paraId="40ECA35B" w14:textId="77777777" w:rsidR="0034342E" w:rsidRPr="00161208" w:rsidRDefault="0034342E" w:rsidP="0034342E">
      <w:pPr>
        <w:rPr>
          <w:rStyle w:val="StyleUnderline"/>
        </w:rPr>
      </w:pPr>
      <w:r w:rsidRPr="00161208">
        <w:rPr>
          <w:szCs w:val="16"/>
        </w:rPr>
        <w:lastRenderedPageBreak/>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5143B4CC" w14:textId="77777777" w:rsidR="0034342E" w:rsidRPr="00161208" w:rsidRDefault="0034342E" w:rsidP="0034342E">
      <w:pPr>
        <w:rPr>
          <w:szCs w:val="16"/>
        </w:rPr>
      </w:pPr>
      <w:r w:rsidRPr="00161208">
        <w:rPr>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1013F7">
        <w:rPr>
          <w:rStyle w:val="StyleUnderline"/>
          <w:highlight w:val="green"/>
        </w:rPr>
        <w:t>automation is just another way of saying productivity</w:t>
      </w:r>
      <w:r w:rsidRPr="00161208">
        <w:rPr>
          <w:rStyle w:val="StyleUnderline"/>
        </w:rPr>
        <w:t xml:space="preserve"> </w:t>
      </w:r>
      <w:r w:rsidRPr="001013F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Cs w:val="16"/>
        </w:rPr>
        <w:t>We can either have a productivity problem or an automation problem, but we cannot have both at the same time.</w:t>
      </w:r>
    </w:p>
    <w:p w14:paraId="2D7BCEAD" w14:textId="77777777" w:rsidR="0034342E" w:rsidRPr="00161208" w:rsidRDefault="0034342E" w:rsidP="0034342E">
      <w:pPr>
        <w:rPr>
          <w:szCs w:val="16"/>
        </w:rPr>
      </w:pPr>
      <w:r w:rsidRPr="00161208">
        <w:rPr>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Cs w:val="16"/>
        </w:rPr>
        <w:t>At the same time, the evidence on policies that raise wages—such as the minimum wage—points to no noticeable effect on employment. Indeed, the New Deal and its rising labor standards were also a period of rapid employment growth.</w:t>
      </w:r>
    </w:p>
    <w:p w14:paraId="01B49127" w14:textId="77777777" w:rsidR="0034342E" w:rsidRDefault="0034342E" w:rsidP="0034342E">
      <w:r w:rsidRPr="00161208">
        <w:rPr>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1013F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7313188" w14:textId="77777777" w:rsidR="0034342E" w:rsidRPr="00161208" w:rsidRDefault="0034342E" w:rsidP="0034342E">
      <w:pPr>
        <w:rPr>
          <w:rStyle w:val="StyleUnderline"/>
        </w:rPr>
      </w:pPr>
      <w:r w:rsidRPr="00161208">
        <w:rPr>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0545CFE8" w14:textId="77777777" w:rsidR="0034342E" w:rsidRPr="00161208" w:rsidRDefault="0034342E" w:rsidP="0034342E">
      <w:pPr>
        <w:rPr>
          <w:rStyle w:val="StyleUnderline"/>
        </w:rPr>
      </w:pPr>
      <w:r w:rsidRPr="00161208">
        <w:rPr>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6245A2CE" w14:textId="77777777" w:rsidR="0034342E" w:rsidRDefault="0034342E" w:rsidP="0034342E">
      <w:r w:rsidRPr="00161208">
        <w:rPr>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1013F7">
        <w:rPr>
          <w:rStyle w:val="StyleUnderline"/>
          <w:highlight w:val="green"/>
        </w:rPr>
        <w:t>wage-raising policies</w:t>
      </w:r>
      <w:r w:rsidRPr="00161208">
        <w:rPr>
          <w:rStyle w:val="StyleUnderline"/>
        </w:rPr>
        <w:t xml:space="preserve"> include </w:t>
      </w:r>
      <w:r w:rsidRPr="001013F7">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Cs w:val="16"/>
        </w:rPr>
        <w:t>Fortunately, the Obama administration recently has taken action on the latter and proposed an increase in the overtime threshold to $47,000 per year.</w:t>
      </w:r>
    </w:p>
    <w:p w14:paraId="248397E0" w14:textId="77777777" w:rsidR="0034342E" w:rsidRDefault="0034342E" w:rsidP="0034342E"/>
    <w:p w14:paraId="6766338E" w14:textId="77777777" w:rsidR="0034342E" w:rsidRDefault="0034342E" w:rsidP="0034342E"/>
    <w:p w14:paraId="56D4BDDA" w14:textId="77777777" w:rsidR="0034342E" w:rsidRDefault="0034342E" w:rsidP="0034342E">
      <w:pPr>
        <w:pStyle w:val="Heading4"/>
      </w:pPr>
      <w:r>
        <w:lastRenderedPageBreak/>
        <w:t>Increasing working conditions key for increased yields and output</w:t>
      </w:r>
    </w:p>
    <w:p w14:paraId="3A844A48" w14:textId="77777777" w:rsidR="0034342E" w:rsidRDefault="0034342E" w:rsidP="0034342E">
      <w:r w:rsidRPr="008A79F7">
        <w:rPr>
          <w:rStyle w:val="Heading4Char"/>
        </w:rPr>
        <w:t>Billikopf, 06</w:t>
      </w:r>
      <w:r>
        <w:t xml:space="preserve">, </w:t>
      </w:r>
      <w:r w:rsidRPr="008A79F7">
        <w:rPr>
          <w:szCs w:val="16"/>
        </w:rPr>
        <w:t xml:space="preserve">8/11, UC Berkeley, “Managing People on the Farm”, Gregorio Billikopf worked as a Labor Management Farm Advisor with the University of California from 1981 to 2014 (and is now Emeritus). URL: </w:t>
      </w:r>
      <w:hyperlink r:id="rId16" w:history="1">
        <w:r w:rsidRPr="008A79F7">
          <w:rPr>
            <w:rStyle w:val="Hyperlink"/>
            <w:szCs w:val="16"/>
          </w:rPr>
          <w:t>https://nature.berkeley.edu/ucce50/ag-labor/7labor/01.htm</w:t>
        </w:r>
      </w:hyperlink>
      <w:r w:rsidRPr="008A79F7">
        <w:rPr>
          <w:szCs w:val="16"/>
        </w:rPr>
        <w:t>, KR</w:t>
      </w:r>
    </w:p>
    <w:p w14:paraId="00229031" w14:textId="77777777" w:rsidR="0034342E" w:rsidRPr="00B43826" w:rsidRDefault="0034342E" w:rsidP="0034342E">
      <w:pPr>
        <w:rPr>
          <w:szCs w:val="16"/>
        </w:rPr>
      </w:pPr>
      <w:r>
        <w:t xml:space="preserve">To effectively manage a labor force, </w:t>
      </w:r>
      <w:r w:rsidRPr="001013F7">
        <w:rPr>
          <w:rStyle w:val="StyleUnderline"/>
          <w:highlight w:val="green"/>
        </w:rPr>
        <w:t>an employer must be concerned about productivity and</w:t>
      </w:r>
      <w:r w:rsidRPr="00D504DF">
        <w:rPr>
          <w:rStyle w:val="StyleUnderline"/>
        </w:rPr>
        <w:t xml:space="preserve"> also about </w:t>
      </w:r>
      <w:r w:rsidRPr="001013F7">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Cs w:val="16"/>
        </w:rPr>
        <w:t>Others operate deteriorated farms and seem to have little interest in increasing yield or in recycling profits into the operation.</w:t>
      </w:r>
      <w:r>
        <w:t xml:space="preserve"> </w:t>
      </w:r>
      <w:r w:rsidRPr="001013F7">
        <w:rPr>
          <w:rStyle w:val="StyleUnderline"/>
          <w:highlight w:val="green"/>
        </w:rPr>
        <w:t>A manager’s attitude toward</w:t>
      </w:r>
      <w:r w:rsidRPr="00D504DF">
        <w:rPr>
          <w:rStyle w:val="StyleUnderline"/>
        </w:rPr>
        <w:t xml:space="preserve"> farm </w:t>
      </w:r>
      <w:r w:rsidRPr="001013F7">
        <w:rPr>
          <w:rStyle w:val="StyleUnderline"/>
          <w:highlight w:val="green"/>
        </w:rPr>
        <w:t>productivity</w:t>
      </w:r>
      <w:r w:rsidRPr="00D504DF">
        <w:rPr>
          <w:rStyle w:val="StyleUnderline"/>
        </w:rPr>
        <w:t xml:space="preserve">, especially toward product quality, can strongly </w:t>
      </w:r>
      <w:r w:rsidRPr="001013F7">
        <w:rPr>
          <w:rStyle w:val="StyleUnderline"/>
          <w:highlight w:val="green"/>
        </w:rPr>
        <w:t>influence</w:t>
      </w:r>
      <w:r w:rsidRPr="00D504DF">
        <w:rPr>
          <w:rStyle w:val="StyleUnderline"/>
        </w:rPr>
        <w:t xml:space="preserve"> worker </w:t>
      </w:r>
      <w:r w:rsidRPr="001013F7">
        <w:rPr>
          <w:rStyle w:val="StyleUnderline"/>
          <w:highlight w:val="green"/>
        </w:rPr>
        <w:t>output</w:t>
      </w:r>
      <w:r w:rsidRPr="00D504DF">
        <w:rPr>
          <w:rStyle w:val="StyleUnderline"/>
        </w:rPr>
        <w:t xml:space="preserve">. </w:t>
      </w:r>
      <w:r w:rsidRPr="001013F7">
        <w:rPr>
          <w:rStyle w:val="StyleUnderline"/>
          <w:highlight w:val="green"/>
        </w:rPr>
        <w:t>Performance</w:t>
      </w:r>
      <w:r w:rsidRPr="00D504DF">
        <w:rPr>
          <w:rStyle w:val="StyleUnderline"/>
        </w:rPr>
        <w:t xml:space="preserve"> is often </w:t>
      </w:r>
      <w:r w:rsidRPr="001013F7">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Cs w:val="16"/>
        </w:rPr>
        <w:t xml:space="preserve"> and are part of an effective team.</w:t>
      </w:r>
    </w:p>
    <w:p w14:paraId="490247B8" w14:textId="77777777" w:rsidR="0034342E" w:rsidRDefault="0034342E" w:rsidP="0034342E">
      <w:r w:rsidRPr="00B43826">
        <w:rPr>
          <w:szCs w:val="16"/>
        </w:rPr>
        <w:t>The connection between employee productivity and farm profitability is direct and obvious. Not as apparent, but just as vital,</w:t>
      </w:r>
      <w:r>
        <w:t xml:space="preserve"> </w:t>
      </w:r>
      <w:r w:rsidRPr="00705139">
        <w:rPr>
          <w:rStyle w:val="StyleUnderline"/>
        </w:rPr>
        <w:t xml:space="preserve">is </w:t>
      </w:r>
      <w:r w:rsidRPr="001013F7">
        <w:rPr>
          <w:rStyle w:val="Emphasis"/>
          <w:highlight w:val="green"/>
        </w:rPr>
        <w:t xml:space="preserve">the association between </w:t>
      </w:r>
      <w:r w:rsidRPr="00B43826">
        <w:rPr>
          <w:rStyle w:val="Emphasis"/>
        </w:rPr>
        <w:t xml:space="preserve">concern for </w:t>
      </w:r>
      <w:r w:rsidRPr="001013F7">
        <w:rPr>
          <w:rStyle w:val="Emphasis"/>
          <w:highlight w:val="green"/>
        </w:rPr>
        <w:t>worker needs and profitability</w:t>
      </w:r>
      <w:r>
        <w:t xml:space="preserve">. </w:t>
      </w:r>
      <w:r w:rsidRPr="00B43826">
        <w:rPr>
          <w:szCs w:val="16"/>
        </w:rPr>
        <w:t>How employees’ needs are met has a direct bearing on their performance. Focusing on productivity alone may lead to a reduction in worker output.</w:t>
      </w:r>
    </w:p>
    <w:p w14:paraId="77864638" w14:textId="77777777" w:rsidR="0034342E" w:rsidRPr="00B43826" w:rsidRDefault="0034342E" w:rsidP="0034342E">
      <w:pPr>
        <w:rPr>
          <w:szCs w:val="16"/>
        </w:rPr>
      </w:pPr>
      <w:r w:rsidRPr="00705139">
        <w:rPr>
          <w:rStyle w:val="StyleUnderline"/>
        </w:rPr>
        <w:t xml:space="preserve">A </w:t>
      </w:r>
      <w:r w:rsidRPr="001013F7">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Cs w:val="16"/>
        </w:rPr>
        <w:t>Courteous and consistent treatment, job security, fair pay, and safe working conditions are important to employees</w:t>
      </w:r>
      <w:r>
        <w:t xml:space="preserve">. </w:t>
      </w:r>
      <w:r w:rsidRPr="001013F7">
        <w:rPr>
          <w:rStyle w:val="StyleUnderline"/>
          <w:highlight w:val="green"/>
        </w:rPr>
        <w:t>When</w:t>
      </w:r>
      <w:r w:rsidRPr="00705139">
        <w:rPr>
          <w:rStyle w:val="StyleUnderline"/>
        </w:rPr>
        <w:t xml:space="preserve"> those </w:t>
      </w:r>
      <w:r w:rsidRPr="00E238EA">
        <w:rPr>
          <w:rStyle w:val="StyleUnderline"/>
        </w:rPr>
        <w:t xml:space="preserve">needs are </w:t>
      </w:r>
      <w:r w:rsidRPr="001013F7">
        <w:rPr>
          <w:rStyle w:val="StyleUnderline"/>
          <w:highlight w:val="green"/>
        </w:rPr>
        <w:t>ignored, worker dissatisfaction</w:t>
      </w:r>
      <w:r w:rsidRPr="00705139">
        <w:rPr>
          <w:rStyle w:val="StyleUnderline"/>
        </w:rPr>
        <w:t xml:space="preserve"> may </w:t>
      </w:r>
      <w:r w:rsidRPr="001013F7">
        <w:rPr>
          <w:rStyle w:val="StyleUnderline"/>
          <w:highlight w:val="green"/>
        </w:rPr>
        <w:t>impede productivity</w:t>
      </w:r>
      <w:r w:rsidRPr="001013F7">
        <w:rPr>
          <w:highlight w:val="green"/>
        </w:rPr>
        <w:t>.</w:t>
      </w:r>
      <w:r>
        <w:t xml:space="preserve"> One disenchanted employee explained, "When I first worked here, I really </w:t>
      </w:r>
      <w:r w:rsidRPr="00B43826">
        <w:rPr>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7540BB8A" w14:textId="77777777" w:rsidR="0034342E" w:rsidRPr="00B43826" w:rsidRDefault="0034342E" w:rsidP="0034342E">
      <w:pPr>
        <w:rPr>
          <w:szCs w:val="16"/>
        </w:rPr>
      </w:pPr>
      <w:r w:rsidRPr="00B43826">
        <w:rPr>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4F679E3C" w14:textId="77777777" w:rsidR="0034342E" w:rsidRPr="00B43826" w:rsidRDefault="0034342E" w:rsidP="0034342E">
      <w:pPr>
        <w:rPr>
          <w:szCs w:val="16"/>
        </w:rPr>
      </w:pPr>
      <w:r w:rsidRPr="00B43826">
        <w:rPr>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552E3C70" w14:textId="77777777" w:rsidR="0034342E" w:rsidRPr="00B43826" w:rsidRDefault="0034342E" w:rsidP="0034342E">
      <w:pPr>
        <w:rPr>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Cs w:val="16"/>
        </w:rPr>
        <w:t>and (5) provide a work environment where they can develop their potential over time (in terms of skills and earnings).</w:t>
      </w:r>
    </w:p>
    <w:p w14:paraId="69D169F4" w14:textId="77777777" w:rsidR="0034342E" w:rsidRPr="00B43826" w:rsidRDefault="0034342E" w:rsidP="0034342E">
      <w:pPr>
        <w:rPr>
          <w:szCs w:val="16"/>
        </w:rPr>
      </w:pPr>
      <w:r w:rsidRPr="00B43826">
        <w:rPr>
          <w:szCs w:val="16"/>
        </w:rPr>
        <w:t>Understanding Labor Management</w:t>
      </w:r>
    </w:p>
    <w:p w14:paraId="21DAAA9B" w14:textId="77777777" w:rsidR="0034342E" w:rsidRPr="00B43826" w:rsidRDefault="0034342E" w:rsidP="0034342E">
      <w:pPr>
        <w:rPr>
          <w:szCs w:val="16"/>
        </w:rPr>
      </w:pPr>
      <w:r w:rsidRPr="00B43826">
        <w:rPr>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5CCFC48A" w14:textId="77777777" w:rsidR="0034342E" w:rsidRPr="00B43826" w:rsidRDefault="0034342E" w:rsidP="0034342E">
      <w:pPr>
        <w:rPr>
          <w:szCs w:val="16"/>
        </w:rPr>
      </w:pPr>
      <w:r w:rsidRPr="00B43826">
        <w:rPr>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29B3BFDF" w14:textId="77777777" w:rsidR="0034342E" w:rsidRPr="00B43826" w:rsidRDefault="0034342E" w:rsidP="0034342E">
      <w:pPr>
        <w:rPr>
          <w:szCs w:val="16"/>
        </w:rPr>
      </w:pPr>
      <w:r w:rsidRPr="00B43826">
        <w:rPr>
          <w:szCs w:val="16"/>
        </w:rPr>
        <w:lastRenderedPageBreak/>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6FD48A67" w14:textId="77777777" w:rsidR="0034342E" w:rsidRPr="00B43826" w:rsidRDefault="0034342E" w:rsidP="0034342E">
      <w:pPr>
        <w:rPr>
          <w:szCs w:val="16"/>
        </w:rPr>
      </w:pPr>
      <w:r w:rsidRPr="00B43826">
        <w:rPr>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47CE7AB1" w14:textId="77777777" w:rsidR="0034342E" w:rsidRPr="00B43826" w:rsidRDefault="0034342E" w:rsidP="0034342E">
      <w:pPr>
        <w:rPr>
          <w:szCs w:val="16"/>
        </w:rPr>
      </w:pPr>
      <w:r w:rsidRPr="00B43826">
        <w:rPr>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745BA15" w14:textId="77777777" w:rsidR="0034342E" w:rsidRPr="00B43826" w:rsidRDefault="0034342E" w:rsidP="0034342E">
      <w:pPr>
        <w:rPr>
          <w:szCs w:val="16"/>
        </w:rPr>
      </w:pPr>
      <w:r w:rsidRPr="00B43826">
        <w:rPr>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2900930B" w14:textId="77777777" w:rsidR="0034342E" w:rsidRPr="00B43826" w:rsidRDefault="0034342E" w:rsidP="0034342E">
      <w:pPr>
        <w:rPr>
          <w:szCs w:val="16"/>
        </w:rPr>
      </w:pPr>
      <w:r w:rsidRPr="00B43826">
        <w:rPr>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1615D78D" w14:textId="77777777" w:rsidR="0034342E" w:rsidRPr="00B43826" w:rsidRDefault="0034342E" w:rsidP="0034342E">
      <w:pPr>
        <w:rPr>
          <w:szCs w:val="16"/>
        </w:rPr>
      </w:pPr>
      <w:r w:rsidRPr="00B43826">
        <w:rPr>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EFB0BCC" w14:textId="77777777" w:rsidR="0034342E" w:rsidRPr="00B43826" w:rsidRDefault="0034342E" w:rsidP="0034342E">
      <w:pPr>
        <w:rPr>
          <w:szCs w:val="16"/>
        </w:rPr>
      </w:pPr>
      <w:r w:rsidRPr="00B43826">
        <w:rPr>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0006733" w14:textId="77777777" w:rsidR="0034342E" w:rsidRPr="00B43826" w:rsidRDefault="0034342E" w:rsidP="0034342E">
      <w:pPr>
        <w:rPr>
          <w:szCs w:val="16"/>
        </w:rPr>
      </w:pPr>
      <w:r w:rsidRPr="00B43826">
        <w:rPr>
          <w:szCs w:val="16"/>
        </w:rPr>
        <w:t>&lt;table cut because of weird formatting issues&gt;</w:t>
      </w:r>
    </w:p>
    <w:p w14:paraId="0A84046B" w14:textId="77777777" w:rsidR="0034342E" w:rsidRPr="00B43826" w:rsidRDefault="0034342E" w:rsidP="0034342E">
      <w:pPr>
        <w:rPr>
          <w:szCs w:val="16"/>
        </w:rPr>
      </w:pPr>
      <w:r w:rsidRPr="00B43826">
        <w:rPr>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05AA3E23" w14:textId="77777777" w:rsidR="0034342E" w:rsidRPr="00B43826" w:rsidRDefault="0034342E" w:rsidP="0034342E">
      <w:pPr>
        <w:rPr>
          <w:szCs w:val="16"/>
        </w:rPr>
      </w:pPr>
      <w:r w:rsidRPr="00B43826">
        <w:rPr>
          <w:szCs w:val="16"/>
        </w:rPr>
        <w:t>Let’s briefly examine the elements within these three columns before moving on to the importance of purposeful action.</w:t>
      </w:r>
    </w:p>
    <w:p w14:paraId="6F1E8035" w14:textId="77777777" w:rsidR="0034342E" w:rsidRPr="00B43826" w:rsidRDefault="0034342E" w:rsidP="0034342E">
      <w:pPr>
        <w:rPr>
          <w:szCs w:val="16"/>
        </w:rPr>
      </w:pPr>
      <w:r w:rsidRPr="00B43826">
        <w:rPr>
          <w:szCs w:val="16"/>
        </w:rPr>
        <w:t>External influences and constraints</w:t>
      </w:r>
    </w:p>
    <w:p w14:paraId="002953A4" w14:textId="77777777" w:rsidR="0034342E" w:rsidRPr="00B43826" w:rsidRDefault="0034342E" w:rsidP="0034342E">
      <w:pPr>
        <w:rPr>
          <w:szCs w:val="16"/>
        </w:rPr>
      </w:pPr>
      <w:r w:rsidRPr="00B43826">
        <w:rPr>
          <w:szCs w:val="16"/>
        </w:rPr>
        <w:t>Tradition represents the way things have been done in the past. Some traditions ensure stability. Others may reduce creativity.</w:t>
      </w:r>
    </w:p>
    <w:p w14:paraId="4C7A5AB9" w14:textId="77777777" w:rsidR="0034342E" w:rsidRPr="00B43826" w:rsidRDefault="0034342E" w:rsidP="0034342E">
      <w:pPr>
        <w:rPr>
          <w:szCs w:val="16"/>
        </w:rPr>
      </w:pPr>
      <w:r w:rsidRPr="00B43826">
        <w:rPr>
          <w:szCs w:val="16"/>
        </w:rPr>
        <w:t>Competitors. The techniques used by competitors can influence farm practices. Like tradition, competitors may provide a positive or negative influence.</w:t>
      </w:r>
    </w:p>
    <w:p w14:paraId="0CF74221" w14:textId="77777777" w:rsidR="0034342E" w:rsidRPr="00B43826" w:rsidRDefault="0034342E" w:rsidP="0034342E">
      <w:pPr>
        <w:rPr>
          <w:szCs w:val="16"/>
        </w:rPr>
      </w:pPr>
      <w:r w:rsidRPr="00B43826">
        <w:rPr>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 xml:space="preserve">Many laws have been passed without sufficient study, however, and the time spent in </w:t>
      </w:r>
      <w:r w:rsidRPr="00B43826">
        <w:rPr>
          <w:rStyle w:val="StyleUnderline"/>
        </w:rPr>
        <w:lastRenderedPageBreak/>
        <w:t>compliance can be onerous</w:t>
      </w:r>
      <w:r>
        <w:t xml:space="preserve">. </w:t>
      </w:r>
      <w:r w:rsidRPr="00B43826">
        <w:rPr>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4B0A277" w14:textId="77777777" w:rsidR="0034342E" w:rsidRPr="00B43826" w:rsidRDefault="0034342E" w:rsidP="0034342E">
      <w:pPr>
        <w:rPr>
          <w:szCs w:val="16"/>
        </w:rPr>
      </w:pPr>
      <w:r w:rsidRPr="00B43826">
        <w:rPr>
          <w:szCs w:val="16"/>
        </w:rPr>
        <w:t>The labor market generally deals with relationships between the supply and demand of workers on the one hand and with wages on the other. Generally, a shortage of workers will drive wages up.</w:t>
      </w:r>
    </w:p>
    <w:p w14:paraId="075564BC" w14:textId="77777777" w:rsidR="0034342E" w:rsidRPr="00B43826" w:rsidRDefault="0034342E" w:rsidP="0034342E">
      <w:pPr>
        <w:rPr>
          <w:szCs w:val="16"/>
        </w:rPr>
      </w:pPr>
      <w:r w:rsidRPr="00B43826">
        <w:rPr>
          <w:szCs w:val="16"/>
        </w:rPr>
        <w:t>Technology. Labor law constraints and potentially unpredictable labor markets tend to encourage mechanization. Technology may change the nature and number of jobs but is unlikely to diminish the importance of labor.</w:t>
      </w:r>
    </w:p>
    <w:p w14:paraId="720627EE" w14:textId="77777777" w:rsidR="0034342E" w:rsidRPr="00B43826" w:rsidRDefault="0034342E" w:rsidP="0034342E">
      <w:pPr>
        <w:rPr>
          <w:szCs w:val="16"/>
        </w:rPr>
      </w:pPr>
      <w:r w:rsidRPr="00B43826">
        <w:rPr>
          <w:rStyle w:val="StyleUnderline"/>
        </w:rPr>
        <w:t xml:space="preserve">Union contracts. Agricultural enterprise managers desire freedom to manage, while </w:t>
      </w:r>
      <w:r w:rsidRPr="001013F7">
        <w:rPr>
          <w:rStyle w:val="StyleUnderline"/>
          <w:highlight w:val="green"/>
        </w:rPr>
        <w:t>unions</w:t>
      </w:r>
      <w:r w:rsidRPr="00B43826">
        <w:rPr>
          <w:rStyle w:val="StyleUnderline"/>
        </w:rPr>
        <w:t xml:space="preserve"> want to </w:t>
      </w:r>
      <w:r w:rsidRPr="001013F7">
        <w:rPr>
          <w:rStyle w:val="StyleUnderline"/>
          <w:highlight w:val="green"/>
        </w:rPr>
        <w:t>restrain</w:t>
      </w:r>
      <w:r w:rsidRPr="00B43826">
        <w:rPr>
          <w:rStyle w:val="StyleUnderline"/>
        </w:rPr>
        <w:t xml:space="preserve"> possible </w:t>
      </w:r>
      <w:r w:rsidRPr="001013F7">
        <w:rPr>
          <w:rStyle w:val="StyleUnderline"/>
          <w:highlight w:val="green"/>
        </w:rPr>
        <w:t>abuses of</w:t>
      </w:r>
      <w:r w:rsidRPr="00B43826">
        <w:rPr>
          <w:rStyle w:val="StyleUnderline"/>
        </w:rPr>
        <w:t xml:space="preserve"> such </w:t>
      </w:r>
      <w:r w:rsidRPr="001013F7">
        <w:rPr>
          <w:rStyle w:val="StyleUnderline"/>
          <w:highlight w:val="green"/>
        </w:rPr>
        <w:t>freedom</w:t>
      </w:r>
      <w:r w:rsidRPr="00B43826">
        <w:rPr>
          <w:rStyle w:val="StyleUnderline"/>
        </w:rPr>
        <w:t xml:space="preserve">. Furthermore, unions often </w:t>
      </w:r>
      <w:r w:rsidRPr="001013F7">
        <w:rPr>
          <w:rStyle w:val="StyleUnderline"/>
          <w:highlight w:val="green"/>
        </w:rPr>
        <w:t>fight to improve economic outcomes for employees</w:t>
      </w:r>
      <w:r w:rsidRPr="00B43826">
        <w:rPr>
          <w:rStyle w:val="StyleUnderline"/>
        </w:rPr>
        <w:t xml:space="preserve"> (wages and benefits). Beside issues of economics, </w:t>
      </w:r>
      <w:r w:rsidRPr="001013F7">
        <w:rPr>
          <w:rStyle w:val="StyleUnderline"/>
          <w:highlight w:val="green"/>
        </w:rPr>
        <w:t>unions</w:t>
      </w:r>
      <w:r w:rsidRPr="00B43826">
        <w:rPr>
          <w:rStyle w:val="StyleUnderline"/>
        </w:rPr>
        <w:t xml:space="preserve"> also attempt to </w:t>
      </w:r>
      <w:r w:rsidRPr="001013F7">
        <w:rPr>
          <w:rStyle w:val="StyleUnderline"/>
          <w:highlight w:val="green"/>
        </w:rPr>
        <w:t xml:space="preserve">protect </w:t>
      </w:r>
      <w:r w:rsidRPr="00E238EA">
        <w:rPr>
          <w:rStyle w:val="StyleUnderline"/>
        </w:rPr>
        <w:t xml:space="preserve">worker </w:t>
      </w:r>
      <w:r w:rsidRPr="001013F7">
        <w:rPr>
          <w:rStyle w:val="StyleUnderline"/>
          <w:highlight w:val="green"/>
        </w:rPr>
        <w:t xml:space="preserve">dignity and improve </w:t>
      </w:r>
      <w:r w:rsidRPr="00E238EA">
        <w:rPr>
          <w:rStyle w:val="StyleUnderline"/>
        </w:rPr>
        <w:t xml:space="preserve">working </w:t>
      </w:r>
      <w:r w:rsidRPr="001013F7">
        <w:rPr>
          <w:rStyle w:val="StyleUnderline"/>
          <w:highlight w:val="green"/>
        </w:rPr>
        <w:t>conditions</w:t>
      </w:r>
      <w:r w:rsidRPr="00B43826">
        <w:rPr>
          <w:rStyle w:val="StyleUnderline"/>
        </w:rPr>
        <w:t xml:space="preserve">. Unions may </w:t>
      </w:r>
      <w:r w:rsidRPr="001013F7">
        <w:rPr>
          <w:rStyle w:val="StyleUnderline"/>
          <w:highlight w:val="green"/>
        </w:rPr>
        <w:t>give employees a greater voice in</w:t>
      </w:r>
      <w:r w:rsidRPr="00B43826">
        <w:rPr>
          <w:rStyle w:val="StyleUnderline"/>
        </w:rPr>
        <w:t xml:space="preserve"> some types of </w:t>
      </w:r>
      <w:r w:rsidRPr="001013F7">
        <w:rPr>
          <w:rStyle w:val="StyleUnderline"/>
          <w:highlight w:val="green"/>
        </w:rPr>
        <w:t>decision-making</w:t>
      </w:r>
      <w:r>
        <w:t xml:space="preserve">. </w:t>
      </w:r>
      <w:r w:rsidRPr="00B43826">
        <w:rPr>
          <w:szCs w:val="16"/>
        </w:rPr>
        <w:t xml:space="preserve">The opposite can also be true. Perhaps the single most important predictor of unionization is the quality (or lack of) two-way communications between management and employxsees. </w:t>
      </w:r>
      <w:r w:rsidRPr="00B43826">
        <w:rPr>
          <w:rStyle w:val="StyleUnderline"/>
        </w:rPr>
        <w:t>One poor supervisor can have a negative effect on the whole organization.</w:t>
      </w:r>
      <w:r>
        <w:t xml:space="preserve"> </w:t>
      </w:r>
      <w:r w:rsidRPr="00B43826">
        <w:rPr>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7136D908" w14:textId="77777777" w:rsidR="0034342E" w:rsidRDefault="0034342E" w:rsidP="0034342E"/>
    <w:p w14:paraId="6031069C" w14:textId="77777777" w:rsidR="0034342E" w:rsidRDefault="0034342E" w:rsidP="0034342E">
      <w:pPr>
        <w:rPr>
          <w:rFonts w:eastAsiaTheme="majorEastAsia" w:cstheme="majorBidi"/>
          <w:szCs w:val="26"/>
        </w:rPr>
      </w:pPr>
    </w:p>
    <w:p w14:paraId="53D76E81" w14:textId="77777777" w:rsidR="0034342E" w:rsidRDefault="0034342E" w:rsidP="0034342E"/>
    <w:p w14:paraId="0AB730EB" w14:textId="77777777" w:rsidR="0034342E" w:rsidRDefault="0034342E" w:rsidP="0034342E">
      <w:pPr>
        <w:pStyle w:val="Heading4"/>
      </w:pPr>
      <w:r>
        <w:t>Increasing yield prevents food shortages and nutrient deficiencies</w:t>
      </w:r>
    </w:p>
    <w:p w14:paraId="30DC69FC" w14:textId="77777777" w:rsidR="0034342E" w:rsidRPr="00555F36" w:rsidRDefault="0034342E" w:rsidP="0034342E">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2DAAE62" w14:textId="77777777" w:rsidR="0034342E" w:rsidRDefault="0034342E" w:rsidP="0034342E"/>
    <w:p w14:paraId="6A60A42A" w14:textId="77777777" w:rsidR="0034342E" w:rsidRPr="00E61D90" w:rsidRDefault="0034342E" w:rsidP="0034342E">
      <w:pPr>
        <w:rPr>
          <w:rStyle w:val="Emphasis"/>
        </w:rPr>
      </w:pPr>
      <w:r w:rsidRPr="004B335A">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1013F7">
        <w:rPr>
          <w:rStyle w:val="Emphasis"/>
          <w:highlight w:val="green"/>
        </w:rPr>
        <w:t>yield</w:t>
      </w:r>
      <w:r w:rsidRPr="00F63548">
        <w:rPr>
          <w:rStyle w:val="Emphasis"/>
        </w:rPr>
        <w:t xml:space="preserve">. It is estimated that the yields of major crops </w:t>
      </w:r>
      <w:r w:rsidRPr="001013F7">
        <w:rPr>
          <w:rStyle w:val="Emphasis"/>
          <w:highlight w:val="green"/>
        </w:rPr>
        <w:t>need to increase at a rate of 2.4% per year to meet</w:t>
      </w:r>
      <w:r w:rsidRPr="00F63548">
        <w:rPr>
          <w:rStyle w:val="Emphasis"/>
        </w:rPr>
        <w:t xml:space="preserve"> the food supply </w:t>
      </w:r>
      <w:r w:rsidRPr="001013F7">
        <w:rPr>
          <w:rStyle w:val="Emphasis"/>
          <w:highlight w:val="green"/>
        </w:rPr>
        <w:t>demand</w:t>
      </w:r>
      <w:r w:rsidRPr="00F63548">
        <w:rPr>
          <w:rStyle w:val="Emphasis"/>
        </w:rPr>
        <w:t xml:space="preserve"> by 2050. However, the </w:t>
      </w:r>
      <w:r w:rsidRPr="001013F7">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(Glycine max), </w:t>
      </w:r>
      <w:r w:rsidRPr="001013F7">
        <w:rPr>
          <w:rStyle w:val="Emphasis"/>
          <w:highlight w:val="green"/>
        </w:rPr>
        <w:t>are only approximately half of this</w:t>
      </w:r>
      <w:r w:rsidRPr="00F63548">
        <w:rPr>
          <w:rStyle w:val="Emphasis"/>
        </w:rPr>
        <w:t xml:space="preserve"> anticipated rate (Ray et al., 2013).</w:t>
      </w:r>
      <w:r w:rsidRPr="004B335A">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1013F7">
        <w:rPr>
          <w:rStyle w:val="Emphasis"/>
          <w:highlight w:val="green"/>
        </w:rPr>
        <w:t xml:space="preserve">a trial, </w:t>
      </w:r>
      <w:r w:rsidRPr="00240C3C">
        <w:rPr>
          <w:rStyle w:val="Emphasis"/>
        </w:rPr>
        <w:t xml:space="preserve">it was </w:t>
      </w:r>
      <w:r w:rsidRPr="001013F7">
        <w:rPr>
          <w:rStyle w:val="Emphasis"/>
          <w:highlight w:val="green"/>
        </w:rPr>
        <w:t>reported</w:t>
      </w:r>
      <w:r w:rsidRPr="00F63548">
        <w:rPr>
          <w:rStyle w:val="Emphasis"/>
        </w:rPr>
        <w:t xml:space="preserve"> that a </w:t>
      </w:r>
      <w:r w:rsidRPr="00240C3C">
        <w:rPr>
          <w:rStyle w:val="Emphasis"/>
        </w:rPr>
        <w:t>super</w:t>
      </w:r>
      <w:r w:rsidRPr="001013F7">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1013F7">
        <w:rPr>
          <w:rStyle w:val="Emphasis"/>
          <w:highlight w:val="green"/>
        </w:rPr>
        <w:t>Improving nutritional quality</w:t>
      </w:r>
      <w:r w:rsidRPr="00E61D90">
        <w:rPr>
          <w:rStyle w:val="Emphasis"/>
        </w:rPr>
        <w:t>.</w:t>
      </w:r>
      <w:r w:rsidRPr="004B335A">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w:t>
      </w:r>
      <w:r w:rsidRPr="004B335A">
        <w:lastRenderedPageBreak/>
        <w:t xml:space="preserve">Haskell, 2012). </w:t>
      </w:r>
      <w:r w:rsidRPr="00E61D90">
        <w:rPr>
          <w:rStyle w:val="Emphasis"/>
        </w:rPr>
        <w:t xml:space="preserve">It has been reported that about </w:t>
      </w:r>
      <w:r w:rsidRPr="001013F7">
        <w:rPr>
          <w:rStyle w:val="Emphasis"/>
          <w:highlight w:val="green"/>
        </w:rPr>
        <w:t xml:space="preserve">two billion people </w:t>
      </w:r>
      <w:r w:rsidRPr="00240C3C">
        <w:rPr>
          <w:rStyle w:val="Emphasis"/>
        </w:rPr>
        <w:t xml:space="preserve">are </w:t>
      </w:r>
      <w:r w:rsidRPr="001013F7">
        <w:rPr>
          <w:rStyle w:val="Emphasis"/>
          <w:highlight w:val="green"/>
        </w:rPr>
        <w:t>suffer</w:t>
      </w:r>
      <w:r w:rsidRPr="00240C3C">
        <w:rPr>
          <w:rStyle w:val="Emphasis"/>
        </w:rPr>
        <w:t>ing</w:t>
      </w:r>
      <w:r w:rsidRPr="001013F7">
        <w:rPr>
          <w:rStyle w:val="Emphasis"/>
          <w:highlight w:val="green"/>
        </w:rPr>
        <w:t xml:space="preserve"> from a chronic deficiency of micronutrients</w:t>
      </w:r>
      <w:r w:rsidRPr="00E61D90">
        <w:rPr>
          <w:rStyle w:val="Emphasis"/>
        </w:rPr>
        <w:t xml:space="preserve"> (WHO, 2008), a new threat to human health.</w:t>
      </w:r>
      <w:r w:rsidRPr="004B335A">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1013F7">
        <w:rPr>
          <w:rStyle w:val="Emphasis"/>
          <w:highlight w:val="green"/>
        </w:rPr>
        <w:t>generate crops with higher</w:t>
      </w:r>
      <w:r w:rsidRPr="00E61D90">
        <w:rPr>
          <w:rStyle w:val="Emphasis"/>
        </w:rPr>
        <w:t xml:space="preserve">/balanced </w:t>
      </w:r>
      <w:r w:rsidRPr="001013F7">
        <w:rPr>
          <w:rStyle w:val="Emphasis"/>
          <w:highlight w:val="green"/>
        </w:rPr>
        <w:t>nutritional quality</w:t>
      </w:r>
      <w:r w:rsidRPr="00E61D90">
        <w:rPr>
          <w:rStyle w:val="Emphasis"/>
        </w:rPr>
        <w:t xml:space="preserve"> or specialized metabolites using metabolic engineering and synthetic biology approaches</w:t>
      </w:r>
      <w:r w:rsidRPr="004B335A">
        <w:t xml:space="preserve"> (Francis et al., 2017; Martin and Li, 2017; Sweetlove et al., 2017; Vasconcelos et al., 2017). </w:t>
      </w:r>
      <w:r w:rsidRPr="001013F7">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1013F7">
        <w:rPr>
          <w:rStyle w:val="Emphasis"/>
          <w:highlight w:val="green"/>
        </w:rPr>
        <w:t>develop high nutrient and water-use efficiency crops without yield penalty.</w:t>
      </w:r>
    </w:p>
    <w:p w14:paraId="1886D2CD" w14:textId="77777777" w:rsidR="0034342E" w:rsidRDefault="0034342E" w:rsidP="0034342E">
      <w:pPr>
        <w:rPr>
          <w:rFonts w:eastAsiaTheme="majorEastAsia" w:cstheme="majorBidi"/>
          <w:szCs w:val="26"/>
        </w:rPr>
      </w:pPr>
    </w:p>
    <w:p w14:paraId="0751B966" w14:textId="77777777" w:rsidR="0034342E" w:rsidRDefault="0034342E" w:rsidP="0034342E">
      <w:pPr>
        <w:pStyle w:val="Heading4"/>
      </w:pPr>
      <w:r>
        <w:t>2 scenarios for extinction:</w:t>
      </w:r>
    </w:p>
    <w:p w14:paraId="65423700" w14:textId="77777777" w:rsidR="0034342E" w:rsidRDefault="0034342E" w:rsidP="0034342E">
      <w:pPr>
        <w:pStyle w:val="Heading4"/>
      </w:pPr>
      <w:r>
        <w:t>1] Food shortages cause messed up interventions that destroy biodiversity</w:t>
      </w:r>
    </w:p>
    <w:p w14:paraId="3844D6A3" w14:textId="77777777" w:rsidR="0034342E" w:rsidRPr="00A005DD" w:rsidRDefault="0034342E" w:rsidP="0034342E">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3EB0AAC" w14:textId="77777777" w:rsidR="0034342E" w:rsidRPr="00555F36" w:rsidRDefault="0034342E" w:rsidP="0034342E">
      <w:r w:rsidRPr="00555F36">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1013F7">
        <w:rPr>
          <w:rStyle w:val="Emphasis"/>
          <w:highlight w:val="green"/>
        </w:rPr>
        <w:t>Industrial Revolution greatly increased</w:t>
      </w:r>
      <w:r w:rsidRPr="00E70C0C">
        <w:rPr>
          <w:rStyle w:val="Emphasis"/>
        </w:rPr>
        <w:t xml:space="preserve"> the range of </w:t>
      </w:r>
      <w:r w:rsidRPr="001013F7">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1013F7">
        <w:rPr>
          <w:rStyle w:val="Emphasis"/>
          <w:highlight w:val="green"/>
        </w:rPr>
        <w:t>by 2000, ~55%</w:t>
      </w:r>
      <w:r w:rsidRPr="00E70C0C">
        <w:rPr>
          <w:rStyle w:val="Emphasis"/>
        </w:rPr>
        <w:t xml:space="preserve"> of these regions were </w:t>
      </w:r>
      <w:r w:rsidRPr="001013F7">
        <w:rPr>
          <w:rStyle w:val="Emphasis"/>
          <w:highlight w:val="green"/>
        </w:rPr>
        <w:t>used as arable land</w:t>
      </w:r>
      <w:r w:rsidRPr="00555F36">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1013F7">
        <w:rPr>
          <w:rStyle w:val="Emphasis"/>
          <w:highlight w:val="green"/>
        </w:rPr>
        <w:t>to feed the increasing population</w:t>
      </w:r>
      <w:r w:rsidRPr="00E70C0C">
        <w:rPr>
          <w:rStyle w:val="Emphasis"/>
        </w:rPr>
        <w:t xml:space="preserve"> is a challenge facing the whole world</w:t>
      </w:r>
      <w:r w:rsidRPr="00555F36">
        <w:t xml:space="preserve"> (Tilman et al., 2001; Godfray et al., 2010; Foley et al., 2011; Wallace et al., 2018). </w:t>
      </w:r>
      <w:r w:rsidRPr="001013F7">
        <w:rPr>
          <w:rStyle w:val="Emphasis"/>
          <w:highlight w:val="green"/>
        </w:rPr>
        <w:t>A simple solution</w:t>
      </w:r>
      <w:r w:rsidRPr="00E70C0C">
        <w:rPr>
          <w:rStyle w:val="Emphasis"/>
        </w:rPr>
        <w:t xml:space="preserve"> to feed a population of 9 billion </w:t>
      </w:r>
      <w:r w:rsidRPr="001013F7">
        <w:rPr>
          <w:rStyle w:val="Emphasis"/>
          <w:highlight w:val="green"/>
        </w:rPr>
        <w:t xml:space="preserve">is to </w:t>
      </w:r>
      <w:r w:rsidRPr="004D2FC4">
        <w:rPr>
          <w:rStyle w:val="Emphasis"/>
        </w:rPr>
        <w:t xml:space="preserve">constantly </w:t>
      </w:r>
      <w:r w:rsidRPr="001013F7">
        <w:rPr>
          <w:rStyle w:val="Emphasis"/>
          <w:highlight w:val="green"/>
        </w:rPr>
        <w:t>turn wild habitats into farmland</w:t>
      </w:r>
      <w:r w:rsidRPr="00555F36">
        <w:t xml:space="preserve">. However, this type of expansion is unrealistic as most of the world’s icefree and non-barren land area has been exhausted, and much of the rest is unlikely to sustain high yields (Cassman, 1999). More importantly, intact </w:t>
      </w:r>
      <w:r w:rsidRPr="00555F36">
        <w:lastRenderedPageBreak/>
        <w:t xml:space="preserve">forests have been known to play essential roles in protecting the environment, such as storing fresh water, decreasing flooding and regenerating fertile soils. </w:t>
      </w:r>
      <w:r w:rsidRPr="001013F7">
        <w:rPr>
          <w:rStyle w:val="Emphasis"/>
          <w:highlight w:val="green"/>
        </w:rPr>
        <w:t>Clearing of forests will result in prohibitive ecological costs</w:t>
      </w:r>
      <w:r w:rsidRPr="00E70C0C">
        <w:rPr>
          <w:rStyle w:val="Emphasis"/>
        </w:rPr>
        <w:t xml:space="preserve">, such as loss of biodiversity </w:t>
      </w:r>
      <w:r w:rsidRPr="001013F7">
        <w:rPr>
          <w:rStyle w:val="Emphasis"/>
          <w:highlight w:val="green"/>
        </w:rPr>
        <w:t>and greenhouse gas emissions</w:t>
      </w:r>
      <w:r w:rsidRPr="00E70C0C">
        <w:rPr>
          <w:rStyle w:val="Emphasis"/>
        </w:rPr>
        <w:t>. It was reported that, due to agriculture expansion, ~</w:t>
      </w:r>
      <w:r w:rsidRPr="001013F7">
        <w:rPr>
          <w:rStyle w:val="Emphasis"/>
          <w:highlight w:val="green"/>
        </w:rPr>
        <w:t>30% of all plant species will become extinct</w:t>
      </w:r>
      <w:r w:rsidRPr="00555F36">
        <w:t xml:space="preserve"> (Taiz, 2013). The destruction of tropical forests releases about 1.1 9 1012 tons of carbon per year, which accounts for 12% of total anthropogenic CO2 emissions (Friedlingstein et al., 2010).</w:t>
      </w:r>
    </w:p>
    <w:p w14:paraId="2B05520F" w14:textId="77777777" w:rsidR="0034342E" w:rsidRDefault="0034342E" w:rsidP="0034342E"/>
    <w:p w14:paraId="0629E0AB" w14:textId="77777777" w:rsidR="0034342E" w:rsidRDefault="0034342E" w:rsidP="0034342E"/>
    <w:p w14:paraId="0F9CC416" w14:textId="77777777" w:rsidR="0034342E" w:rsidRPr="00D60CAD" w:rsidRDefault="0034342E" w:rsidP="0034342E"/>
    <w:p w14:paraId="0C1B29CE" w14:textId="77777777" w:rsidR="0034342E" w:rsidRPr="004609F4" w:rsidRDefault="0034342E" w:rsidP="0034342E">
      <w:pPr>
        <w:pStyle w:val="Heading4"/>
        <w:rPr>
          <w:rFonts w:cs="Calibri"/>
        </w:rPr>
      </w:pPr>
      <w:r>
        <w:rPr>
          <w:rFonts w:cs="Calibri"/>
        </w:rPr>
        <w:t>Biodiversity loss causes extinction</w:t>
      </w:r>
    </w:p>
    <w:p w14:paraId="091F84F4" w14:textId="77777777" w:rsidR="0034342E" w:rsidRPr="004609F4" w:rsidRDefault="0034342E" w:rsidP="0034342E">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193C3233" w14:textId="77777777" w:rsidR="0034342E" w:rsidRPr="004609F4" w:rsidRDefault="0034342E" w:rsidP="0034342E">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355E92CA" w14:textId="77777777" w:rsidR="0034342E" w:rsidRPr="004609F4" w:rsidRDefault="0034342E" w:rsidP="0034342E">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1013F7">
        <w:rPr>
          <w:rStyle w:val="StyleUnderline"/>
          <w:highlight w:val="green"/>
        </w:rPr>
        <w:t>biodiversity loss is</w:t>
      </w:r>
      <w:r w:rsidRPr="004609F4">
        <w:rPr>
          <w:rStyle w:val="StyleUnderline"/>
        </w:rPr>
        <w:t xml:space="preserve"> also </w:t>
      </w:r>
      <w:r w:rsidRPr="001013F7">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1013F7">
        <w:rPr>
          <w:rStyle w:val="StyleUnderline"/>
          <w:highlight w:val="green"/>
        </w:rPr>
        <w:t>the causal relation</w:t>
      </w:r>
      <w:r w:rsidRPr="004609F4">
        <w:rPr>
          <w:rStyle w:val="StyleUnderline"/>
        </w:rPr>
        <w:t xml:space="preserve"> between climate change and biodiversity loss </w:t>
      </w:r>
      <w:r w:rsidRPr="001013F7">
        <w:rPr>
          <w:rStyle w:val="StyleUnderline"/>
          <w:highlight w:val="green"/>
        </w:rPr>
        <w:t>is bidirectional.</w:t>
      </w:r>
    </w:p>
    <w:p w14:paraId="08321512" w14:textId="77777777" w:rsidR="0034342E" w:rsidRPr="004609F4" w:rsidRDefault="0034342E" w:rsidP="0034342E">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45F042C" w14:textId="77777777" w:rsidR="0034342E" w:rsidRPr="004609F4" w:rsidRDefault="0034342E" w:rsidP="0034342E">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C2FBB0A" w14:textId="77777777" w:rsidR="0034342E" w:rsidRPr="004609F4" w:rsidRDefault="0034342E" w:rsidP="0034342E">
      <w:pPr>
        <w:rPr>
          <w:sz w:val="12"/>
        </w:rPr>
      </w:pPr>
      <w:r w:rsidRPr="004609F4">
        <w:rPr>
          <w:sz w:val="12"/>
        </w:rPr>
        <w:t>Deforestation of the Amazon rainforest decreases natural mitigation of CO2 and destroys the habitats of many endangered species.</w:t>
      </w:r>
    </w:p>
    <w:p w14:paraId="5E274B2B" w14:textId="77777777" w:rsidR="0034342E" w:rsidRPr="004609F4" w:rsidRDefault="0034342E" w:rsidP="0034342E">
      <w:pPr>
        <w:rPr>
          <w:sz w:val="12"/>
        </w:rPr>
      </w:pPr>
      <w:r w:rsidRPr="004609F4">
        <w:rPr>
          <w:sz w:val="12"/>
        </w:rPr>
        <w:t>The sixth extinction.</w:t>
      </w:r>
    </w:p>
    <w:p w14:paraId="247B96FA" w14:textId="77777777" w:rsidR="0034342E" w:rsidRPr="004609F4" w:rsidRDefault="0034342E" w:rsidP="0034342E">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1013F7">
        <w:rPr>
          <w:rStyle w:val="StyleUnderline"/>
          <w:highlight w:val="green"/>
        </w:rPr>
        <w:t xml:space="preserve">the best available evidence reveals “an exceptionally rapid loss of biodiversity </w:t>
      </w:r>
      <w:r w:rsidRPr="00494309">
        <w:rPr>
          <w:rStyle w:val="StyleUnderline"/>
        </w:rPr>
        <w:t>over the last few centuries,</w:t>
      </w:r>
      <w:r w:rsidRPr="001013F7">
        <w:rPr>
          <w:rStyle w:val="StyleUnderline"/>
          <w:highlight w:val="green"/>
        </w:rPr>
        <w:t xml:space="preserve"> indicating </w:t>
      </w:r>
      <w:r w:rsidRPr="00494309">
        <w:rPr>
          <w:rStyle w:val="StyleUnderline"/>
        </w:rPr>
        <w:t xml:space="preserve">that </w:t>
      </w:r>
      <w:r w:rsidRPr="001013F7">
        <w:rPr>
          <w:rStyle w:val="StyleUnderline"/>
          <w:highlight w:val="green"/>
        </w:rPr>
        <w:t xml:space="preserve">a sixth </w:t>
      </w:r>
      <w:r w:rsidRPr="00494309">
        <w:rPr>
          <w:rStyle w:val="StyleUnderline"/>
        </w:rPr>
        <w:t xml:space="preserve">mass </w:t>
      </w:r>
      <w:r w:rsidRPr="001013F7">
        <w:rPr>
          <w:rStyle w:val="StyleUnderline"/>
          <w:highlight w:val="green"/>
        </w:rPr>
        <w:t>extinction is</w:t>
      </w:r>
      <w:r w:rsidRPr="004609F4">
        <w:rPr>
          <w:rStyle w:val="StyleUnderline"/>
        </w:rPr>
        <w:t xml:space="preserve"> already </w:t>
      </w:r>
      <w:r w:rsidRPr="001013F7">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45BACF1" w14:textId="77777777" w:rsidR="0034342E" w:rsidRPr="004609F4" w:rsidRDefault="0034342E" w:rsidP="0034342E">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C067543" w14:textId="77777777" w:rsidR="0034342E" w:rsidRPr="004609F4" w:rsidRDefault="0034342E" w:rsidP="0034342E">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5ECD71C4" w14:textId="77777777" w:rsidR="0034342E" w:rsidRPr="004609F4" w:rsidRDefault="0034342E" w:rsidP="0034342E">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A9251A9" w14:textId="77777777" w:rsidR="0034342E" w:rsidRPr="004609F4" w:rsidRDefault="0034342E" w:rsidP="0034342E">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w:t>
      </w:r>
      <w:r w:rsidRPr="004609F4">
        <w:rPr>
          <w:sz w:val="12"/>
        </w:rPr>
        <w:lastRenderedPageBreak/>
        <w:t>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A5371A0" w14:textId="77777777" w:rsidR="0034342E" w:rsidRPr="004609F4" w:rsidRDefault="0034342E" w:rsidP="0034342E">
      <w:pPr>
        <w:rPr>
          <w:sz w:val="12"/>
        </w:rPr>
      </w:pPr>
      <w:r w:rsidRPr="004609F4">
        <w:rPr>
          <w:sz w:val="12"/>
        </w:rPr>
        <w:t>48% of the world’s primates are threatened with extinction.</w:t>
      </w:r>
    </w:p>
    <w:p w14:paraId="5E3AC790" w14:textId="77777777" w:rsidR="0034342E" w:rsidRPr="004609F4" w:rsidRDefault="0034342E" w:rsidP="0034342E">
      <w:pPr>
        <w:rPr>
          <w:sz w:val="12"/>
        </w:rPr>
      </w:pPr>
      <w:r w:rsidRPr="004609F4">
        <w:rPr>
          <w:sz w:val="12"/>
        </w:rPr>
        <w:t>Catastrophic consequences for civilization.</w:t>
      </w:r>
    </w:p>
    <w:p w14:paraId="1006C13F" w14:textId="77777777" w:rsidR="0034342E" w:rsidRPr="004609F4" w:rsidRDefault="0034342E" w:rsidP="0034342E">
      <w:pPr>
        <w:rPr>
          <w:sz w:val="12"/>
        </w:rPr>
      </w:pPr>
      <w:r w:rsidRPr="001013F7">
        <w:rPr>
          <w:rStyle w:val="StyleUnderline"/>
          <w:highlight w:val="green"/>
        </w:rPr>
        <w:t>The consequences of this</w:t>
      </w:r>
      <w:r w:rsidRPr="004609F4">
        <w:rPr>
          <w:rStyle w:val="StyleUnderline"/>
        </w:rPr>
        <w:t xml:space="preserve"> rapid </w:t>
      </w:r>
      <w:r w:rsidRPr="001013F7">
        <w:rPr>
          <w:rStyle w:val="StyleUnderline"/>
          <w:highlight w:val="green"/>
        </w:rPr>
        <w:t>pruning</w:t>
      </w:r>
      <w:r w:rsidRPr="004609F4">
        <w:rPr>
          <w:rStyle w:val="StyleUnderline"/>
        </w:rPr>
        <w:t xml:space="preserve"> of the evolutionary tree of life </w:t>
      </w:r>
      <w:r w:rsidRPr="001013F7">
        <w:rPr>
          <w:rStyle w:val="StyleUnderline"/>
          <w:highlight w:val="green"/>
        </w:rPr>
        <w:t xml:space="preserve">extend beyond </w:t>
      </w:r>
      <w:r w:rsidRPr="00494309">
        <w:rPr>
          <w:rStyle w:val="StyleUnderline"/>
        </w:rPr>
        <w:t xml:space="preserve">the </w:t>
      </w:r>
      <w:r w:rsidRPr="001013F7">
        <w:rPr>
          <w:rStyle w:val="StyleUnderline"/>
          <w:highlight w:val="green"/>
        </w:rPr>
        <w:t xml:space="preserve">obvious. </w:t>
      </w:r>
      <w:r w:rsidRPr="00494309">
        <w:rPr>
          <w:rStyle w:val="StyleUnderline"/>
        </w:rPr>
        <w:t xml:space="preserve">There could be </w:t>
      </w:r>
      <w:r w:rsidRPr="001013F7">
        <w:rPr>
          <w:rStyle w:val="StyleUnderline"/>
          <w:highlight w:val="green"/>
        </w:rPr>
        <w:t>surprising effects</w:t>
      </w:r>
      <w:r w:rsidRPr="004609F4">
        <w:rPr>
          <w:rStyle w:val="StyleUnderline"/>
        </w:rPr>
        <w:t xml:space="preserve"> of biodiversity loss that </w:t>
      </w:r>
      <w:r w:rsidRPr="001013F7">
        <w:rPr>
          <w:rStyle w:val="StyleUnderline"/>
          <w:highlight w:val="green"/>
        </w:rPr>
        <w:t>scientists</w:t>
      </w:r>
      <w:r w:rsidRPr="004609F4">
        <w:rPr>
          <w:rStyle w:val="StyleUnderline"/>
        </w:rPr>
        <w:t xml:space="preserve"> </w:t>
      </w:r>
      <w:r w:rsidRPr="001013F7">
        <w:rPr>
          <w:rStyle w:val="StyleUnderline"/>
          <w:highlight w:val="green"/>
        </w:rPr>
        <w:t xml:space="preserve">are unable to </w:t>
      </w:r>
      <w:r w:rsidRPr="004609F4">
        <w:rPr>
          <w:rStyle w:val="StyleUnderline"/>
        </w:rPr>
        <w:t xml:space="preserve">fully </w:t>
      </w:r>
      <w:r w:rsidRPr="001013F7">
        <w:rPr>
          <w:rStyle w:val="StyleUnderline"/>
          <w:highlight w:val="green"/>
        </w:rPr>
        <w:t xml:space="preserve">anticipate </w:t>
      </w:r>
      <w:r w:rsidRPr="004609F4">
        <w:rPr>
          <w:rStyle w:val="StyleUnderline"/>
        </w:rPr>
        <w:t>in advance. For example, prior research has shown that localized</w:t>
      </w:r>
      <w:r w:rsidRPr="001013F7">
        <w:rPr>
          <w:rStyle w:val="StyleUnderline"/>
          <w:highlight w:val="green"/>
        </w:rPr>
        <w:t xml:space="preserve"> ecosystems </w:t>
      </w:r>
      <w:r w:rsidRPr="004609F4">
        <w:rPr>
          <w:rStyle w:val="StyleUnderline"/>
        </w:rPr>
        <w:t xml:space="preserve">can </w:t>
      </w:r>
      <w:r w:rsidRPr="001013F7">
        <w:rPr>
          <w:rStyle w:val="StyleUnderline"/>
          <w:highlight w:val="green"/>
        </w:rPr>
        <w:t xml:space="preserve">undergo abrupt </w:t>
      </w:r>
      <w:r w:rsidRPr="004609F4">
        <w:rPr>
          <w:rStyle w:val="StyleUnderline"/>
        </w:rPr>
        <w:t xml:space="preserve">and </w:t>
      </w:r>
      <w:r w:rsidRPr="001013F7">
        <w:rPr>
          <w:rStyle w:val="StyleUnderline"/>
          <w:highlight w:val="green"/>
        </w:rPr>
        <w:t>irreversible shifts when they reach</w:t>
      </w:r>
      <w:r w:rsidRPr="004609F4">
        <w:rPr>
          <w:rStyle w:val="StyleUnderline"/>
        </w:rPr>
        <w:t xml:space="preserve"> </w:t>
      </w:r>
      <w:r w:rsidRPr="001013F7">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E3050DF" w14:textId="77777777" w:rsidR="0034342E" w:rsidRPr="004609F4" w:rsidRDefault="0034342E" w:rsidP="0034342E">
      <w:pPr>
        <w:rPr>
          <w:rStyle w:val="StyleUnderline"/>
        </w:rPr>
      </w:pPr>
      <w:r w:rsidRPr="004609F4">
        <w:rPr>
          <w:sz w:val="12"/>
        </w:rPr>
        <w:t xml:space="preserve">As the authors write, </w:t>
      </w:r>
      <w:r w:rsidRPr="001013F7">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1013F7">
        <w:rPr>
          <w:rStyle w:val="StyleUnderline"/>
          <w:highlight w:val="green"/>
        </w:rPr>
        <w:t>global ecosystem were to cross a tipping point</w:t>
      </w:r>
      <w:r w:rsidRPr="004609F4">
        <w:rPr>
          <w:rStyle w:val="StyleUnderline"/>
        </w:rPr>
        <w:t xml:space="preserve"> and substantial ecosystem services were lost, </w:t>
      </w:r>
      <w:r w:rsidRPr="001013F7">
        <w:rPr>
          <w:rStyle w:val="StyleUnderline"/>
          <w:highlight w:val="green"/>
        </w:rPr>
        <w:t xml:space="preserve">the results could be “widespread social unrest, economic instability, and loss of </w:t>
      </w:r>
      <w:r w:rsidRPr="00494309">
        <w:rPr>
          <w:rStyle w:val="StyleUnderline"/>
        </w:rPr>
        <w:t xml:space="preserve">human </w:t>
      </w:r>
      <w:r w:rsidRPr="001013F7">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4E9B63B0" w14:textId="77777777" w:rsidR="0034342E" w:rsidRPr="004609F4" w:rsidRDefault="0034342E" w:rsidP="0034342E">
      <w:pPr>
        <w:rPr>
          <w:sz w:val="12"/>
        </w:rPr>
      </w:pPr>
      <w:r w:rsidRPr="00494309">
        <w:rPr>
          <w:rStyle w:val="StyleUnderline"/>
        </w:rPr>
        <w:t>Biodiversity loss is</w:t>
      </w:r>
      <w:r w:rsidRPr="001013F7">
        <w:rPr>
          <w:rStyle w:val="StyleUnderline"/>
          <w:highlight w:val="green"/>
        </w:rPr>
        <w:t xml:space="preserve"> a “threat multiplier” that</w:t>
      </w:r>
      <w:r w:rsidRPr="004609F4">
        <w:rPr>
          <w:rStyle w:val="StyleUnderline"/>
        </w:rPr>
        <w:t xml:space="preserve">, by pushing societies to the brink of collapse, </w:t>
      </w:r>
      <w:r w:rsidRPr="001013F7">
        <w:rPr>
          <w:rStyle w:val="StyleUnderline"/>
          <w:highlight w:val="green"/>
        </w:rPr>
        <w:t>will exacerbate</w:t>
      </w:r>
      <w:r w:rsidRPr="004609F4">
        <w:rPr>
          <w:rStyle w:val="StyleUnderline"/>
        </w:rPr>
        <w:t xml:space="preserve"> existing </w:t>
      </w:r>
      <w:r w:rsidRPr="001013F7">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Chuck Hagel</w:t>
        </w:r>
      </w:hyperlink>
      <w:r w:rsidRPr="004609F4">
        <w:rPr>
          <w:sz w:val="12"/>
        </w:rPr>
        <w:t>and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3A4C2756" w14:textId="77777777" w:rsidR="0034342E" w:rsidRPr="004609F4" w:rsidRDefault="0034342E" w:rsidP="0034342E">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68DE443" w14:textId="77777777" w:rsidR="0034342E" w:rsidRPr="004609F4" w:rsidRDefault="0034342E" w:rsidP="0034342E">
      <w:pPr>
        <w:rPr>
          <w:sz w:val="12"/>
        </w:rPr>
      </w:pPr>
      <w:r w:rsidRPr="004609F4">
        <w:rPr>
          <w:sz w:val="12"/>
        </w:rPr>
        <w:t xml:space="preserve">The unavoidable conclusion is that </w:t>
      </w:r>
      <w:r w:rsidRPr="001013F7">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5C7AA5E5" w14:textId="77777777" w:rsidR="0034342E" w:rsidRDefault="0034342E" w:rsidP="0034342E"/>
    <w:p w14:paraId="683B2DF0" w14:textId="77777777" w:rsidR="0034342E" w:rsidRDefault="0034342E" w:rsidP="0034342E"/>
    <w:p w14:paraId="415E31AB" w14:textId="77777777" w:rsidR="0034342E" w:rsidRPr="006E2CEE" w:rsidRDefault="0034342E" w:rsidP="0034342E">
      <w:pPr>
        <w:pStyle w:val="Heading4"/>
      </w:pPr>
      <w:r>
        <w:rPr>
          <w:rFonts w:eastAsia="Times New Roman"/>
          <w:iCs/>
          <w:sz w:val="28"/>
          <w:szCs w:val="28"/>
        </w:rPr>
        <w:t xml:space="preserve">2] </w:t>
      </w:r>
      <w:r w:rsidRPr="006E2CEE">
        <w:t>U.S. agricultural collapse and food insecurity trigger great power wars—multiple hotspots.</w:t>
      </w:r>
    </w:p>
    <w:p w14:paraId="55A45306" w14:textId="77777777" w:rsidR="0034342E" w:rsidRPr="009957C7" w:rsidRDefault="0034342E" w:rsidP="0034342E">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1C11E838" w14:textId="77777777" w:rsidR="0034342E" w:rsidRDefault="0034342E" w:rsidP="0034342E">
      <w:pPr>
        <w:rPr>
          <w:rStyle w:val="StyleUnderline"/>
          <w:rFonts w:asciiTheme="majorHAnsi" w:hAnsiTheme="majorHAnsi" w:cstheme="majorHAnsi"/>
        </w:rPr>
      </w:pPr>
      <w:r w:rsidRPr="001013F7">
        <w:rPr>
          <w:rStyle w:val="StyleUnderline"/>
          <w:rFonts w:asciiTheme="majorHAnsi" w:hAnsiTheme="majorHAnsi" w:cstheme="majorHAnsi"/>
          <w:highlight w:val="green"/>
        </w:rPr>
        <w:t xml:space="preserve">The </w:t>
      </w:r>
      <w:r w:rsidRPr="001013F7">
        <w:rPr>
          <w:rStyle w:val="Emphasis"/>
          <w:rFonts w:asciiTheme="majorHAnsi" w:hAnsiTheme="majorHAnsi" w:cstheme="majorHAnsi"/>
          <w:highlight w:val="green"/>
        </w:rPr>
        <w:t>U</w:t>
      </w:r>
      <w:r w:rsidRPr="009957C7">
        <w:rPr>
          <w:rStyle w:val="StyleUnderline"/>
          <w:rFonts w:asciiTheme="majorHAnsi" w:hAnsiTheme="majorHAnsi" w:cstheme="majorHAnsi"/>
        </w:rPr>
        <w:t xml:space="preserve">nited </w:t>
      </w:r>
      <w:r w:rsidRPr="001013F7">
        <w:rPr>
          <w:rStyle w:val="Emphasis"/>
          <w:rFonts w:asciiTheme="majorHAnsi" w:hAnsiTheme="majorHAnsi" w:cstheme="majorHAnsi"/>
          <w:highlight w:val="green"/>
        </w:rPr>
        <w:t>S</w:t>
      </w:r>
      <w:r w:rsidRPr="009957C7">
        <w:rPr>
          <w:rStyle w:val="StyleUnderline"/>
          <w:rFonts w:asciiTheme="majorHAnsi" w:hAnsiTheme="majorHAnsi" w:cstheme="majorHAnsi"/>
        </w:rPr>
        <w:t xml:space="preserve">tates </w:t>
      </w:r>
      <w:r w:rsidRPr="001013F7">
        <w:rPr>
          <w:rStyle w:val="StyleUnderline"/>
          <w:rFonts w:asciiTheme="majorHAnsi" w:hAnsiTheme="majorHAnsi" w:cstheme="majorHAnsi"/>
          <w:highlight w:val="green"/>
        </w:rPr>
        <w:t>faces</w:t>
      </w:r>
      <w:r w:rsidRPr="009957C7">
        <w:rPr>
          <w:rStyle w:val="StyleUnderline"/>
          <w:rFonts w:asciiTheme="majorHAnsi" w:hAnsiTheme="majorHAnsi" w:cstheme="majorHAnsi"/>
        </w:rPr>
        <w:t xml:space="preserve"> many </w:t>
      </w:r>
      <w:r w:rsidRPr="001013F7">
        <w:rPr>
          <w:rStyle w:val="StyleUnderline"/>
          <w:rFonts w:asciiTheme="majorHAnsi" w:hAnsiTheme="majorHAnsi" w:cstheme="majorHAnsi"/>
          <w:highlight w:val="green"/>
        </w:rPr>
        <w:t>threats</w:t>
      </w:r>
      <w:r w:rsidRPr="009957C7">
        <w:rPr>
          <w:rStyle w:val="StyleUnderline"/>
          <w:rFonts w:asciiTheme="majorHAnsi" w:hAnsiTheme="majorHAnsi" w:cstheme="majorHAnsi"/>
        </w:rPr>
        <w:t xml:space="preserve"> to our National Security. These threats include continuing wars with extremist elements </w:t>
      </w:r>
      <w:r w:rsidRPr="001013F7">
        <w:rPr>
          <w:rStyle w:val="StyleUnderline"/>
          <w:rFonts w:asciiTheme="majorHAnsi" w:hAnsiTheme="majorHAnsi" w:cstheme="majorHAnsi"/>
          <w:highlight w:val="green"/>
        </w:rPr>
        <w:t xml:space="preserve">such as </w:t>
      </w:r>
      <w:r w:rsidRPr="001013F7">
        <w:rPr>
          <w:rStyle w:val="Emphasis"/>
          <w:rFonts w:asciiTheme="majorHAnsi" w:hAnsiTheme="majorHAnsi" w:cstheme="majorHAnsi"/>
          <w:highlight w:val="green"/>
        </w:rPr>
        <w:t>ISIS</w:t>
      </w:r>
      <w:r w:rsidRPr="001013F7">
        <w:rPr>
          <w:rStyle w:val="StyleUnderline"/>
          <w:rFonts w:asciiTheme="majorHAnsi" w:hAnsiTheme="majorHAnsi" w:cstheme="majorHAnsi"/>
          <w:highlight w:val="green"/>
        </w:rPr>
        <w:t xml:space="preserve"> and</w:t>
      </w:r>
      <w:r w:rsidRPr="009957C7">
        <w:rPr>
          <w:rStyle w:val="StyleUnderline"/>
          <w:rFonts w:asciiTheme="majorHAnsi" w:hAnsiTheme="majorHAnsi" w:cstheme="majorHAnsi"/>
        </w:rPr>
        <w:t xml:space="preserve"> potential </w:t>
      </w:r>
      <w:r w:rsidRPr="001013F7">
        <w:rPr>
          <w:rStyle w:val="StyleUnderline"/>
          <w:rFonts w:asciiTheme="majorHAnsi" w:hAnsiTheme="majorHAnsi" w:cstheme="majorHAnsi"/>
          <w:highlight w:val="green"/>
        </w:rPr>
        <w:t>wars with</w:t>
      </w:r>
      <w:r w:rsidRPr="009957C7">
        <w:rPr>
          <w:rStyle w:val="StyleUnderline"/>
          <w:rFonts w:asciiTheme="majorHAnsi" w:hAnsiTheme="majorHAnsi" w:cstheme="majorHAnsi"/>
        </w:rPr>
        <w:t xml:space="preserve"> rogue state </w:t>
      </w:r>
      <w:r w:rsidRPr="001013F7">
        <w:rPr>
          <w:rStyle w:val="Emphasis"/>
          <w:rFonts w:asciiTheme="majorHAnsi" w:hAnsiTheme="majorHAnsi" w:cstheme="majorHAnsi"/>
          <w:highlight w:val="green"/>
        </w:rPr>
        <w:t>North Korea</w:t>
      </w:r>
      <w:r w:rsidRPr="001013F7">
        <w:rPr>
          <w:rStyle w:val="StyleUnderline"/>
          <w:rFonts w:asciiTheme="majorHAnsi" w:hAnsiTheme="majorHAnsi" w:cstheme="majorHAnsi"/>
          <w:highlight w:val="green"/>
        </w:rPr>
        <w:t xml:space="preserve"> or</w:t>
      </w:r>
      <w:r w:rsidRPr="009957C7">
        <w:rPr>
          <w:rStyle w:val="StyleUnderline"/>
          <w:rFonts w:asciiTheme="majorHAnsi" w:hAnsiTheme="majorHAnsi" w:cstheme="majorHAnsi"/>
        </w:rPr>
        <w:t xml:space="preserve"> regional nuclear power </w:t>
      </w:r>
      <w:r w:rsidRPr="001013F7">
        <w:rPr>
          <w:rStyle w:val="Emphasis"/>
          <w:rFonts w:asciiTheme="majorHAnsi" w:hAnsiTheme="majorHAnsi" w:cstheme="majorHAnsi"/>
          <w:highlight w:val="green"/>
        </w:rPr>
        <w:t>Iran.</w:t>
      </w:r>
      <w:r w:rsidRPr="00205270">
        <w:rPr>
          <w:rFonts w:asciiTheme="majorHAnsi" w:hAnsiTheme="majorHAnsi" w:cstheme="majorHAnsi"/>
        </w:rPr>
        <w:t xml:space="preserve"> </w:t>
      </w:r>
      <w:r w:rsidRPr="009957C7">
        <w:rPr>
          <w:rStyle w:val="StyleUnderline"/>
          <w:rFonts w:asciiTheme="majorHAnsi" w:hAnsiTheme="majorHAnsi" w:cstheme="majorHAnsi"/>
        </w:rPr>
        <w:t xml:space="preserve">The heated economic and diplomatic </w:t>
      </w:r>
      <w:r w:rsidRPr="001013F7">
        <w:rPr>
          <w:rStyle w:val="StyleUnderline"/>
          <w:rFonts w:asciiTheme="majorHAnsi" w:hAnsiTheme="majorHAnsi" w:cstheme="majorHAnsi"/>
          <w:highlight w:val="green"/>
        </w:rPr>
        <w:t xml:space="preserve">competition with </w:t>
      </w:r>
      <w:r w:rsidRPr="001013F7">
        <w:rPr>
          <w:rStyle w:val="Emphasis"/>
          <w:rFonts w:asciiTheme="majorHAnsi" w:hAnsiTheme="majorHAnsi" w:cstheme="majorHAnsi"/>
          <w:highlight w:val="green"/>
        </w:rPr>
        <w:t>Russia</w:t>
      </w:r>
      <w:r w:rsidRPr="001013F7">
        <w:rPr>
          <w:rStyle w:val="StyleUnderline"/>
          <w:rFonts w:asciiTheme="majorHAnsi" w:hAnsiTheme="majorHAnsi" w:cstheme="majorHAnsi"/>
          <w:highlight w:val="green"/>
        </w:rPr>
        <w:t xml:space="preserve"> and</w:t>
      </w:r>
      <w:r w:rsidRPr="009957C7">
        <w:rPr>
          <w:rStyle w:val="StyleUnderline"/>
          <w:rFonts w:asciiTheme="majorHAnsi" w:hAnsiTheme="majorHAnsi" w:cstheme="majorHAnsi"/>
        </w:rPr>
        <w:t xml:space="preserve"> a surging </w:t>
      </w:r>
      <w:r w:rsidRPr="001013F7">
        <w:rPr>
          <w:rStyle w:val="Emphasis"/>
          <w:rFonts w:asciiTheme="majorHAnsi" w:hAnsiTheme="majorHAnsi" w:cstheme="majorHAnsi"/>
          <w:highlight w:val="green"/>
        </w:rPr>
        <w:t>China</w:t>
      </w:r>
      <w:r w:rsidRPr="001013F7">
        <w:rPr>
          <w:rStyle w:val="StyleUnderline"/>
          <w:rFonts w:asciiTheme="majorHAnsi" w:hAnsiTheme="majorHAnsi" w:cstheme="majorHAnsi"/>
          <w:highlight w:val="green"/>
        </w:rPr>
        <w:t xml:space="preserve"> could </w:t>
      </w:r>
      <w:r w:rsidRPr="001013F7">
        <w:rPr>
          <w:rStyle w:val="Emphasis"/>
          <w:rFonts w:asciiTheme="majorHAnsi" w:hAnsiTheme="majorHAnsi" w:cstheme="majorHAnsi"/>
          <w:highlight w:val="gree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rPr>
        <w:t xml:space="preserve"> Concurrently, </w:t>
      </w:r>
      <w:r w:rsidRPr="009957C7">
        <w:rPr>
          <w:rStyle w:val="StyleUnderline"/>
          <w:rFonts w:asciiTheme="majorHAnsi" w:hAnsiTheme="majorHAnsi" w:cstheme="majorHAnsi"/>
        </w:rPr>
        <w:t xml:space="preserve">we face threats to our future security posed by </w:t>
      </w:r>
      <w:r w:rsidRPr="009957C7">
        <w:rPr>
          <w:rStyle w:val="StyleUnderline"/>
          <w:rFonts w:asciiTheme="majorHAnsi" w:hAnsiTheme="majorHAnsi" w:cstheme="majorHAnsi"/>
        </w:rPr>
        <w:lastRenderedPageBreak/>
        <w:t>growing civil strife, famine, and refugee and migration challenges which create incubators for extremist and anti-American government factions</w:t>
      </w:r>
      <w:r w:rsidRPr="00205270">
        <w:rPr>
          <w:rFonts w:asciiTheme="majorHAnsi" w:hAnsiTheme="majorHAnsi" w:cstheme="majorHAnsi"/>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rPr>
        <w:t xml:space="preserve"> </w:t>
      </w:r>
      <w:r w:rsidRPr="009957C7">
        <w:rPr>
          <w:rStyle w:val="StyleUnderline"/>
          <w:rFonts w:asciiTheme="majorHAnsi" w:hAnsiTheme="majorHAnsi" w:cstheme="majorHAnsi"/>
        </w:rPr>
        <w:t xml:space="preserve">Recent history has shown that </w:t>
      </w:r>
      <w:r w:rsidRPr="001013F7">
        <w:rPr>
          <w:rStyle w:val="Emphasis"/>
          <w:rFonts w:asciiTheme="majorHAnsi" w:hAnsiTheme="majorHAnsi" w:cstheme="majorHAnsi"/>
          <w:highlight w:val="green"/>
        </w:rPr>
        <w:t>reliable food supplies and stable prices produce</w:t>
      </w:r>
      <w:r w:rsidRPr="009957C7">
        <w:rPr>
          <w:rStyle w:val="Emphasis"/>
          <w:rFonts w:asciiTheme="majorHAnsi" w:hAnsiTheme="majorHAnsi" w:cstheme="majorHAnsi"/>
        </w:rPr>
        <w:t xml:space="preserve"> more </w:t>
      </w:r>
      <w:r w:rsidRPr="001013F7">
        <w:rPr>
          <w:rStyle w:val="Emphasis"/>
          <w:rFonts w:asciiTheme="majorHAnsi" w:hAnsiTheme="majorHAnsi" w:cstheme="majorHAnsi"/>
          <w:highlight w:val="green"/>
        </w:rPr>
        <w:t>stable</w:t>
      </w:r>
      <w:r w:rsidRPr="009957C7">
        <w:rPr>
          <w:rStyle w:val="Emphasis"/>
          <w:rFonts w:asciiTheme="majorHAnsi" w:hAnsiTheme="majorHAnsi" w:cstheme="majorHAnsi"/>
        </w:rPr>
        <w:t xml:space="preserve"> and secure </w:t>
      </w:r>
      <w:r w:rsidRPr="001013F7">
        <w:rPr>
          <w:rStyle w:val="Emphasis"/>
          <w:rFonts w:asciiTheme="majorHAnsi" w:hAnsiTheme="majorHAnsi" w:cstheme="majorHAnsi"/>
          <w:highlight w:val="gree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1013F7">
        <w:rPr>
          <w:rStyle w:val="Emphasis"/>
          <w:rFonts w:asciiTheme="majorHAnsi" w:hAnsiTheme="majorHAnsi" w:cstheme="majorHAnsi"/>
          <w:highlight w:val="green"/>
        </w:rPr>
        <w:t>Food insecurity</w:t>
      </w:r>
      <w:r w:rsidRPr="001013F7">
        <w:rPr>
          <w:rStyle w:val="StyleUnderline"/>
          <w:rFonts w:asciiTheme="majorHAnsi" w:hAnsiTheme="majorHAnsi" w:cstheme="majorHAnsi"/>
          <w:highlight w:val="green"/>
        </w:rPr>
        <w:t xml:space="preserve"> drives </w:t>
      </w:r>
      <w:r w:rsidRPr="001013F7">
        <w:rPr>
          <w:rStyle w:val="Emphasis"/>
          <w:rFonts w:asciiTheme="majorHAnsi" w:hAnsiTheme="majorHAnsi" w:cstheme="majorHAnsi"/>
          <w:highlight w:val="gree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1013F7">
        <w:rPr>
          <w:rStyle w:val="Emphasis"/>
          <w:rFonts w:asciiTheme="majorHAnsi" w:hAnsiTheme="majorHAnsi" w:cstheme="majorHAnsi"/>
          <w:highlight w:val="green"/>
        </w:rPr>
        <w:t>generating conflicts</w:t>
      </w:r>
      <w:r w:rsidRPr="009957C7">
        <w:rPr>
          <w:rStyle w:val="StyleUnderline"/>
          <w:rFonts w:asciiTheme="majorHAnsi" w:hAnsiTheme="majorHAnsi" w:cstheme="majorHAnsi"/>
        </w:rPr>
        <w:t xml:space="preserve">, and threatening our own security by </w:t>
      </w:r>
      <w:r w:rsidRPr="001013F7">
        <w:rPr>
          <w:rStyle w:val="Emphasis"/>
          <w:rFonts w:asciiTheme="majorHAnsi" w:hAnsiTheme="majorHAnsi" w:cstheme="majorHAnsi"/>
          <w:highlight w:val="gree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1013F7">
        <w:rPr>
          <w:rStyle w:val="Emphasis"/>
          <w:rFonts w:asciiTheme="majorHAnsi" w:hAnsiTheme="majorHAnsi" w:cstheme="majorHAnsi"/>
          <w:highlight w:val="green"/>
        </w:rPr>
        <w:t>relationships</w:t>
      </w:r>
      <w:r w:rsidRPr="001013F7">
        <w:rPr>
          <w:rStyle w:val="StyleUnderline"/>
          <w:rFonts w:asciiTheme="majorHAnsi" w:hAnsiTheme="majorHAnsi" w:cstheme="majorHAnsi"/>
          <w:highlight w:val="green"/>
        </w:rPr>
        <w:t>.</w:t>
      </w:r>
      <w:r w:rsidRPr="00205270">
        <w:rPr>
          <w:rFonts w:asciiTheme="majorHAnsi" w:hAnsiTheme="majorHAnsi" w:cstheme="majorHAnsi"/>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1013F7">
        <w:rPr>
          <w:rStyle w:val="Emphasis"/>
          <w:rFonts w:asciiTheme="majorHAnsi" w:hAnsiTheme="majorHAnsi" w:cstheme="majorHAnsi"/>
          <w:highlight w:val="green"/>
        </w:rPr>
        <w:t>a strong agricultural sector</w:t>
      </w:r>
      <w:r w:rsidRPr="00205270">
        <w:rPr>
          <w:rFonts w:asciiTheme="majorHAnsi" w:hAnsiTheme="majorHAnsi" w:cstheme="majorHAnsi"/>
        </w:rPr>
        <w:t xml:space="preserve"> </w:t>
      </w:r>
      <w:r w:rsidRPr="001013F7">
        <w:rPr>
          <w:rStyle w:val="StyleUnderline"/>
          <w:rFonts w:asciiTheme="majorHAnsi" w:hAnsiTheme="majorHAnsi" w:cstheme="majorHAnsi"/>
          <w:highlight w:val="green"/>
        </w:rPr>
        <w:t>is</w:t>
      </w:r>
      <w:r w:rsidRPr="00205270">
        <w:rPr>
          <w:rFonts w:asciiTheme="majorHAnsi" w:hAnsiTheme="majorHAnsi" w:cstheme="majorHAnsi"/>
        </w:rPr>
        <w:t xml:space="preserve"> </w:t>
      </w:r>
      <w:r w:rsidRPr="001013F7">
        <w:rPr>
          <w:rStyle w:val="Emphasis"/>
          <w:rFonts w:asciiTheme="majorHAnsi" w:hAnsiTheme="majorHAnsi" w:cstheme="majorHAnsi"/>
          <w:highlight w:val="green"/>
        </w:rPr>
        <w:t>a</w:t>
      </w:r>
      <w:r w:rsidRPr="009957C7">
        <w:rPr>
          <w:rStyle w:val="Emphasis"/>
          <w:rFonts w:asciiTheme="majorHAnsi" w:hAnsiTheme="majorHAnsi" w:cstheme="majorHAnsi"/>
        </w:rPr>
        <w:t xml:space="preserve">n unquestionable </w:t>
      </w:r>
      <w:r w:rsidRPr="001013F7">
        <w:rPr>
          <w:rStyle w:val="Emphasis"/>
          <w:rFonts w:asciiTheme="majorHAnsi" w:hAnsiTheme="majorHAnsi" w:cstheme="majorHAnsi"/>
          <w:highlight w:val="green"/>
        </w:rPr>
        <w:t>requirement</w:t>
      </w:r>
      <w:r w:rsidRPr="00205270">
        <w:rPr>
          <w:rFonts w:asciiTheme="majorHAnsi" w:hAnsiTheme="majorHAnsi" w:cstheme="majorHAnsi"/>
        </w:rPr>
        <w:t xml:space="preserve"> </w:t>
      </w:r>
      <w:r w:rsidRPr="001013F7">
        <w:rPr>
          <w:rStyle w:val="StyleUnderline"/>
          <w:rFonts w:asciiTheme="majorHAnsi" w:hAnsiTheme="majorHAnsi" w:cstheme="majorHAnsi"/>
          <w:highlight w:val="green"/>
        </w:rPr>
        <w:t>for</w:t>
      </w:r>
      <w:r w:rsidRPr="00205270">
        <w:rPr>
          <w:rFonts w:asciiTheme="majorHAnsi" w:hAnsiTheme="majorHAnsi" w:cstheme="majorHAnsi"/>
        </w:rPr>
        <w:t xml:space="preserve"> inclusive and sustainable growth, broad-based development progress, and </w:t>
      </w:r>
      <w:r w:rsidRPr="009957C7">
        <w:rPr>
          <w:rStyle w:val="Emphasis"/>
          <w:rFonts w:asciiTheme="majorHAnsi" w:hAnsiTheme="majorHAnsi" w:cstheme="majorHAnsi"/>
        </w:rPr>
        <w:t xml:space="preserve">long-term </w:t>
      </w:r>
      <w:r w:rsidRPr="001013F7">
        <w:rPr>
          <w:rStyle w:val="Emphasis"/>
          <w:rFonts w:asciiTheme="majorHAnsi" w:hAnsiTheme="majorHAnsi" w:cstheme="majorHAnsi"/>
          <w:highlight w:val="green"/>
        </w:rPr>
        <w:t>stability</w:t>
      </w:r>
      <w:r w:rsidRPr="00205270">
        <w:rPr>
          <w:rFonts w:asciiTheme="majorHAnsi" w:hAnsiTheme="majorHAnsi" w:cstheme="majorHAnsi"/>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rPr>
        <w:t xml:space="preserve"> </w:t>
      </w:r>
      <w:r w:rsidRPr="001013F7">
        <w:rPr>
          <w:rStyle w:val="Emphasis"/>
          <w:rFonts w:asciiTheme="majorHAnsi" w:hAnsiTheme="majorHAnsi" w:cstheme="majorHAnsi"/>
          <w:highlight w:val="green"/>
        </w:rPr>
        <w:t>Emerging markets</w:t>
      </w:r>
      <w:r w:rsidRPr="009957C7">
        <w:rPr>
          <w:rStyle w:val="StyleUnderline"/>
          <w:rFonts w:asciiTheme="majorHAnsi" w:hAnsiTheme="majorHAnsi" w:cstheme="majorHAnsi"/>
        </w:rPr>
        <w:t xml:space="preserve"> currently </w:t>
      </w:r>
      <w:r w:rsidRPr="001013F7">
        <w:rPr>
          <w:rStyle w:val="StyleUnderline"/>
          <w:rFonts w:asciiTheme="majorHAnsi" w:hAnsiTheme="majorHAnsi" w:cstheme="majorHAnsi"/>
          <w:highlight w:val="green"/>
        </w:rPr>
        <w:t xml:space="preserve">purchase </w:t>
      </w:r>
      <w:r w:rsidRPr="001013F7">
        <w:rPr>
          <w:rStyle w:val="Emphasis"/>
          <w:rFonts w:asciiTheme="majorHAnsi" w:hAnsiTheme="majorHAnsi" w:cstheme="majorHAnsi"/>
          <w:highlight w:val="gree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1013F7">
        <w:rPr>
          <w:rStyle w:val="StyleUnderline"/>
          <w:rFonts w:asciiTheme="majorHAnsi" w:hAnsiTheme="majorHAnsi" w:cstheme="majorHAnsi"/>
          <w:highlight w:val="green"/>
        </w:rPr>
        <w:t>exports and that</w:t>
      </w:r>
      <w:r w:rsidRPr="009957C7">
        <w:rPr>
          <w:rStyle w:val="StyleUnderline"/>
          <w:rFonts w:asciiTheme="majorHAnsi" w:hAnsiTheme="majorHAnsi" w:cstheme="majorHAnsi"/>
        </w:rPr>
        <w:t xml:space="preserve"> figure </w:t>
      </w:r>
      <w:r w:rsidRPr="001013F7">
        <w:rPr>
          <w:rStyle w:val="StyleUnderline"/>
          <w:rFonts w:asciiTheme="majorHAnsi" w:hAnsiTheme="majorHAnsi" w:cstheme="majorHAnsi"/>
          <w:highlight w:val="green"/>
        </w:rPr>
        <w:t xml:space="preserve">is </w:t>
      </w:r>
      <w:r w:rsidRPr="001013F7">
        <w:rPr>
          <w:rStyle w:val="Emphasis"/>
          <w:rFonts w:asciiTheme="majorHAnsi" w:hAnsiTheme="majorHAnsi" w:cstheme="majorHAnsi"/>
          <w:highlight w:val="gree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1013F7">
        <w:rPr>
          <w:rStyle w:val="Emphasis"/>
          <w:rFonts w:asciiTheme="majorHAnsi" w:hAnsiTheme="majorHAnsi" w:cstheme="majorHAnsi"/>
          <w:highlight w:val="green"/>
        </w:rPr>
        <w:t>these</w:t>
      </w:r>
      <w:r w:rsidRPr="009957C7">
        <w:rPr>
          <w:rStyle w:val="Emphasis"/>
          <w:rFonts w:asciiTheme="majorHAnsi" w:hAnsiTheme="majorHAnsi" w:cstheme="majorHAnsi"/>
        </w:rPr>
        <w:t xml:space="preserve"> situations </w:t>
      </w:r>
      <w:r w:rsidRPr="001013F7">
        <w:rPr>
          <w:rStyle w:val="Emphasis"/>
          <w:rFonts w:asciiTheme="majorHAnsi" w:hAnsiTheme="majorHAnsi" w:cstheme="majorHAnsi"/>
          <w:highlight w:val="green"/>
        </w:rPr>
        <w:t>deteriorate into shooting wars</w:t>
      </w:r>
      <w:r w:rsidRPr="00205270">
        <w:rPr>
          <w:rFonts w:asciiTheme="majorHAnsi" w:hAnsiTheme="majorHAnsi" w:cstheme="majorHAnsi"/>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w:t>
      </w:r>
      <w:r w:rsidRPr="009957C7">
        <w:rPr>
          <w:rStyle w:val="StyleUnderline"/>
          <w:rFonts w:asciiTheme="majorHAnsi" w:hAnsiTheme="majorHAnsi" w:cstheme="majorHAnsi"/>
        </w:rPr>
        <w:lastRenderedPageBreak/>
        <w:t>prosperity while materially contributing to our Nation’s and the world’s security.</w:t>
      </w:r>
    </w:p>
    <w:p w14:paraId="76067A6B" w14:textId="77777777" w:rsidR="0034342E" w:rsidRDefault="0034342E" w:rsidP="0034342E">
      <w:pPr>
        <w:rPr>
          <w:rStyle w:val="StyleUnderline"/>
          <w:rFonts w:asciiTheme="majorHAnsi" w:hAnsiTheme="majorHAnsi" w:cstheme="majorHAnsi"/>
        </w:rPr>
      </w:pPr>
    </w:p>
    <w:p w14:paraId="71933F0C" w14:textId="77777777" w:rsidR="0034342E" w:rsidRPr="00946BCD" w:rsidRDefault="0034342E" w:rsidP="0034342E">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8E6AA05" w14:textId="77777777" w:rsidR="0034342E" w:rsidRPr="00A7233F" w:rsidRDefault="0034342E" w:rsidP="0034342E">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041542A2" w14:textId="77777777" w:rsidR="0034342E" w:rsidRPr="00A7233F" w:rsidRDefault="0034342E" w:rsidP="0034342E">
      <w:pPr>
        <w:rPr>
          <w:rFonts w:eastAsia="Calibri"/>
        </w:rPr>
      </w:pPr>
      <w:r w:rsidRPr="00A7233F">
        <w:rPr>
          <w:rFonts w:eastAsia="Calibri"/>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3EA9F8E6" w14:textId="77777777" w:rsidR="0034342E" w:rsidRPr="00A7233F" w:rsidRDefault="0034342E" w:rsidP="0034342E">
      <w:pPr>
        <w:rPr>
          <w:rFonts w:eastAsia="Calibri"/>
        </w:rPr>
      </w:pPr>
      <w:r w:rsidRPr="001013F7">
        <w:rPr>
          <w:rStyle w:val="Emphasis"/>
          <w:highlight w:val="green"/>
        </w:rPr>
        <w:t>Although there may</w:t>
      </w:r>
      <w:r w:rsidRPr="00F7211B">
        <w:rPr>
          <w:rStyle w:val="Emphasis"/>
        </w:rPr>
        <w:t xml:space="preserve"> at first glance </w:t>
      </w:r>
      <w:r w:rsidRPr="001013F7">
        <w:rPr>
          <w:rStyle w:val="Emphasis"/>
          <w:highlight w:val="green"/>
        </w:rPr>
        <w:t>appear</w:t>
      </w:r>
      <w:r w:rsidRPr="00F7211B">
        <w:rPr>
          <w:rStyle w:val="Emphasis"/>
        </w:rPr>
        <w:t xml:space="preserve"> to be </w:t>
      </w:r>
      <w:r w:rsidRPr="001013F7">
        <w:rPr>
          <w:rStyle w:val="Emphasis"/>
          <w:highlight w:val="green"/>
        </w:rPr>
        <w:t>no</w:t>
      </w:r>
      <w:r w:rsidRPr="00F7211B">
        <w:rPr>
          <w:rStyle w:val="Emphasis"/>
        </w:rPr>
        <w:t xml:space="preserve"> close </w:t>
      </w:r>
      <w:r w:rsidRPr="001013F7">
        <w:rPr>
          <w:rStyle w:val="Emphasis"/>
          <w:highlight w:val="green"/>
        </w:rPr>
        <w:t>linkage between w</w:t>
      </w:r>
      <w:r w:rsidRPr="00F7211B">
        <w:rPr>
          <w:rStyle w:val="Emphasis"/>
        </w:rPr>
        <w:t xml:space="preserve">eapons of </w:t>
      </w:r>
      <w:r w:rsidRPr="001013F7">
        <w:rPr>
          <w:rStyle w:val="Emphasis"/>
          <w:highlight w:val="green"/>
        </w:rPr>
        <w:t>m</w:t>
      </w:r>
      <w:r w:rsidRPr="00F7211B">
        <w:rPr>
          <w:rStyle w:val="Emphasis"/>
        </w:rPr>
        <w:t xml:space="preserve">ass </w:t>
      </w:r>
      <w:r w:rsidRPr="001013F7">
        <w:rPr>
          <w:rStyle w:val="Emphasis"/>
          <w:highlight w:val="green"/>
        </w:rPr>
        <w:t>d</w:t>
      </w:r>
      <w:r w:rsidRPr="00F7211B">
        <w:rPr>
          <w:rStyle w:val="Emphasis"/>
        </w:rPr>
        <w:t xml:space="preserve">estruction </w:t>
      </w:r>
      <w:r w:rsidRPr="001013F7">
        <w:rPr>
          <w:rStyle w:val="Emphasis"/>
          <w:highlight w:val="green"/>
        </w:rPr>
        <w:t>and food</w:t>
      </w:r>
      <w:r w:rsidRPr="00F7211B">
        <w:rPr>
          <w:rStyle w:val="Emphasis"/>
        </w:rPr>
        <w:t xml:space="preserve">, in the twentyfirst century </w:t>
      </w:r>
      <w:r w:rsidRPr="001013F7">
        <w:rPr>
          <w:rStyle w:val="Emphasis"/>
          <w:highlight w:val="green"/>
        </w:rPr>
        <w:t>with world resources of food</w:t>
      </w:r>
      <w:r w:rsidRPr="00F7211B">
        <w:rPr>
          <w:rStyle w:val="Emphasis"/>
        </w:rPr>
        <w:t xml:space="preserve">, land and water </w:t>
      </w:r>
      <w:r w:rsidRPr="001013F7">
        <w:rPr>
          <w:rStyle w:val="Emphasis"/>
          <w:highlight w:val="green"/>
        </w:rPr>
        <w:t>under growing stress, nothing can be ruled out</w:t>
      </w:r>
      <w:r w:rsidRPr="00A7233F">
        <w:rPr>
          <w:rFonts w:eastAsia="Calibri"/>
        </w:rPr>
        <w:t xml:space="preserve">. Indeed, chemical weapons have frequently been deployed in the Syrian civil war, which had drought, agricultural failure and hunger among its early drivers. And </w:t>
      </w:r>
      <w:r w:rsidRPr="001013F7">
        <w:rPr>
          <w:rStyle w:val="Emphasis"/>
          <w:highlight w:val="green"/>
        </w:rPr>
        <w:t>nuclear conflict remains a 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rPr>
        <w:t xml:space="preserve"> terms of </w:t>
      </w:r>
      <w:r w:rsidRPr="00A7233F">
        <w:rPr>
          <w:rFonts w:eastAsia="Calibri"/>
          <w:b/>
          <w:iCs/>
          <w:sz w:val="30"/>
          <w:u w:val="single"/>
          <w:bdr w:val="single" w:sz="8" w:space="0" w:color="auto"/>
        </w:rPr>
        <w:t>food</w:t>
      </w:r>
      <w:r w:rsidRPr="00A7233F">
        <w:rPr>
          <w:rFonts w:eastAsia="Calibri"/>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rPr>
        <w:t>.</w:t>
      </w:r>
    </w:p>
    <w:p w14:paraId="19BE644D" w14:textId="77777777" w:rsidR="0034342E" w:rsidRPr="00A7233F" w:rsidRDefault="0034342E" w:rsidP="0034342E">
      <w:pPr>
        <w:rPr>
          <w:rFonts w:eastAsia="Calibri"/>
        </w:rPr>
      </w:pPr>
      <w:r w:rsidRPr="00A7233F">
        <w:rPr>
          <w:rFonts w:eastAsia="Calibri"/>
        </w:rPr>
        <w:t xml:space="preserve">It remains an open question whether </w:t>
      </w:r>
      <w:r w:rsidRPr="001013F7">
        <w:rPr>
          <w:rStyle w:val="Emphasis"/>
          <w:highlight w:val="green"/>
        </w:rPr>
        <w:t>panicking regimes</w:t>
      </w:r>
      <w:r w:rsidRPr="00F7211B">
        <w:rPr>
          <w:rStyle w:val="Emphasis"/>
        </w:rPr>
        <w:t xml:space="preserve"> in Russia, the USA or even France </w:t>
      </w:r>
      <w:r w:rsidRPr="001013F7">
        <w:rPr>
          <w:rStyle w:val="Emphasis"/>
          <w:highlight w:val="green"/>
        </w:rPr>
        <w:t>would be ruthless enough to deploy atomic weapons</w:t>
      </w:r>
      <w:r w:rsidRPr="00F7211B">
        <w:rPr>
          <w:rStyle w:val="Emphasis"/>
        </w:rPr>
        <w:t xml:space="preserve"> in an attempt </w:t>
      </w:r>
      <w:r w:rsidRPr="001013F7">
        <w:rPr>
          <w:rStyle w:val="Emphasis"/>
          <w:highlight w:val="green"/>
        </w:rPr>
        <w:t>to quell invasion by</w:t>
      </w:r>
      <w:r w:rsidRPr="00F7211B">
        <w:rPr>
          <w:rStyle w:val="Emphasis"/>
        </w:rPr>
        <w:t xml:space="preserve"> tens of millions of desperate </w:t>
      </w:r>
      <w:r w:rsidRPr="001013F7">
        <w:rPr>
          <w:rStyle w:val="Emphasis"/>
          <w:highlight w:val="green"/>
        </w:rPr>
        <w:t>refugees, fleeing famine</w:t>
      </w:r>
      <w:r w:rsidRPr="00A7233F">
        <w:rPr>
          <w:rFonts w:eastAsia="Calibri"/>
        </w:rPr>
        <w:t xml:space="preserve"> and climate chaos in their own homelands - </w:t>
      </w:r>
      <w:r w:rsidRPr="00A7233F">
        <w:rPr>
          <w:rFonts w:eastAsia="Calibri"/>
          <w:u w:val="single"/>
        </w:rPr>
        <w:t>but the possibility ought not to be ignored</w:t>
      </w:r>
      <w:r w:rsidRPr="00A7233F">
        <w:rPr>
          <w:rFonts w:eastAsia="Calibri"/>
        </w:rPr>
        <w:t>.</w:t>
      </w:r>
    </w:p>
    <w:p w14:paraId="381AA229" w14:textId="77777777" w:rsidR="0034342E" w:rsidRDefault="0034342E" w:rsidP="0034342E">
      <w:pPr>
        <w:rPr>
          <w:rFonts w:eastAsia="Calibri"/>
          <w:b/>
          <w:sz w:val="30"/>
          <w:u w:val="single"/>
        </w:rPr>
      </w:pPr>
      <w:r w:rsidRPr="00A7233F">
        <w:rPr>
          <w:rFonts w:eastAsia="Calibri"/>
        </w:rPr>
        <w:t xml:space="preserve">That </w:t>
      </w:r>
      <w:r w:rsidRPr="001013F7">
        <w:rPr>
          <w:rStyle w:val="Emphasis"/>
          <w:highlight w:val="green"/>
        </w:rPr>
        <w:t>nuclear war is</w:t>
      </w:r>
      <w:r w:rsidRPr="00A7233F">
        <w:rPr>
          <w:rFonts w:eastAsia="Calibri"/>
        </w:rPr>
        <w:t xml:space="preserve"> at </w:t>
      </w:r>
      <w:r w:rsidRPr="00A7233F">
        <w:rPr>
          <w:rFonts w:eastAsia="Calibri"/>
          <w:u w:val="single"/>
        </w:rPr>
        <w:t xml:space="preserve">least </w:t>
      </w:r>
      <w:r w:rsidRPr="001013F7">
        <w:rPr>
          <w:rStyle w:val="Emphasis"/>
          <w:highlight w:val="green"/>
        </w:rPr>
        <w:t>a possible outcome of food</w:t>
      </w:r>
      <w:r w:rsidRPr="00F7211B">
        <w:rPr>
          <w:rStyle w:val="Emphasis"/>
        </w:rPr>
        <w:t xml:space="preserve"> </w:t>
      </w:r>
      <w:r w:rsidRPr="00A7233F">
        <w:rPr>
          <w:rFonts w:eastAsia="Calibri"/>
        </w:rPr>
        <w:t xml:space="preserve">and climate </w:t>
      </w:r>
      <w:r w:rsidRPr="001013F7">
        <w:rPr>
          <w:rStyle w:val="Emphasis"/>
          <w:highlight w:val="green"/>
        </w:rPr>
        <w:t>crises</w:t>
      </w:r>
      <w:r w:rsidRPr="00A7233F">
        <w:rPr>
          <w:rFonts w:eastAsia="Calibri"/>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1013F7">
        <w:rPr>
          <w:rStyle w:val="Emphasis"/>
          <w:highlight w:val="green"/>
        </w:rPr>
        <w:t>Food insecurity is</w:t>
      </w:r>
      <w:r w:rsidRPr="00A7233F">
        <w:rPr>
          <w:rFonts w:eastAsia="Calibri"/>
          <w:u w:val="single"/>
        </w:rPr>
        <w:t xml:space="preserve"> therefore </w:t>
      </w:r>
      <w:r w:rsidRPr="001013F7">
        <w:rPr>
          <w:rStyle w:val="Emphasis"/>
          <w:highlight w:val="green"/>
        </w:rPr>
        <w:t>a driver in</w:t>
      </w:r>
      <w:r w:rsidRPr="00F7211B">
        <w:rPr>
          <w:rStyle w:val="Emphasis"/>
        </w:rPr>
        <w:t xml:space="preserve"> the </w:t>
      </w:r>
      <w:r w:rsidRPr="001013F7">
        <w:rPr>
          <w:rStyle w:val="Emphasis"/>
          <w:highlight w:val="green"/>
        </w:rPr>
        <w:t>preconditions for</w:t>
      </w:r>
      <w:r w:rsidRPr="00F7211B">
        <w:rPr>
          <w:rStyle w:val="Emphasis"/>
        </w:rPr>
        <w:t xml:space="preserve"> the </w:t>
      </w:r>
      <w:r w:rsidRPr="001013F7">
        <w:rPr>
          <w:rStyle w:val="Emphasis"/>
          <w:highlight w:val="green"/>
        </w:rPr>
        <w:t>use of nuc</w:t>
      </w:r>
      <w:r w:rsidRPr="00F7211B">
        <w:rPr>
          <w:rStyle w:val="Emphasis"/>
        </w:rPr>
        <w:t>lear weapon</w:t>
      </w:r>
      <w:r w:rsidRPr="001013F7">
        <w:rPr>
          <w:rStyle w:val="Emphasis"/>
          <w:highlight w:val="green"/>
        </w:rPr>
        <w:t>s</w:t>
      </w:r>
      <w:r w:rsidRPr="00A7233F">
        <w:rPr>
          <w:rFonts w:eastAsia="Calibri"/>
          <w:u w:val="single"/>
        </w:rPr>
        <w:t>, whether limited or unlimite</w:t>
      </w:r>
      <w:r w:rsidRPr="00A7233F">
        <w:rPr>
          <w:rFonts w:eastAsia="Calibri"/>
          <w:b/>
          <w:sz w:val="30"/>
          <w:u w:val="single"/>
        </w:rPr>
        <w:t>d.</w:t>
      </w:r>
    </w:p>
    <w:p w14:paraId="70CBBD9B" w14:textId="77777777" w:rsidR="0034342E" w:rsidRDefault="0034342E" w:rsidP="0034342E">
      <w:pPr>
        <w:pStyle w:val="Heading3"/>
      </w:pPr>
      <w:r>
        <w:lastRenderedPageBreak/>
        <w:t>Framework</w:t>
      </w:r>
    </w:p>
    <w:p w14:paraId="5335E4C9" w14:textId="77777777" w:rsidR="0034342E" w:rsidRPr="006C4666" w:rsidRDefault="0034342E" w:rsidP="0034342E">
      <w:pPr>
        <w:pStyle w:val="Heading4"/>
        <w:rPr>
          <w:rFonts w:cstheme="minorHAnsi"/>
        </w:rPr>
      </w:pPr>
      <w:r w:rsidRPr="006C4666">
        <w:rPr>
          <w:rFonts w:cstheme="minorHAnsi"/>
        </w:rPr>
        <w:t xml:space="preserve">The standard is maximizing expected wellbeing. </w:t>
      </w:r>
    </w:p>
    <w:p w14:paraId="5596C810" w14:textId="77777777" w:rsidR="0034342E" w:rsidRPr="006C4666" w:rsidRDefault="0034342E" w:rsidP="0034342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485EDE0" w14:textId="77777777" w:rsidR="0034342E" w:rsidRPr="006C4666" w:rsidRDefault="0034342E" w:rsidP="0034342E">
      <w:pPr>
        <w:pStyle w:val="Heading4"/>
        <w:rPr>
          <w:rFonts w:cstheme="minorHAnsi"/>
        </w:rPr>
      </w:pPr>
      <w:r w:rsidRPr="006C4666">
        <w:rPr>
          <w:rFonts w:cstheme="minorHAnsi"/>
        </w:rPr>
        <w:t>1] Actor specificity:</w:t>
      </w:r>
    </w:p>
    <w:p w14:paraId="7103589A" w14:textId="77777777" w:rsidR="0034342E" w:rsidRPr="006C4666" w:rsidRDefault="0034342E" w:rsidP="0034342E">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286B0EEC" w14:textId="77777777" w:rsidR="0034342E" w:rsidRPr="006C4666" w:rsidRDefault="0034342E" w:rsidP="0034342E">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2E283AB1" w14:textId="77777777" w:rsidR="0034342E" w:rsidRPr="006C4666" w:rsidRDefault="0034342E" w:rsidP="0034342E">
      <w:pPr>
        <w:rPr>
          <w:rFonts w:cstheme="minorHAnsi"/>
        </w:rPr>
      </w:pPr>
    </w:p>
    <w:p w14:paraId="586072AA" w14:textId="77777777" w:rsidR="0034342E" w:rsidRPr="006C4666" w:rsidRDefault="0034342E" w:rsidP="0034342E">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71BBFD9" w14:textId="77777777" w:rsidR="0034342E" w:rsidRPr="006C4666" w:rsidRDefault="0034342E" w:rsidP="0034342E">
      <w:pPr>
        <w:rPr>
          <w:rFonts w:cstheme="minorHAnsi"/>
        </w:rPr>
      </w:pPr>
    </w:p>
    <w:p w14:paraId="4E9BA460" w14:textId="77777777" w:rsidR="0034342E" w:rsidRPr="006C4666" w:rsidRDefault="0034342E" w:rsidP="0034342E">
      <w:pPr>
        <w:pStyle w:val="Heading4"/>
        <w:rPr>
          <w:rFonts w:cstheme="minorHAnsi"/>
        </w:rPr>
      </w:pPr>
      <w:r>
        <w:rPr>
          <w:rFonts w:cstheme="minorHAnsi"/>
        </w:rPr>
        <w:t xml:space="preserve">3] </w:t>
      </w:r>
      <w:r w:rsidRPr="006C4666">
        <w:rPr>
          <w:rFonts w:cstheme="minorHAnsi"/>
        </w:rPr>
        <w:t>Extinction comes first!</w:t>
      </w:r>
    </w:p>
    <w:p w14:paraId="43FDC7B9" w14:textId="77777777" w:rsidR="0034342E" w:rsidRPr="006C4666" w:rsidRDefault="0034342E" w:rsidP="0034342E">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79E3DDAB" w14:textId="77777777" w:rsidR="0034342E" w:rsidRPr="006C4666" w:rsidRDefault="0034342E" w:rsidP="0034342E">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1013F7">
        <w:rPr>
          <w:rStyle w:val="StyleUnderline"/>
          <w:rFonts w:cstheme="minorHAnsi"/>
          <w:highlight w:val="green"/>
        </w:rPr>
        <w:t xml:space="preserve">reducing existential risk is </w:t>
      </w:r>
      <w:r w:rsidRPr="006C4666">
        <w:rPr>
          <w:rStyle w:val="StyleUnderline"/>
          <w:rFonts w:cstheme="minorHAnsi"/>
        </w:rPr>
        <w:t xml:space="preserve">easily </w:t>
      </w:r>
      <w:r w:rsidRPr="001013F7">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1013F7">
        <w:rPr>
          <w:rStyle w:val="StyleUnderline"/>
          <w:rFonts w:cstheme="minorHAnsi"/>
          <w:highlight w:val="green"/>
        </w:rPr>
        <w:t xml:space="preserve">so many people </w:t>
      </w:r>
      <w:r w:rsidRPr="006C4666">
        <w:rPr>
          <w:rStyle w:val="StyleUnderline"/>
          <w:rFonts w:cstheme="minorHAnsi"/>
        </w:rPr>
        <w:t xml:space="preserve">who </w:t>
      </w:r>
      <w:r w:rsidRPr="001013F7">
        <w:rPr>
          <w:rStyle w:val="StyleUnderline"/>
          <w:rFonts w:cstheme="minorHAnsi"/>
          <w:highlight w:val="green"/>
        </w:rPr>
        <w:t>could exist in the future</w:t>
      </w:r>
      <w:r w:rsidRPr="006C4666">
        <w:rPr>
          <w:rStyle w:val="StyleUnderline"/>
          <w:rFonts w:cstheme="minorHAnsi"/>
        </w:rPr>
        <w:t xml:space="preserve"> – there are </w:t>
      </w:r>
      <w:r w:rsidRPr="001013F7">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1013F7">
        <w:rPr>
          <w:rStyle w:val="StyleUnderline"/>
          <w:rFonts w:cstheme="minorHAnsi"/>
          <w:highlight w:val="green"/>
        </w:rPr>
        <w:t>reducing existential risk is</w:t>
      </w:r>
      <w:r w:rsidRPr="006C4666">
        <w:rPr>
          <w:rStyle w:val="StyleUnderline"/>
          <w:rFonts w:cstheme="minorHAnsi"/>
        </w:rPr>
        <w:t xml:space="preserve"> arguably </w:t>
      </w:r>
      <w:r w:rsidRPr="001013F7">
        <w:rPr>
          <w:rStyle w:val="StyleUnderline"/>
          <w:rFonts w:cstheme="minorHAnsi"/>
          <w:highlight w:val="green"/>
        </w:rPr>
        <w:t>the most important</w:t>
      </w:r>
      <w:r w:rsidRPr="006C4666">
        <w:rPr>
          <w:rStyle w:val="StyleUnderline"/>
          <w:rFonts w:cstheme="minorHAnsi"/>
        </w:rPr>
        <w:t xml:space="preserve"> thing in the world, </w:t>
      </w:r>
      <w:r w:rsidRPr="001013F7">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w:t>
      </w:r>
      <w:r w:rsidRPr="006C4666">
        <w:rPr>
          <w:rFonts w:cstheme="minorHAnsi"/>
        </w:rPr>
        <w:lastRenderedPageBreak/>
        <w:t xml:space="preserve">(apart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013F7">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lastRenderedPageBreak/>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1013F7">
        <w:rPr>
          <w:rStyle w:val="StyleUnderline"/>
          <w:rFonts w:cstheme="minorHAnsi"/>
          <w:highlight w:val="green"/>
        </w:rPr>
        <w:t xml:space="preserve">even if we are only 1% sure that </w:t>
      </w:r>
      <w:r w:rsidRPr="006C4666">
        <w:rPr>
          <w:rStyle w:val="StyleUnderline"/>
          <w:rFonts w:cstheme="minorHAnsi"/>
        </w:rPr>
        <w:t xml:space="preserve">the </w:t>
      </w:r>
      <w:r w:rsidRPr="001013F7">
        <w:rPr>
          <w:rStyle w:val="StyleUnderline"/>
          <w:rFonts w:cstheme="minorHAnsi"/>
          <w:highlight w:val="green"/>
        </w:rPr>
        <w:t xml:space="preserve">well-being </w:t>
      </w:r>
      <w:r w:rsidRPr="006C4666">
        <w:rPr>
          <w:rStyle w:val="StyleUnderline"/>
          <w:rFonts w:cstheme="minorHAnsi"/>
        </w:rPr>
        <w:t xml:space="preserve">of possible future people </w:t>
      </w:r>
      <w:r w:rsidRPr="001013F7">
        <w:rPr>
          <w:rStyle w:val="StyleUnderline"/>
          <w:rFonts w:cstheme="minorHAnsi"/>
          <w:highlight w:val="green"/>
        </w:rPr>
        <w:t xml:space="preserve">matters, </w:t>
      </w:r>
      <w:r w:rsidRPr="006C4666">
        <w:rPr>
          <w:rStyle w:val="StyleUnderline"/>
          <w:rFonts w:cstheme="minorHAnsi"/>
        </w:rPr>
        <w:t xml:space="preserve">it is at least arguable that, </w:t>
      </w:r>
      <w:r w:rsidRPr="001013F7">
        <w:rPr>
          <w:rStyle w:val="StyleUnderline"/>
          <w:rFonts w:cstheme="minorHAnsi"/>
          <w:highlight w:val="green"/>
        </w:rPr>
        <w:t xml:space="preserve">from </w:t>
      </w:r>
      <w:r w:rsidRPr="006C4666">
        <w:rPr>
          <w:rStyle w:val="StyleUnderline"/>
          <w:rFonts w:cstheme="minorHAnsi"/>
        </w:rPr>
        <w:t xml:space="preserve">the standpoint of </w:t>
      </w:r>
      <w:r w:rsidRPr="001013F7">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1013F7">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1013F7">
        <w:rPr>
          <w:rStyle w:val="Emphasis"/>
          <w:rFonts w:cstheme="minorHAnsi"/>
          <w:highlight w:val="green"/>
        </w:rPr>
        <w:t>that we should try to save the world</w:t>
      </w:r>
      <w:r w:rsidRPr="001013F7">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35BBE4AE" w14:textId="3D21718F" w:rsidR="0034342E" w:rsidRDefault="0034342E" w:rsidP="0034342E"/>
    <w:p w14:paraId="74946437" w14:textId="77777777" w:rsidR="00E42E4C" w:rsidRPr="0034342E" w:rsidRDefault="00E42E4C" w:rsidP="0034342E">
      <w:bookmarkStart w:id="0" w:name="_GoBack"/>
      <w:bookmarkEnd w:id="0"/>
    </w:p>
    <w:sectPr w:rsidR="00E42E4C" w:rsidRPr="003434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28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4A3F"/>
    <w:rsid w:val="00065FEE"/>
    <w:rsid w:val="00066E3C"/>
    <w:rsid w:val="00072718"/>
    <w:rsid w:val="0007381E"/>
    <w:rsid w:val="00076094"/>
    <w:rsid w:val="0008785F"/>
    <w:rsid w:val="00090CBE"/>
    <w:rsid w:val="00094DEC"/>
    <w:rsid w:val="00097C4A"/>
    <w:rsid w:val="000A2D8A"/>
    <w:rsid w:val="000A5DA8"/>
    <w:rsid w:val="000D26A6"/>
    <w:rsid w:val="000D2B90"/>
    <w:rsid w:val="000D6ED8"/>
    <w:rsid w:val="000D717B"/>
    <w:rsid w:val="00100B28"/>
    <w:rsid w:val="00117316"/>
    <w:rsid w:val="001209B4"/>
    <w:rsid w:val="00120A29"/>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3ED1"/>
    <w:rsid w:val="003106B3"/>
    <w:rsid w:val="0031385D"/>
    <w:rsid w:val="003171AB"/>
    <w:rsid w:val="00322142"/>
    <w:rsid w:val="003223B2"/>
    <w:rsid w:val="00322A67"/>
    <w:rsid w:val="00330E13"/>
    <w:rsid w:val="00335A23"/>
    <w:rsid w:val="00340707"/>
    <w:rsid w:val="00341C61"/>
    <w:rsid w:val="0034342E"/>
    <w:rsid w:val="00351841"/>
    <w:rsid w:val="00356D34"/>
    <w:rsid w:val="003624A6"/>
    <w:rsid w:val="0036383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0D0"/>
    <w:rsid w:val="003E305E"/>
    <w:rsid w:val="003E3229"/>
    <w:rsid w:val="003E34DB"/>
    <w:rsid w:val="003E41FF"/>
    <w:rsid w:val="003E5302"/>
    <w:rsid w:val="003E5BF1"/>
    <w:rsid w:val="003F1A5D"/>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32C"/>
    <w:rsid w:val="004E355B"/>
    <w:rsid w:val="005028E5"/>
    <w:rsid w:val="00503735"/>
    <w:rsid w:val="00516A88"/>
    <w:rsid w:val="00522065"/>
    <w:rsid w:val="005224F2"/>
    <w:rsid w:val="00522B6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6F63CE"/>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F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13623"/>
    <w:rsid w:val="00920E6A"/>
    <w:rsid w:val="00931816"/>
    <w:rsid w:val="00932C71"/>
    <w:rsid w:val="009509D5"/>
    <w:rsid w:val="009538F5"/>
    <w:rsid w:val="00957187"/>
    <w:rsid w:val="00960255"/>
    <w:rsid w:val="009603E1"/>
    <w:rsid w:val="00961C9D"/>
    <w:rsid w:val="00963065"/>
    <w:rsid w:val="0097151F"/>
    <w:rsid w:val="0097355E"/>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519"/>
    <w:rsid w:val="00A54315"/>
    <w:rsid w:val="00A60FBC"/>
    <w:rsid w:val="00A658E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88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171"/>
    <w:rsid w:val="00BE4C9B"/>
    <w:rsid w:val="00BE6472"/>
    <w:rsid w:val="00BF29B8"/>
    <w:rsid w:val="00BF46EA"/>
    <w:rsid w:val="00C07769"/>
    <w:rsid w:val="00C07D05"/>
    <w:rsid w:val="00C10856"/>
    <w:rsid w:val="00C203FA"/>
    <w:rsid w:val="00C2281D"/>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878B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C4B"/>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9A7"/>
    <w:rsid w:val="00F94060"/>
    <w:rsid w:val="00FA56F6"/>
    <w:rsid w:val="00FB329D"/>
    <w:rsid w:val="00FC27E3"/>
    <w:rsid w:val="00FC74C7"/>
    <w:rsid w:val="00FD451D"/>
    <w:rsid w:val="00FD5B22"/>
    <w:rsid w:val="00FE00A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530706"/>
  <w14:defaultImageDpi w14:val="300"/>
  <w15:docId w15:val="{136E7F37-E22B-EF49-B04B-32C85FA28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50C4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50C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0C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50C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9"/>
    <w:unhideWhenUsed/>
    <w:qFormat/>
    <w:rsid w:val="00E50C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0C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C4B"/>
  </w:style>
  <w:style w:type="character" w:customStyle="1" w:styleId="Heading1Char">
    <w:name w:val="Heading 1 Char"/>
    <w:aliases w:val="Pocket Char"/>
    <w:basedOn w:val="DefaultParagraphFont"/>
    <w:link w:val="Heading1"/>
    <w:uiPriority w:val="9"/>
    <w:rsid w:val="00E50C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0C4B"/>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50C4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50C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0C4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50C4B"/>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Emphasis1"/>
    <w:uiPriority w:val="20"/>
    <w:qFormat/>
    <w:rsid w:val="00E50C4B"/>
    <w:rPr>
      <w:rFonts w:ascii="Calibri" w:hAnsi="Calibri" w:cs="Calibri"/>
      <w:b/>
      <w:i w:val="0"/>
      <w:iCs/>
      <w:sz w:val="26"/>
      <w:u w:val="single"/>
      <w:bdr w:val="none" w:sz="0" w:space="0" w:color="auto"/>
    </w:rPr>
  </w:style>
  <w:style w:type="paragraph" w:customStyle="1" w:styleId="Emphasis1">
    <w:name w:val="Emphasis1"/>
    <w:basedOn w:val="Normal"/>
    <w:link w:val="Emphasis"/>
    <w:uiPriority w:val="20"/>
    <w:qFormat/>
    <w:rsid w:val="00BE4C9B"/>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character" w:styleId="FollowedHyperlink">
    <w:name w:val="FollowedHyperlink"/>
    <w:basedOn w:val="DefaultParagraphFont"/>
    <w:uiPriority w:val="99"/>
    <w:semiHidden/>
    <w:unhideWhenUsed/>
    <w:rsid w:val="00E50C4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50C4B"/>
    <w:rPr>
      <w:color w:val="auto"/>
      <w:u w:val="non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E4C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E50C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0C4B"/>
    <w:rPr>
      <w:rFonts w:ascii="Lucida Grande" w:hAnsi="Lucida Grande" w:cs="Lucida Grande"/>
    </w:rPr>
  </w:style>
  <w:style w:type="paragraph" w:styleId="ListParagraph">
    <w:name w:val="List Paragraph"/>
    <w:aliases w:val="6 font"/>
    <w:basedOn w:val="Normal"/>
    <w:uiPriority w:val="34"/>
    <w:unhideWhenUsed/>
    <w:qFormat/>
    <w:rsid w:val="00BE4C9B"/>
    <w:pPr>
      <w:ind w:left="720"/>
      <w:contextualSpacing/>
    </w:pPr>
  </w:style>
  <w:style w:type="paragraph" w:styleId="NormalWeb">
    <w:name w:val="Normal (Web)"/>
    <w:basedOn w:val="Normal"/>
    <w:uiPriority w:val="99"/>
    <w:unhideWhenUsed/>
    <w:rsid w:val="00BE4C9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BD4171"/>
    <w:pPr>
      <w:pBdr>
        <w:top w:val="single" w:sz="18" w:space="0" w:color="auto"/>
        <w:left w:val="single" w:sz="18" w:space="0" w:color="auto"/>
        <w:bottom w:val="single" w:sz="18" w:space="0" w:color="auto"/>
        <w:right w:val="single" w:sz="18" w:space="0" w:color="auto"/>
      </w:pBdr>
      <w:spacing w:line="254" w:lineRule="auto"/>
      <w:ind w:left="720"/>
    </w:pPr>
    <w:rPr>
      <w:b/>
      <w:iCs/>
      <w:sz w:val="26"/>
      <w:u w:val="single"/>
    </w:rPr>
  </w:style>
  <w:style w:type="paragraph" w:customStyle="1" w:styleId="paragraph-paragraph-2bgue">
    <w:name w:val="paragraph-paragraph-2bgue"/>
    <w:basedOn w:val="Normal"/>
    <w:rsid w:val="00356D34"/>
    <w:pPr>
      <w:spacing w:before="100" w:beforeAutospacing="1" w:after="100" w:afterAutospacing="1" w:line="240" w:lineRule="auto"/>
    </w:pPr>
    <w:rPr>
      <w:rFonts w:ascii="Times New Roman" w:eastAsia="Times New Roman" w:hAnsi="Times New Roman" w:cs="Times New Roman"/>
      <w:sz w:val="24"/>
    </w:rPr>
  </w:style>
  <w:style w:type="paragraph" w:customStyle="1" w:styleId="ssrcss-1q0x1qg-paragraph">
    <w:name w:val="ssrcss-1q0x1qg-paragraph"/>
    <w:basedOn w:val="Normal"/>
    <w:rsid w:val="00356D34"/>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D632C"/>
    <w:rPr>
      <w:color w:val="605E5C"/>
      <w:shd w:val="clear" w:color="auto" w:fill="E1DFDD"/>
    </w:rPr>
  </w:style>
  <w:style w:type="character" w:customStyle="1" w:styleId="TitleChar">
    <w:name w:val="Title Char"/>
    <w:aliases w:val="Cites and Cards Char,UNDERLINE Char,Bold Underlined Char,title Char,Block Heading Char,Read This Char"/>
    <w:link w:val="Title"/>
    <w:uiPriority w:val="99"/>
    <w:qFormat/>
    <w:rsid w:val="0034342E"/>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34342E"/>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34342E"/>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34342E"/>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34342E"/>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21955">
      <w:bodyDiv w:val="1"/>
      <w:marLeft w:val="0"/>
      <w:marRight w:val="0"/>
      <w:marTop w:val="0"/>
      <w:marBottom w:val="0"/>
      <w:divBdr>
        <w:top w:val="none" w:sz="0" w:space="0" w:color="auto"/>
        <w:left w:val="none" w:sz="0" w:space="0" w:color="auto"/>
        <w:bottom w:val="none" w:sz="0" w:space="0" w:color="auto"/>
        <w:right w:val="none" w:sz="0" w:space="0" w:color="auto"/>
      </w:divBdr>
    </w:div>
    <w:div w:id="342169433">
      <w:bodyDiv w:val="1"/>
      <w:marLeft w:val="0"/>
      <w:marRight w:val="0"/>
      <w:marTop w:val="0"/>
      <w:marBottom w:val="0"/>
      <w:divBdr>
        <w:top w:val="none" w:sz="0" w:space="0" w:color="auto"/>
        <w:left w:val="none" w:sz="0" w:space="0" w:color="auto"/>
        <w:bottom w:val="none" w:sz="0" w:space="0" w:color="auto"/>
        <w:right w:val="none" w:sz="0" w:space="0" w:color="auto"/>
      </w:divBdr>
    </w:div>
    <w:div w:id="500975493">
      <w:bodyDiv w:val="1"/>
      <w:marLeft w:val="0"/>
      <w:marRight w:val="0"/>
      <w:marTop w:val="0"/>
      <w:marBottom w:val="0"/>
      <w:divBdr>
        <w:top w:val="none" w:sz="0" w:space="0" w:color="auto"/>
        <w:left w:val="none" w:sz="0" w:space="0" w:color="auto"/>
        <w:bottom w:val="none" w:sz="0" w:space="0" w:color="auto"/>
        <w:right w:val="none" w:sz="0" w:space="0" w:color="auto"/>
      </w:divBdr>
    </w:div>
    <w:div w:id="619191735">
      <w:bodyDiv w:val="1"/>
      <w:marLeft w:val="0"/>
      <w:marRight w:val="0"/>
      <w:marTop w:val="0"/>
      <w:marBottom w:val="0"/>
      <w:divBdr>
        <w:top w:val="none" w:sz="0" w:space="0" w:color="auto"/>
        <w:left w:val="none" w:sz="0" w:space="0" w:color="auto"/>
        <w:bottom w:val="none" w:sz="0" w:space="0" w:color="auto"/>
        <w:right w:val="none" w:sz="0" w:space="0" w:color="auto"/>
      </w:divBdr>
    </w:div>
    <w:div w:id="683048384">
      <w:bodyDiv w:val="1"/>
      <w:marLeft w:val="0"/>
      <w:marRight w:val="0"/>
      <w:marTop w:val="0"/>
      <w:marBottom w:val="0"/>
      <w:divBdr>
        <w:top w:val="none" w:sz="0" w:space="0" w:color="auto"/>
        <w:left w:val="none" w:sz="0" w:space="0" w:color="auto"/>
        <w:bottom w:val="none" w:sz="0" w:space="0" w:color="auto"/>
        <w:right w:val="none" w:sz="0" w:space="0" w:color="auto"/>
      </w:divBdr>
    </w:div>
    <w:div w:id="1494564578">
      <w:bodyDiv w:val="1"/>
      <w:marLeft w:val="0"/>
      <w:marRight w:val="0"/>
      <w:marTop w:val="0"/>
      <w:marBottom w:val="0"/>
      <w:divBdr>
        <w:top w:val="none" w:sz="0" w:space="0" w:color="auto"/>
        <w:left w:val="none" w:sz="0" w:space="0" w:color="auto"/>
        <w:bottom w:val="none" w:sz="0" w:space="0" w:color="auto"/>
        <w:right w:val="none" w:sz="0" w:space="0" w:color="auto"/>
      </w:divBdr>
      <w:divsChild>
        <w:div w:id="294719718">
          <w:marLeft w:val="0"/>
          <w:marRight w:val="0"/>
          <w:marTop w:val="0"/>
          <w:marBottom w:val="0"/>
          <w:divBdr>
            <w:top w:val="none" w:sz="0" w:space="0" w:color="auto"/>
            <w:left w:val="none" w:sz="0" w:space="0" w:color="auto"/>
            <w:bottom w:val="none" w:sz="0" w:space="0" w:color="auto"/>
            <w:right w:val="none" w:sz="0" w:space="0" w:color="auto"/>
          </w:divBdr>
          <w:divsChild>
            <w:div w:id="2076276338">
              <w:marLeft w:val="0"/>
              <w:marRight w:val="0"/>
              <w:marTop w:val="0"/>
              <w:marBottom w:val="0"/>
              <w:divBdr>
                <w:top w:val="none" w:sz="0" w:space="0" w:color="auto"/>
                <w:left w:val="none" w:sz="0" w:space="0" w:color="auto"/>
                <w:bottom w:val="none" w:sz="0" w:space="0" w:color="auto"/>
                <w:right w:val="none" w:sz="0" w:space="0" w:color="auto"/>
              </w:divBdr>
            </w:div>
          </w:divsChild>
        </w:div>
        <w:div w:id="242103746">
          <w:marLeft w:val="0"/>
          <w:marRight w:val="0"/>
          <w:marTop w:val="0"/>
          <w:marBottom w:val="0"/>
          <w:divBdr>
            <w:top w:val="none" w:sz="0" w:space="0" w:color="auto"/>
            <w:left w:val="none" w:sz="0" w:space="0" w:color="auto"/>
            <w:bottom w:val="none" w:sz="0" w:space="0" w:color="auto"/>
            <w:right w:val="none" w:sz="0" w:space="0" w:color="auto"/>
          </w:divBdr>
          <w:divsChild>
            <w:div w:id="135522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49283">
      <w:bodyDiv w:val="1"/>
      <w:marLeft w:val="0"/>
      <w:marRight w:val="0"/>
      <w:marTop w:val="0"/>
      <w:marBottom w:val="0"/>
      <w:divBdr>
        <w:top w:val="none" w:sz="0" w:space="0" w:color="auto"/>
        <w:left w:val="none" w:sz="0" w:space="0" w:color="auto"/>
        <w:bottom w:val="none" w:sz="0" w:space="0" w:color="auto"/>
        <w:right w:val="none" w:sz="0" w:space="0" w:color="auto"/>
      </w:divBdr>
      <w:divsChild>
        <w:div w:id="419722223">
          <w:marLeft w:val="0"/>
          <w:marRight w:val="0"/>
          <w:marTop w:val="0"/>
          <w:marBottom w:val="0"/>
          <w:divBdr>
            <w:top w:val="none" w:sz="0" w:space="0" w:color="auto"/>
            <w:left w:val="none" w:sz="0" w:space="0" w:color="auto"/>
            <w:bottom w:val="none" w:sz="0" w:space="0" w:color="auto"/>
            <w:right w:val="none" w:sz="0" w:space="0" w:color="auto"/>
          </w:divBdr>
          <w:divsChild>
            <w:div w:id="417481967">
              <w:marLeft w:val="0"/>
              <w:marRight w:val="0"/>
              <w:marTop w:val="0"/>
              <w:marBottom w:val="0"/>
              <w:divBdr>
                <w:top w:val="none" w:sz="0" w:space="0" w:color="auto"/>
                <w:left w:val="none" w:sz="0" w:space="0" w:color="auto"/>
                <w:bottom w:val="none" w:sz="0" w:space="0" w:color="auto"/>
                <w:right w:val="none" w:sz="0" w:space="0" w:color="auto"/>
              </w:divBdr>
            </w:div>
          </w:divsChild>
        </w:div>
        <w:div w:id="1011908389">
          <w:marLeft w:val="0"/>
          <w:marRight w:val="0"/>
          <w:marTop w:val="0"/>
          <w:marBottom w:val="0"/>
          <w:divBdr>
            <w:top w:val="none" w:sz="0" w:space="0" w:color="auto"/>
            <w:left w:val="none" w:sz="0" w:space="0" w:color="auto"/>
            <w:bottom w:val="none" w:sz="0" w:space="0" w:color="auto"/>
            <w:right w:val="none" w:sz="0" w:space="0" w:color="auto"/>
          </w:divBdr>
          <w:divsChild>
            <w:div w:id="1047679373">
              <w:marLeft w:val="0"/>
              <w:marRight w:val="0"/>
              <w:marTop w:val="0"/>
              <w:marBottom w:val="0"/>
              <w:divBdr>
                <w:top w:val="none" w:sz="0" w:space="0" w:color="auto"/>
                <w:left w:val="none" w:sz="0" w:space="0" w:color="auto"/>
                <w:bottom w:val="none" w:sz="0" w:space="0" w:color="auto"/>
                <w:right w:val="none" w:sz="0" w:space="0" w:color="auto"/>
              </w:divBdr>
            </w:div>
          </w:divsChild>
        </w:div>
        <w:div w:id="1165704331">
          <w:marLeft w:val="0"/>
          <w:marRight w:val="0"/>
          <w:marTop w:val="0"/>
          <w:marBottom w:val="0"/>
          <w:divBdr>
            <w:top w:val="none" w:sz="0" w:space="0" w:color="auto"/>
            <w:left w:val="none" w:sz="0" w:space="0" w:color="auto"/>
            <w:bottom w:val="none" w:sz="0" w:space="0" w:color="auto"/>
            <w:right w:val="none" w:sz="0" w:space="0" w:color="auto"/>
          </w:divBdr>
          <w:divsChild>
            <w:div w:id="1567883953">
              <w:marLeft w:val="0"/>
              <w:marRight w:val="0"/>
              <w:marTop w:val="0"/>
              <w:marBottom w:val="0"/>
              <w:divBdr>
                <w:top w:val="none" w:sz="0" w:space="0" w:color="auto"/>
                <w:left w:val="none" w:sz="0" w:space="0" w:color="auto"/>
                <w:bottom w:val="none" w:sz="0" w:space="0" w:color="auto"/>
                <w:right w:val="none" w:sz="0" w:space="0" w:color="auto"/>
              </w:divBdr>
            </w:div>
          </w:divsChild>
        </w:div>
        <w:div w:id="1195117468">
          <w:marLeft w:val="0"/>
          <w:marRight w:val="0"/>
          <w:marTop w:val="0"/>
          <w:marBottom w:val="0"/>
          <w:divBdr>
            <w:top w:val="none" w:sz="0" w:space="0" w:color="auto"/>
            <w:left w:val="none" w:sz="0" w:space="0" w:color="auto"/>
            <w:bottom w:val="none" w:sz="0" w:space="0" w:color="auto"/>
            <w:right w:val="none" w:sz="0" w:space="0" w:color="auto"/>
          </w:divBdr>
          <w:divsChild>
            <w:div w:id="104052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1775">
      <w:bodyDiv w:val="1"/>
      <w:marLeft w:val="0"/>
      <w:marRight w:val="0"/>
      <w:marTop w:val="0"/>
      <w:marBottom w:val="0"/>
      <w:divBdr>
        <w:top w:val="none" w:sz="0" w:space="0" w:color="auto"/>
        <w:left w:val="none" w:sz="0" w:space="0" w:color="auto"/>
        <w:bottom w:val="none" w:sz="0" w:space="0" w:color="auto"/>
        <w:right w:val="none" w:sz="0" w:space="0" w:color="auto"/>
      </w:divBdr>
    </w:div>
    <w:div w:id="2128813228">
      <w:bodyDiv w:val="1"/>
      <w:marLeft w:val="0"/>
      <w:marRight w:val="0"/>
      <w:marTop w:val="0"/>
      <w:marBottom w:val="0"/>
      <w:divBdr>
        <w:top w:val="none" w:sz="0" w:space="0" w:color="auto"/>
        <w:left w:val="none" w:sz="0" w:space="0" w:color="auto"/>
        <w:bottom w:val="none" w:sz="0" w:space="0" w:color="auto"/>
        <w:right w:val="none" w:sz="0" w:space="0" w:color="auto"/>
      </w:divBdr>
    </w:div>
    <w:div w:id="2142768493">
      <w:bodyDiv w:val="1"/>
      <w:marLeft w:val="0"/>
      <w:marRight w:val="0"/>
      <w:marTop w:val="0"/>
      <w:marBottom w:val="0"/>
      <w:divBdr>
        <w:top w:val="none" w:sz="0" w:space="0" w:color="auto"/>
        <w:left w:val="none" w:sz="0" w:space="0" w:color="auto"/>
        <w:bottom w:val="none" w:sz="0" w:space="0" w:color="auto"/>
        <w:right w:val="none" w:sz="0" w:space="0" w:color="auto"/>
      </w:divBdr>
      <w:divsChild>
        <w:div w:id="135806427">
          <w:marLeft w:val="0"/>
          <w:marRight w:val="0"/>
          <w:marTop w:val="0"/>
          <w:marBottom w:val="0"/>
          <w:divBdr>
            <w:top w:val="none" w:sz="0" w:space="0" w:color="auto"/>
            <w:left w:val="none" w:sz="0" w:space="0" w:color="auto"/>
            <w:bottom w:val="none" w:sz="0" w:space="0" w:color="auto"/>
            <w:right w:val="none" w:sz="0" w:space="0" w:color="auto"/>
          </w:divBdr>
          <w:divsChild>
            <w:div w:id="1401514842">
              <w:marLeft w:val="0"/>
              <w:marRight w:val="0"/>
              <w:marTop w:val="0"/>
              <w:marBottom w:val="0"/>
              <w:divBdr>
                <w:top w:val="none" w:sz="0" w:space="0" w:color="auto"/>
                <w:left w:val="none" w:sz="0" w:space="0" w:color="auto"/>
                <w:bottom w:val="none" w:sz="0" w:space="0" w:color="auto"/>
                <w:right w:val="none" w:sz="0" w:space="0" w:color="auto"/>
              </w:divBdr>
            </w:div>
          </w:divsChild>
        </w:div>
        <w:div w:id="239218611">
          <w:marLeft w:val="0"/>
          <w:marRight w:val="0"/>
          <w:marTop w:val="0"/>
          <w:marBottom w:val="0"/>
          <w:divBdr>
            <w:top w:val="none" w:sz="0" w:space="0" w:color="auto"/>
            <w:left w:val="none" w:sz="0" w:space="0" w:color="auto"/>
            <w:bottom w:val="none" w:sz="0" w:space="0" w:color="auto"/>
            <w:right w:val="none" w:sz="0" w:space="0" w:color="auto"/>
          </w:divBdr>
          <w:divsChild>
            <w:div w:id="7918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C2AFDE-21E1-7E4D-8795-D713E26B9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26</Pages>
  <Words>12948</Words>
  <Characters>73809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35</cp:revision>
  <dcterms:created xsi:type="dcterms:W3CDTF">2021-10-21T18:22:00Z</dcterms:created>
  <dcterms:modified xsi:type="dcterms:W3CDTF">2021-11-13T20:05:00Z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