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7BA05" w14:textId="7CA3C32D" w:rsidR="0074467F" w:rsidRPr="00507A4F" w:rsidRDefault="0074467F" w:rsidP="00507A4F">
      <w:pPr>
        <w:pStyle w:val="Heading1"/>
      </w:pPr>
      <w:r>
        <w:t>1AC</w:t>
      </w:r>
    </w:p>
    <w:p w14:paraId="5FDB7CA0" w14:textId="77777777" w:rsidR="00D602C8" w:rsidRDefault="00D602C8" w:rsidP="00D602C8">
      <w:pPr>
        <w:pStyle w:val="Heading3"/>
      </w:pPr>
      <w:r>
        <w:lastRenderedPageBreak/>
        <w:t>Plan</w:t>
      </w:r>
    </w:p>
    <w:p w14:paraId="0248FCBE" w14:textId="77777777" w:rsidR="00D602C8" w:rsidRDefault="00D602C8" w:rsidP="00D602C8">
      <w:pPr>
        <w:pStyle w:val="Heading4"/>
        <w:rPr>
          <w:bdr w:val="none" w:sz="0" w:space="0" w:color="auto" w:frame="1"/>
          <w:shd w:val="clear" w:color="auto" w:fill="FFFFFF"/>
        </w:rPr>
      </w:pPr>
      <w:r>
        <w:rPr>
          <w:bdr w:val="none" w:sz="0" w:space="0" w:color="auto" w:frame="1"/>
          <w:shd w:val="clear" w:color="auto" w:fill="FFFFFF"/>
        </w:rPr>
        <w:t>Plan:</w:t>
      </w:r>
      <w:r w:rsidRPr="00AE5979">
        <w:rPr>
          <w:bdr w:val="none" w:sz="0" w:space="0" w:color="auto" w:frame="1"/>
          <w:shd w:val="clear" w:color="auto" w:fill="FFFFFF"/>
        </w:rPr>
        <w:t xml:space="preserve">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14:paraId="4514A6BE" w14:textId="77777777" w:rsidR="00D602C8" w:rsidRDefault="00D602C8" w:rsidP="00D602C8"/>
    <w:p w14:paraId="444D96D3" w14:textId="77777777" w:rsidR="00D602C8" w:rsidRDefault="00D602C8" w:rsidP="00D602C8">
      <w:pPr>
        <w:pStyle w:val="Heading3"/>
      </w:pPr>
      <w:r w:rsidRPr="00445681">
        <w:lastRenderedPageBreak/>
        <w:t xml:space="preserve">Advantage </w:t>
      </w:r>
      <w:r>
        <w:t>1</w:t>
      </w:r>
      <w:r w:rsidRPr="00445681">
        <w:t xml:space="preserve"> — Workforce</w:t>
      </w:r>
    </w:p>
    <w:p w14:paraId="6F9FF849" w14:textId="77777777" w:rsidR="00D602C8" w:rsidRDefault="00D602C8" w:rsidP="00D602C8">
      <w:pPr>
        <w:pStyle w:val="Heading4"/>
      </w:pPr>
      <w:r>
        <w:t xml:space="preserve">Labor unrest is </w:t>
      </w:r>
      <w:r w:rsidRPr="00EB51B4">
        <w:rPr>
          <w:u w:val="single"/>
        </w:rPr>
        <w:t>increasing</w:t>
      </w:r>
      <w:r>
        <w:t xml:space="preserve"> and there is </w:t>
      </w:r>
      <w:r w:rsidRPr="00EB51B4">
        <w:rPr>
          <w:u w:val="single"/>
        </w:rPr>
        <w:t>momentum</w:t>
      </w:r>
      <w:r>
        <w:t xml:space="preserve"> to strike, but current laws leave workers powerless. </w:t>
      </w:r>
    </w:p>
    <w:p w14:paraId="67050E57" w14:textId="77777777" w:rsidR="00D602C8" w:rsidRPr="00FA2192" w:rsidRDefault="00D602C8" w:rsidP="00D602C8">
      <w:r w:rsidRPr="00FA2192">
        <w:rPr>
          <w:rStyle w:val="Style13ptBold"/>
        </w:rPr>
        <w:t>Semuels 10/8</w:t>
      </w:r>
      <w:r>
        <w:t xml:space="preserve"> [(Alana, Journalist and currently senior economics correspondent at TIME magazine, previously The Atlantic, The Los Angeles Times, The Boston Globe.) “U.S. Workers Are Realizing It’s the Perfect Time to Go on Strike,” TIME, 10/8/21. </w:t>
      </w:r>
      <w:hyperlink r:id="rId9" w:history="1">
        <w:r w:rsidRPr="003600C8">
          <w:rPr>
            <w:rStyle w:val="Hyperlink"/>
          </w:rPr>
          <w:t>https://time.com/6105109/workers-strike-unemployment/</w:t>
        </w:r>
      </w:hyperlink>
      <w:r>
        <w:t>] RR</w:t>
      </w:r>
    </w:p>
    <w:p w14:paraId="48040954" w14:textId="77777777" w:rsidR="00D602C8" w:rsidRPr="00791E47" w:rsidRDefault="00D602C8" w:rsidP="00D602C8">
      <w:pPr>
        <w:rPr>
          <w:rStyle w:val="Emphasis"/>
        </w:rPr>
      </w:pPr>
      <w:r w:rsidRPr="009A63B1">
        <w:rPr>
          <w:rStyle w:val="StyleUnderline"/>
          <w:highlight w:val="green"/>
        </w:rPr>
        <w:t>Thousands of workers</w:t>
      </w:r>
      <w:r w:rsidRPr="00791E47">
        <w:rPr>
          <w:rStyle w:val="StyleUnderline"/>
        </w:rPr>
        <w:t xml:space="preserve"> </w:t>
      </w:r>
      <w:r w:rsidRPr="009A63B1">
        <w:rPr>
          <w:rStyle w:val="StyleUnderline"/>
          <w:highlight w:val="green"/>
        </w:rPr>
        <w:t>have gone on strike</w:t>
      </w:r>
      <w:r w:rsidRPr="00791E47">
        <w:rPr>
          <w:rStyle w:val="StyleUnderline"/>
        </w:rPr>
        <w:t xml:space="preserve"> across the country</w:t>
      </w:r>
      <w:r>
        <w:t xml:space="preserve">, </w:t>
      </w:r>
      <w:r w:rsidRPr="009A63B1">
        <w:rPr>
          <w:rStyle w:val="StyleUnderline"/>
          <w:highlight w:val="green"/>
        </w:rPr>
        <w:t>showing</w:t>
      </w:r>
      <w:r w:rsidRPr="00791E47">
        <w:rPr>
          <w:rStyle w:val="StyleUnderline"/>
        </w:rPr>
        <w:t xml:space="preserve"> their </w:t>
      </w:r>
      <w:r w:rsidRPr="009A63B1">
        <w:rPr>
          <w:rStyle w:val="StyleUnderline"/>
          <w:highlight w:val="green"/>
        </w:rPr>
        <w:t>growing power in a tightening economy</w:t>
      </w:r>
      <w:r>
        <w:t xml:space="preserve">. The leverage U.S. employees have over the people signing their paychecks was amplified in Friday’s jobs report, which showed that </w:t>
      </w:r>
      <w:r w:rsidRPr="00791E47">
        <w:rPr>
          <w:rStyle w:val="StyleUnderline"/>
        </w:rPr>
        <w:t>employers added workers at a much slower-than-expected pace in September.</w:t>
      </w:r>
      <w:r>
        <w:t xml:space="preserve"> The unemployment rate fell 0.4 percentage points during the month, to 4.8 percent, the government said Friday, and wages are continuing to tick up across industries as employers become more desperate to hire and retain workers. </w:t>
      </w:r>
      <w:r w:rsidRPr="007F3273">
        <w:rPr>
          <w:rStyle w:val="StyleUnderline"/>
        </w:rPr>
        <w:t>In the first five days of October</w:t>
      </w:r>
      <w:r w:rsidRPr="007F3273">
        <w:t xml:space="preserve"> alone, </w:t>
      </w:r>
      <w:r w:rsidRPr="007F3273">
        <w:rPr>
          <w:rStyle w:val="StyleUnderline"/>
        </w:rPr>
        <w:t>there were 10 strikes</w:t>
      </w:r>
      <w:r>
        <w:t xml:space="preserve"> in the U.S., </w:t>
      </w:r>
      <w:r w:rsidRPr="00791E47">
        <w:rPr>
          <w:rStyle w:val="StyleUnderline"/>
        </w:rPr>
        <w:t xml:space="preserve">including workers at Kellogg plants in Nebraska, Michigan, Pennsylvania, and Tennessee; school bus drivers in Annapolis, Md.; and janitors at the Denver airport. That doesn’t include the nearly </w:t>
      </w:r>
      <w:r w:rsidRPr="009A63B1">
        <w:rPr>
          <w:rStyle w:val="Emphasis"/>
          <w:highlight w:val="green"/>
        </w:rPr>
        <w:t>60,000 union members</w:t>
      </w:r>
      <w:r w:rsidRPr="009A63B1">
        <w:rPr>
          <w:rStyle w:val="StyleUnderline"/>
          <w:highlight w:val="green"/>
        </w:rPr>
        <w:t xml:space="preserve"> </w:t>
      </w:r>
      <w:r w:rsidRPr="00C37CD5">
        <w:rPr>
          <w:rStyle w:val="StyleUnderline"/>
        </w:rPr>
        <w:t>in film</w:t>
      </w:r>
      <w:r w:rsidRPr="00791E47">
        <w:rPr>
          <w:rStyle w:val="StyleUnderline"/>
        </w:rPr>
        <w:t xml:space="preserve"> and television production </w:t>
      </w:r>
      <w:r w:rsidRPr="00574B79">
        <w:rPr>
          <w:rStyle w:val="Emphasis"/>
        </w:rPr>
        <w:t>who</w:t>
      </w:r>
      <w:r w:rsidRPr="00791E47">
        <w:rPr>
          <w:rStyle w:val="Emphasis"/>
        </w:rPr>
        <w:t xml:space="preserve"> </w:t>
      </w:r>
      <w:r w:rsidRPr="009A63B1">
        <w:rPr>
          <w:rStyle w:val="Emphasis"/>
          <w:highlight w:val="green"/>
        </w:rPr>
        <w:t>nearly</w:t>
      </w:r>
      <w:r w:rsidRPr="00791E47">
        <w:rPr>
          <w:rStyle w:val="Emphasis"/>
        </w:rPr>
        <w:t xml:space="preserve"> unanimously </w:t>
      </w:r>
      <w:r w:rsidRPr="009A63B1">
        <w:rPr>
          <w:rStyle w:val="Emphasis"/>
          <w:highlight w:val="green"/>
        </w:rPr>
        <w:t>voted to</w:t>
      </w:r>
      <w:r w:rsidRPr="00574B79">
        <w:rPr>
          <w:rStyle w:val="Emphasis"/>
        </w:rPr>
        <w:t xml:space="preserve"> grant</w:t>
      </w:r>
      <w:r w:rsidRPr="00791E47">
        <w:rPr>
          <w:rStyle w:val="StyleUnderline"/>
        </w:rPr>
        <w:t xml:space="preserve"> their union’s president the authority to call </w:t>
      </w:r>
      <w:r w:rsidRPr="00574B79">
        <w:rPr>
          <w:rStyle w:val="Emphasis"/>
        </w:rPr>
        <w:t xml:space="preserve">a </w:t>
      </w:r>
      <w:r w:rsidRPr="009A63B1">
        <w:rPr>
          <w:rStyle w:val="Emphasis"/>
          <w:highlight w:val="green"/>
        </w:rPr>
        <w:t>strike.</w:t>
      </w:r>
    </w:p>
    <w:p w14:paraId="5DE6C0AB" w14:textId="77777777" w:rsidR="00D602C8" w:rsidRDefault="00D602C8" w:rsidP="00D602C8">
      <w:r>
        <w:t xml:space="preserve">Jess </w:t>
      </w:r>
      <w:proofErr w:type="spellStart"/>
      <w:r>
        <w:t>Deyo</w:t>
      </w:r>
      <w:proofErr w:type="spellEnd"/>
      <w:r>
        <w:t xml:space="preserve"> is one of nearly 700 nurses who have been on strike as part of the longest healthcare strike in Massachusetts history. For the past seven months, </w:t>
      </w:r>
      <w:proofErr w:type="spellStart"/>
      <w:r>
        <w:t>Deyo</w:t>
      </w:r>
      <w:proofErr w:type="spellEnd"/>
      <w:r>
        <w:t xml:space="preserve">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p>
    <w:p w14:paraId="787A4233" w14:textId="77777777" w:rsidR="00D602C8" w:rsidRPr="0031710D" w:rsidRDefault="00D602C8" w:rsidP="00D602C8">
      <w:r w:rsidRPr="0031710D">
        <w:t>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w:t>
      </w:r>
    </w:p>
    <w:p w14:paraId="054A95D1" w14:textId="77777777" w:rsidR="00D602C8" w:rsidRPr="00001004" w:rsidRDefault="00D602C8" w:rsidP="00D602C8">
      <w:pPr>
        <w:rPr>
          <w:rStyle w:val="StyleUnderline"/>
        </w:rPr>
      </w:pPr>
      <w:r>
        <w:t xml:space="preserve">But academics at </w:t>
      </w:r>
      <w:r w:rsidRPr="00001004">
        <w:rPr>
          <w:rStyle w:val="StyleUnderline"/>
        </w:rPr>
        <w:t>Cornell University launched a strike database</w:t>
      </w:r>
      <w:r>
        <w:t xml:space="preserve"> on May 1 that uses social media and Google alerts </w:t>
      </w:r>
      <w:r w:rsidRPr="00001004">
        <w:rPr>
          <w:rStyle w:val="StyleUnderline"/>
        </w:rPr>
        <w:t>to keep track of all the strikes and protests happening in the U.</w:t>
      </w:r>
      <w:r>
        <w:t xml:space="preserve">S., even if they involve just a few workers. </w:t>
      </w:r>
      <w:r w:rsidRPr="00001004">
        <w:rPr>
          <w:rStyle w:val="StyleUnderline"/>
        </w:rPr>
        <w:t xml:space="preserve">The </w:t>
      </w:r>
      <w:r w:rsidRPr="009A63B1">
        <w:rPr>
          <w:rStyle w:val="StyleUnderline"/>
          <w:highlight w:val="green"/>
        </w:rPr>
        <w:t>data</w:t>
      </w:r>
      <w:r w:rsidRPr="00001004">
        <w:rPr>
          <w:rStyle w:val="StyleUnderline"/>
        </w:rPr>
        <w:t xml:space="preserve">base </w:t>
      </w:r>
      <w:r w:rsidRPr="009A63B1">
        <w:rPr>
          <w:rStyle w:val="StyleUnderline"/>
          <w:highlight w:val="green"/>
        </w:rPr>
        <w:t>shows</w:t>
      </w:r>
      <w:r w:rsidRPr="00001004">
        <w:rPr>
          <w:rStyle w:val="StyleUnderline"/>
        </w:rPr>
        <w:t xml:space="preserve"> a picture of </w:t>
      </w:r>
      <w:r w:rsidRPr="009A63B1">
        <w:rPr>
          <w:rStyle w:val="Emphasis"/>
          <w:highlight w:val="green"/>
        </w:rPr>
        <w:t>growing worker activism</w:t>
      </w:r>
      <w:r w:rsidRPr="00574B79">
        <w:rPr>
          <w:rStyle w:val="StyleUnderline"/>
        </w:rPr>
        <w:t>, of small</w:t>
      </w:r>
      <w:r w:rsidRPr="00001004">
        <w:rPr>
          <w:rStyle w:val="StyleUnderline"/>
        </w:rPr>
        <w:t xml:space="preserve"> actions that tell a story of how people at workplaces small and large are feeling after 19 months of a global pandemic,</w:t>
      </w:r>
      <w:r>
        <w:t xml:space="preserve"> says Johnnie </w:t>
      </w:r>
      <w:proofErr w:type="spellStart"/>
      <w:r>
        <w:t>Kallas</w:t>
      </w:r>
      <w:proofErr w:type="spellEnd"/>
      <w:r>
        <w:t>, a PhD student who is the director of Cornell’s Labor Action Tracker. It has documented 169 strikes so far in 2021. “</w:t>
      </w:r>
      <w:r w:rsidRPr="009A63B1">
        <w:rPr>
          <w:rStyle w:val="Emphasis"/>
          <w:highlight w:val="green"/>
        </w:rPr>
        <w:t>Workers</w:t>
      </w:r>
      <w:r w:rsidRPr="00C37CD5">
        <w:rPr>
          <w:rStyle w:val="Emphasis"/>
          <w:highlight w:val="green"/>
        </w:rPr>
        <w:t xml:space="preserve"> are </w:t>
      </w:r>
      <w:r w:rsidRPr="009A63B1">
        <w:rPr>
          <w:rStyle w:val="Emphasis"/>
          <w:highlight w:val="green"/>
        </w:rPr>
        <w:t>fed up with low pay and understaffing</w:t>
      </w:r>
      <w:r w:rsidRPr="00001004">
        <w:rPr>
          <w:rStyle w:val="StyleUnderline"/>
        </w:rPr>
        <w:t xml:space="preserve">, and they have more labor market leverage with employers needing to hire right now,” he </w:t>
      </w:r>
      <w:r w:rsidRPr="00574B79">
        <w:rPr>
          <w:rStyle w:val="StyleUnderline"/>
        </w:rPr>
        <w:t xml:space="preserve">says. </w:t>
      </w:r>
      <w:r w:rsidRPr="00C37CD5">
        <w:rPr>
          <w:rStyle w:val="StyleUnderline"/>
        </w:rPr>
        <w:t>“You are seeing</w:t>
      </w:r>
      <w:r w:rsidRPr="00574B79">
        <w:rPr>
          <w:rStyle w:val="StyleUnderline"/>
        </w:rPr>
        <w:t xml:space="preserve"> a little bit </w:t>
      </w:r>
      <w:r w:rsidRPr="009A63B1">
        <w:rPr>
          <w:rStyle w:val="Emphasis"/>
          <w:highlight w:val="green"/>
        </w:rPr>
        <w:t>more labor unrest.”</w:t>
      </w:r>
    </w:p>
    <w:p w14:paraId="19622CFF" w14:textId="77777777" w:rsidR="00D602C8" w:rsidRPr="00E17072" w:rsidRDefault="00D602C8" w:rsidP="00D602C8">
      <w:pPr>
        <w:rPr>
          <w:rStyle w:val="StyleUnderline"/>
        </w:rPr>
      </w:pPr>
      <w:r>
        <w:t xml:space="preserve">Of course, </w:t>
      </w:r>
      <w:r w:rsidRPr="007F3273">
        <w:rPr>
          <w:rStyle w:val="StyleUnderline"/>
        </w:rPr>
        <w:t xml:space="preserve">compared to half a century ago, there still aren’t many strikes in the U.S. </w:t>
      </w:r>
      <w:r w:rsidRPr="007F3273">
        <w:rPr>
          <w:rStyle w:val="Emphasis"/>
        </w:rPr>
        <w:t>There were 5,716 strikes in 1971 alone,</w:t>
      </w:r>
      <w:r>
        <w:t xml:space="preserve"> according to government data from when the government tracked smaller strikes. And </w:t>
      </w:r>
      <w:r w:rsidRPr="00E17072">
        <w:rPr>
          <w:rStyle w:val="StyleUnderline"/>
        </w:rPr>
        <w:t>the share of unionized workers in the U.S. is near an all-time low, with just 12.1% of workers represented by unions last year.</w:t>
      </w:r>
    </w:p>
    <w:p w14:paraId="666503B5" w14:textId="77777777" w:rsidR="00D602C8" w:rsidRPr="0031710D" w:rsidRDefault="00D602C8" w:rsidP="00D602C8">
      <w:r w:rsidRPr="0031710D">
        <w:lastRenderedPageBreak/>
        <w:t>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w:t>
      </w:r>
      <w:r>
        <w:t>—</w:t>
      </w:r>
      <w:r w:rsidRPr="0031710D">
        <w:t>and that 90% of Democrats did.</w:t>
      </w:r>
    </w:p>
    <w:p w14:paraId="4C4C251F" w14:textId="77777777" w:rsidR="00D602C8" w:rsidRDefault="00D602C8" w:rsidP="00D602C8">
      <w:r>
        <w:t>Greater income inequality, more strikes</w:t>
      </w:r>
    </w:p>
    <w:p w14:paraId="20390575" w14:textId="77777777" w:rsidR="00D602C8" w:rsidRPr="00914C7B" w:rsidRDefault="00D602C8" w:rsidP="00D602C8">
      <w:pPr>
        <w:rPr>
          <w:rStyle w:val="StyleUnderline"/>
        </w:rPr>
      </w:pPr>
      <w:r w:rsidRPr="0031710D">
        <w:t xml:space="preserve">Part of the </w:t>
      </w:r>
      <w:r w:rsidRPr="0031710D">
        <w:rPr>
          <w:rStyle w:val="StyleUnderline"/>
        </w:rPr>
        <w:t xml:space="preserve">support of unions </w:t>
      </w:r>
      <w:r w:rsidRPr="0031710D">
        <w:t xml:space="preserve">and organizing may </w:t>
      </w:r>
      <w:r w:rsidRPr="0031710D">
        <w:rPr>
          <w:rStyle w:val="StyleUnderline"/>
        </w:rPr>
        <w:t>come from Americans’ discontent with growing inequality</w:t>
      </w:r>
      <w:r w:rsidRPr="0031710D">
        <w:t xml:space="preserve">, much as inequality a century ago galvanized a labor movement then, says Tom </w:t>
      </w:r>
      <w:proofErr w:type="spellStart"/>
      <w:r w:rsidRPr="0031710D">
        <w:t>Kochan</w:t>
      </w:r>
      <w:proofErr w:type="spellEnd"/>
      <w:r w:rsidRPr="0031710D">
        <w:t xml:space="preserve">, a professor of work and employment research at MIT. </w:t>
      </w:r>
      <w:r w:rsidRPr="0031710D">
        <w:rPr>
          <w:rStyle w:val="StyleUnderline"/>
        </w:rPr>
        <w:t>There are a growing number of billionaires in America</w:t>
      </w:r>
      <w:r w:rsidRPr="0031710D">
        <w:t>–708</w:t>
      </w:r>
      <w:r>
        <w:t xml:space="preserve"> as of August—with a net worth of $4.7 trillion as of August 17. </w:t>
      </w:r>
      <w:r w:rsidRPr="00914C7B">
        <w:rPr>
          <w:rStyle w:val="StyleUnderline"/>
        </w:rPr>
        <w:t>That’s more than the total net worth of the bottom 50% of Americans.</w:t>
      </w:r>
    </w:p>
    <w:p w14:paraId="46932242" w14:textId="77777777" w:rsidR="00D602C8" w:rsidRDefault="00D602C8" w:rsidP="00D602C8">
      <w:r>
        <w:t>“I think the accumulated effects of the loss of good jobs in manufacturing, stagnant wages, growing inequality, and the growing disparity between executives and managers and the workforce—all of that is fueling increases in organizing,” he says.</w:t>
      </w:r>
    </w:p>
    <w:p w14:paraId="15962621" w14:textId="77777777" w:rsidR="00D602C8" w:rsidRDefault="00D602C8" w:rsidP="00D602C8">
      <w:r>
        <w:t xml:space="preserve">Some of this labor activism was happening before the pandemic, </w:t>
      </w:r>
      <w:proofErr w:type="spellStart"/>
      <w:r>
        <w:t>Kochan</w:t>
      </w:r>
      <w:proofErr w:type="spellEnd"/>
      <w: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p>
    <w:p w14:paraId="3C4185E6" w14:textId="77777777" w:rsidR="00D602C8" w:rsidRDefault="00D602C8" w:rsidP="00D602C8">
      <w: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t>Kochan’s</w:t>
      </w:r>
      <w:proofErr w:type="spellEnd"/>
      <w:r>
        <w:t xml:space="preserve"> research.</w:t>
      </w:r>
    </w:p>
    <w:p w14:paraId="38BA8E17" w14:textId="77777777" w:rsidR="00D602C8" w:rsidRDefault="00D602C8" w:rsidP="00D602C8">
      <w:r w:rsidRPr="00574B79">
        <w:rPr>
          <w:rStyle w:val="StyleUnderline"/>
        </w:rPr>
        <w:t>The pandemic worsened working conditions for thousands of workers</w:t>
      </w:r>
      <w:r w:rsidRPr="00574B79">
        <w:t xml:space="preserve"> like </w:t>
      </w:r>
      <w:proofErr w:type="spellStart"/>
      <w:r w:rsidRPr="00574B79">
        <w:t>Deyo</w:t>
      </w:r>
      <w:proofErr w:type="spellEnd"/>
      <w:r w:rsidRPr="00574B79">
        <w:t xml:space="preserve">. Kellogg workers at a plant in Battle Creek, Mich., told the local news that they were lauded as heroes for </w:t>
      </w:r>
      <w:r w:rsidRPr="00574B79">
        <w:rPr>
          <w:rStyle w:val="StyleUnderline"/>
        </w:rPr>
        <w:t xml:space="preserve">working </w:t>
      </w:r>
      <w:proofErr w:type="gramStart"/>
      <w:r w:rsidRPr="00574B79">
        <w:rPr>
          <w:rStyle w:val="StyleUnderline"/>
        </w:rPr>
        <w:t>16 hour</w:t>
      </w:r>
      <w:proofErr w:type="gramEnd"/>
      <w:r w:rsidRPr="00574B79">
        <w:rPr>
          <w:rStyle w:val="StyleUnderline"/>
        </w:rPr>
        <w:t xml:space="preserve"> days, seven days a week during the pandemic</w:t>
      </w:r>
      <w:r w:rsidRPr="00574B79">
        <w:t xml:space="preserve">, </w:t>
      </w:r>
      <w:r w:rsidRPr="00574B79">
        <w:rPr>
          <w:rStyle w:val="StyleUnderline"/>
        </w:rPr>
        <w:t>and</w:t>
      </w:r>
      <w:r w:rsidRPr="00574B79">
        <w:t xml:space="preserve"> rather than reward them, </w:t>
      </w:r>
      <w:r w:rsidRPr="00574B79">
        <w:rPr>
          <w:rStyle w:val="StyleUnderline"/>
        </w:rPr>
        <w:t>the company recently decided to offshore some of their jobs</w:t>
      </w:r>
      <w:r w:rsidRPr="00574B79">
        <w:t>. They went on strike on Oct. 5. Musicians at the San Antonio Symphony say they voluntarily accepted an 80% pay cut last season, and that the symphony then proposed</w:t>
      </w:r>
      <w:r>
        <w:t xml:space="preserve"> first to permanently cut their pay by 50% and then to cut the number of full-time members from 72 to 42. They went on strike on Sept. 27.</w:t>
      </w:r>
    </w:p>
    <w:p w14:paraId="67E9D169" w14:textId="77777777" w:rsidR="00D602C8" w:rsidRDefault="00D602C8" w:rsidP="00D602C8">
      <w:r>
        <w:t>Do strikes work?</w:t>
      </w:r>
    </w:p>
    <w:p w14:paraId="101386CF" w14:textId="77777777" w:rsidR="00D602C8" w:rsidRPr="00574B79" w:rsidRDefault="00D602C8" w:rsidP="00D602C8">
      <w:r>
        <w:t xml:space="preserve">For their </w:t>
      </w:r>
      <w:r w:rsidRPr="00574B79">
        <w:t xml:space="preserve">part, employers say that they’re being fair, and that workers are being unreasonable. Kellogg provides workers with benefits and compensation that are among the industry’s best, a company spokesman, Kris </w:t>
      </w:r>
      <w:proofErr w:type="spellStart"/>
      <w:r w:rsidRPr="00574B79">
        <w:t>Bahner</w:t>
      </w:r>
      <w:proofErr w:type="spellEnd"/>
      <w:r w:rsidRPr="00574B79">
        <w:t>, said in a statement. The company says it has not proposed moving any jobs from the Ready to Eat Cereal plants, which are the plants where the workers are striking, as part of negotiations.</w:t>
      </w:r>
    </w:p>
    <w:p w14:paraId="5827689F" w14:textId="77777777" w:rsidR="00D602C8" w:rsidRPr="00574B79" w:rsidRDefault="00D602C8" w:rsidP="00D602C8">
      <w:r w:rsidRPr="00574B79">
        <w:t>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w:t>
      </w:r>
    </w:p>
    <w:p w14:paraId="7AE58927" w14:textId="77777777" w:rsidR="00D602C8" w:rsidRDefault="00D602C8" w:rsidP="00D602C8">
      <w:r w:rsidRPr="00574B79">
        <w:t xml:space="preserve">Carolyn Jackson, the CEO of St. Vincent’s, where </w:t>
      </w:r>
      <w:proofErr w:type="spellStart"/>
      <w:r w:rsidRPr="00574B79">
        <w:t>Deyo</w:t>
      </w:r>
      <w:proofErr w:type="spellEnd"/>
      <w:r w:rsidRPr="00574B79">
        <w:t xml:space="preserve">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w:t>
      </w:r>
      <w:r>
        <w:t>, she says. Ryan says the hospital announced it was hiring 100 permanent replacement nurses in May during a COVID-19 surge, and that the striking nurses are insisting on getting their old positions back.</w:t>
      </w:r>
    </w:p>
    <w:p w14:paraId="52CBA4DD" w14:textId="77777777" w:rsidR="00D602C8" w:rsidRPr="00574B79" w:rsidRDefault="00D602C8" w:rsidP="00D602C8">
      <w:pPr>
        <w:rPr>
          <w:rStyle w:val="StyleUnderline"/>
        </w:rPr>
      </w:pPr>
      <w:r>
        <w:t xml:space="preserve">That the hospital is not budging speaks to the fact that </w:t>
      </w:r>
      <w:r w:rsidRPr="009A63B1">
        <w:rPr>
          <w:rStyle w:val="Emphasis"/>
          <w:highlight w:val="green"/>
        </w:rPr>
        <w:t xml:space="preserve">despite </w:t>
      </w:r>
      <w:r w:rsidRPr="007F3273">
        <w:rPr>
          <w:rStyle w:val="Emphasis"/>
        </w:rPr>
        <w:t>this increase in</w:t>
      </w:r>
      <w:r w:rsidRPr="00574B79">
        <w:rPr>
          <w:rStyle w:val="Emphasis"/>
        </w:rPr>
        <w:t xml:space="preserve"> worker </w:t>
      </w:r>
      <w:r w:rsidRPr="009A63B1">
        <w:rPr>
          <w:rStyle w:val="Emphasis"/>
          <w:highlight w:val="green"/>
        </w:rPr>
        <w:t>activism, workers may not gain</w:t>
      </w:r>
      <w:r w:rsidRPr="00574B79">
        <w:rPr>
          <w:rStyle w:val="Emphasis"/>
        </w:rPr>
        <w:t xml:space="preserve"> much </w:t>
      </w:r>
      <w:r w:rsidRPr="005817E9">
        <w:rPr>
          <w:rStyle w:val="Emphasis"/>
        </w:rPr>
        <w:t>more</w:t>
      </w:r>
      <w:r w:rsidRPr="009A63B1">
        <w:rPr>
          <w:rStyle w:val="Emphasis"/>
          <w:highlight w:val="green"/>
        </w:rPr>
        <w:t xml:space="preserve"> power in the long run.</w:t>
      </w:r>
      <w:r w:rsidRPr="00574B79">
        <w:rPr>
          <w:rStyle w:val="StyleUnderline"/>
        </w:rPr>
        <w:t xml:space="preserve"> Over the last 40 years, </w:t>
      </w:r>
      <w:r w:rsidRPr="009A63B1">
        <w:rPr>
          <w:rStyle w:val="Emphasis"/>
          <w:highlight w:val="green"/>
        </w:rPr>
        <w:t>the government has made it</w:t>
      </w:r>
      <w:r w:rsidRPr="00574B79">
        <w:rPr>
          <w:rStyle w:val="Emphasis"/>
        </w:rPr>
        <w:t xml:space="preserve"> much </w:t>
      </w:r>
      <w:r w:rsidRPr="009A63B1">
        <w:rPr>
          <w:rStyle w:val="Emphasis"/>
          <w:highlight w:val="green"/>
        </w:rPr>
        <w:t xml:space="preserve">more difficult </w:t>
      </w:r>
      <w:r w:rsidRPr="005817E9">
        <w:rPr>
          <w:rStyle w:val="Emphasis"/>
        </w:rPr>
        <w:t>for workers</w:t>
      </w:r>
      <w:r w:rsidRPr="009A63B1">
        <w:rPr>
          <w:rStyle w:val="Emphasis"/>
          <w:highlight w:val="green"/>
        </w:rPr>
        <w:t xml:space="preserve"> to</w:t>
      </w:r>
      <w:r w:rsidRPr="00574B79">
        <w:rPr>
          <w:rStyle w:val="StyleUnderline"/>
        </w:rPr>
        <w:t xml:space="preserve"> both form unions and to </w:t>
      </w:r>
      <w:r w:rsidRPr="009A63B1">
        <w:rPr>
          <w:rStyle w:val="Emphasis"/>
          <w:highlight w:val="green"/>
        </w:rPr>
        <w:t>strike</w:t>
      </w:r>
      <w:r>
        <w:t xml:space="preserve">, says Heidi </w:t>
      </w:r>
      <w:proofErr w:type="spellStart"/>
      <w:r>
        <w:t>Shierholz</w:t>
      </w:r>
      <w:proofErr w:type="spellEnd"/>
      <w:r>
        <w:t xml:space="preserve">, the president of the Economic Policy Institute, a progressive think tank. </w:t>
      </w:r>
      <w:r w:rsidRPr="009A63B1">
        <w:rPr>
          <w:rStyle w:val="StyleUnderline"/>
          <w:highlight w:val="green"/>
        </w:rPr>
        <w:lastRenderedPageBreak/>
        <w:t>Amazon was able to</w:t>
      </w:r>
      <w:r w:rsidRPr="00574B79">
        <w:rPr>
          <w:rStyle w:val="StyleUnderline"/>
        </w:rPr>
        <w:t xml:space="preserve"> effectively </w:t>
      </w:r>
      <w:r w:rsidRPr="009A63B1">
        <w:rPr>
          <w:rStyle w:val="StyleUnderline"/>
          <w:highlight w:val="green"/>
        </w:rPr>
        <w:t xml:space="preserve">interfere in a union vote </w:t>
      </w:r>
      <w:r w:rsidRPr="007F3273">
        <w:rPr>
          <w:rStyle w:val="StyleUnderline"/>
        </w:rPr>
        <w:t>among its workers</w:t>
      </w:r>
      <w:r w:rsidRPr="00574B79">
        <w:rPr>
          <w:rStyle w:val="StyleUnderline"/>
        </w:rPr>
        <w:t xml:space="preserve"> this spring, she says, </w:t>
      </w:r>
      <w:r w:rsidRPr="009A63B1">
        <w:rPr>
          <w:rStyle w:val="StyleUnderline"/>
          <w:highlight w:val="green"/>
        </w:rPr>
        <w:t>preventing the union from succeeding.</w:t>
      </w:r>
    </w:p>
    <w:p w14:paraId="69808A53" w14:textId="77777777" w:rsidR="00D602C8" w:rsidRDefault="00D602C8" w:rsidP="00D602C8">
      <w:r>
        <w:t xml:space="preserve">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w:t>
      </w:r>
      <w:r w:rsidRPr="007F3273">
        <w:rPr>
          <w:rStyle w:val="StyleUnderline"/>
        </w:rPr>
        <w:t>Labor has support at the state and local levels</w:t>
      </w:r>
      <w: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w:t>
      </w:r>
    </w:p>
    <w:p w14:paraId="03477C68" w14:textId="77777777" w:rsidR="00D602C8" w:rsidRDefault="00D602C8" w:rsidP="00D602C8">
      <w:r w:rsidRPr="005817E9">
        <w:rPr>
          <w:rStyle w:val="StyleUnderline"/>
        </w:rPr>
        <w:t>But</w:t>
      </w:r>
      <w:r w:rsidRPr="00914C7B">
        <w:rPr>
          <w:rStyle w:val="StyleUnderline"/>
        </w:rPr>
        <w:t xml:space="preserve"> even </w:t>
      </w:r>
      <w:r w:rsidRPr="005817E9">
        <w:rPr>
          <w:rStyle w:val="StyleUnderline"/>
        </w:rPr>
        <w:t>that support may not be enough to force a widespread change of working conditions</w:t>
      </w:r>
      <w:r w:rsidRPr="00914C7B">
        <w:rPr>
          <w:rStyle w:val="StyleUnderline"/>
        </w:rPr>
        <w:t xml:space="preserve"> in an </w:t>
      </w:r>
      <w:r w:rsidRPr="00574B79">
        <w:rPr>
          <w:rStyle w:val="StyleUnderline"/>
        </w:rPr>
        <w:t>economy where employees haven’t had much leverage since before the Great Recession, or earlier. Even some of</w:t>
      </w:r>
      <w:r w:rsidRPr="00914C7B">
        <w:rPr>
          <w:rStyle w:val="StyleUnderline"/>
        </w:rPr>
        <w:t xml:space="preserve"> the </w:t>
      </w:r>
      <w:r w:rsidRPr="009A63B1">
        <w:rPr>
          <w:rStyle w:val="Emphasis"/>
          <w:highlight w:val="green"/>
        </w:rPr>
        <w:t>recent strikes haven’t led to workers’ desired outcomes.</w:t>
      </w:r>
      <w:r w:rsidRPr="00574B79">
        <w:t xml:space="preserve"> </w:t>
      </w:r>
      <w:r>
        <w:t xml:space="preserve">A five-week Nabisco strike recently ended with many of workers’ demands met, for instance, but </w:t>
      </w:r>
      <w:r w:rsidRPr="00914C7B">
        <w:rPr>
          <w:rStyle w:val="StyleUnderline"/>
        </w:rPr>
        <w:t>the company still won the ability to pay weekend workers less than they do currently</w:t>
      </w:r>
      <w:r>
        <w:t>.</w:t>
      </w:r>
    </w:p>
    <w:p w14:paraId="687C449F" w14:textId="77777777" w:rsidR="00D602C8" w:rsidRDefault="00D602C8" w:rsidP="00D602C8">
      <w:r>
        <w:t xml:space="preserve">As for Jess </w:t>
      </w:r>
      <w:proofErr w:type="spellStart"/>
      <w:r>
        <w:t>Deyo</w:t>
      </w:r>
      <w:proofErr w:type="spellEnd"/>
      <w:r>
        <w:t xml:space="preserve"> and the Worcester nurses, many have been forced to move on. After </w:t>
      </w:r>
      <w:proofErr w:type="spellStart"/>
      <w:r>
        <w:t>Deyo’s</w:t>
      </w:r>
      <w:proofErr w:type="spellEnd"/>
      <w:r>
        <w:t xml:space="preserve">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better and she finally feels respected. But she makes $13 less an hour.</w:t>
      </w:r>
    </w:p>
    <w:p w14:paraId="0261735D" w14:textId="77777777" w:rsidR="00D602C8" w:rsidRDefault="00D602C8" w:rsidP="00D602C8">
      <w:pPr>
        <w:pStyle w:val="Heading4"/>
      </w:pPr>
      <w:r>
        <w:t xml:space="preserve">Strikes are key to </w:t>
      </w:r>
      <w:r w:rsidRPr="00DC794B">
        <w:t>revitalizing</w:t>
      </w:r>
      <w:r>
        <w:t xml:space="preserve"> </w:t>
      </w:r>
      <w:r w:rsidRPr="00DC794B">
        <w:rPr>
          <w:u w:val="single"/>
        </w:rPr>
        <w:t>labor unions</w:t>
      </w:r>
      <w:r>
        <w:rPr>
          <w:u w:val="single"/>
        </w:rPr>
        <w:t>.</w:t>
      </w:r>
      <w:r>
        <w:t xml:space="preserve"> </w:t>
      </w:r>
    </w:p>
    <w:p w14:paraId="6F937AF8" w14:textId="77777777" w:rsidR="00D602C8" w:rsidRPr="00E67753" w:rsidRDefault="00D602C8" w:rsidP="00D602C8">
      <w:r w:rsidRPr="00E67753">
        <w:rPr>
          <w:rStyle w:val="Style13ptBold"/>
        </w:rPr>
        <w:t>Bahn 19</w:t>
      </w:r>
      <w:r>
        <w:t xml:space="preserve"> [(Kate, </w:t>
      </w:r>
      <w:r w:rsidRPr="00E67753">
        <w:t>the director of labor market policy and interim chief economist at the Washington Center for Equitable Growth</w:t>
      </w:r>
      <w:r>
        <w:t>) “</w:t>
      </w:r>
      <w:r w:rsidRPr="00E67753">
        <w:t>The once and future role of strikes in ensuring U.S. worker power</w:t>
      </w:r>
      <w:r>
        <w:t xml:space="preserve">” Washington Center for Equitable Growth, 8/29/19. </w:t>
      </w:r>
      <w:r w:rsidRPr="0031710D">
        <w:t>https://equitablegrowth.org/the-once-and-future-role-of-strikes-in-ensuring-u-s-worker-power/</w:t>
      </w:r>
      <w:r>
        <w:t xml:space="preserve">] RR </w:t>
      </w:r>
    </w:p>
    <w:p w14:paraId="07E1612E" w14:textId="77777777" w:rsidR="00D602C8" w:rsidRPr="00E67753" w:rsidRDefault="00D602C8" w:rsidP="00D602C8">
      <w:pPr>
        <w:rPr>
          <w:rStyle w:val="StyleUnderline"/>
        </w:rPr>
      </w:pPr>
      <w:r>
        <w:t xml:space="preserve">At the same time, there is an increasing consensus today that </w:t>
      </w:r>
      <w:r w:rsidRPr="009A63B1">
        <w:rPr>
          <w:rStyle w:val="Emphasis"/>
          <w:highlight w:val="green"/>
        </w:rPr>
        <w:t xml:space="preserve">unions </w:t>
      </w:r>
      <w:r w:rsidRPr="00E67753">
        <w:rPr>
          <w:rStyle w:val="Emphasis"/>
        </w:rPr>
        <w:t xml:space="preserve">are a positive force for </w:t>
      </w:r>
      <w:r w:rsidRPr="009A63B1">
        <w:rPr>
          <w:rStyle w:val="Emphasis"/>
          <w:highlight w:val="green"/>
        </w:rPr>
        <w:t>increas</w:t>
      </w:r>
      <w:r w:rsidRPr="00E67753">
        <w:rPr>
          <w:rStyle w:val="Emphasis"/>
        </w:rPr>
        <w:t xml:space="preserve">ing </w:t>
      </w:r>
      <w:r w:rsidRPr="009A63B1">
        <w:rPr>
          <w:rStyle w:val="Emphasis"/>
          <w:highlight w:val="green"/>
        </w:rPr>
        <w:t>worker power and balanc</w:t>
      </w:r>
      <w:r w:rsidRPr="00E67753">
        <w:rPr>
          <w:rStyle w:val="Emphasis"/>
        </w:rPr>
        <w:t>ing</w:t>
      </w:r>
      <w:r w:rsidRPr="009A63B1">
        <w:rPr>
          <w:rStyle w:val="Emphasis"/>
          <w:highlight w:val="green"/>
        </w:rPr>
        <w:t xml:space="preserve"> against economic inequality</w:t>
      </w:r>
      <w:r>
        <w:t xml:space="preserve">. In polling of support for unions and specific aspects of collective bargaining, Equitable Growth grantee Alex Hertel-Fernandez of Columbia University, along with William Kimball and Thomas </w:t>
      </w:r>
      <w:proofErr w:type="spellStart"/>
      <w:r>
        <w:t>Kochan</w:t>
      </w:r>
      <w:proofErr w:type="spellEnd"/>
      <w:r>
        <w:t xml:space="preserve"> of the Massachusetts Institute of Technology, find that </w:t>
      </w:r>
      <w:r w:rsidRPr="00E67753">
        <w:rPr>
          <w:rStyle w:val="StyleUnderline"/>
        </w:rPr>
        <w:t>support for unions has grown overall, with nearly half of U.S. workers</w:t>
      </w:r>
      <w:r>
        <w:t xml:space="preserve"> in 2018 </w:t>
      </w:r>
      <w:r w:rsidRPr="00E67753">
        <w:rPr>
          <w:rStyle w:val="StyleUnderline"/>
        </w:rPr>
        <w:t>saying they would vote for a union if given the opportunity</w:t>
      </w:r>
      <w:r>
        <w:t xml:space="preserve">. This is a significant increase from one-third of workers supporting unionization in 1995. According to </w:t>
      </w:r>
      <w:r w:rsidRPr="0031710D">
        <w:t xml:space="preserve">their research, </w:t>
      </w:r>
      <w:r w:rsidRPr="0031710D">
        <w:rPr>
          <w:rStyle w:val="StyleUnderline"/>
        </w:rPr>
        <w:t>workers primarily value unions’ role in collective bargaining and ensuring access to benefits such as healthcare, retirement, and unemployment insu</w:t>
      </w:r>
      <w:r w:rsidRPr="00E67753">
        <w:rPr>
          <w:rStyle w:val="StyleUnderline"/>
        </w:rPr>
        <w:t>rance.</w:t>
      </w:r>
    </w:p>
    <w:p w14:paraId="6C59C719" w14:textId="77777777" w:rsidR="00D602C8" w:rsidRPr="00E67753" w:rsidRDefault="00D602C8" w:rsidP="00D602C8">
      <w:pPr>
        <w:rPr>
          <w:rStyle w:val="StyleUnderline"/>
        </w:rPr>
      </w:pPr>
      <w:r w:rsidRPr="009A63B1">
        <w:rPr>
          <w:rStyle w:val="Emphasis"/>
          <w:highlight w:val="green"/>
        </w:rPr>
        <w:t>Strikes have</w:t>
      </w:r>
      <w:r w:rsidRPr="0031710D">
        <w:rPr>
          <w:rStyle w:val="Emphasis"/>
        </w:rPr>
        <w:t xml:space="preserve"> historically </w:t>
      </w:r>
      <w:r w:rsidRPr="009A63B1">
        <w:rPr>
          <w:rStyle w:val="Emphasis"/>
          <w:highlight w:val="green"/>
        </w:rPr>
        <w:t>been</w:t>
      </w:r>
      <w:r w:rsidRPr="0031710D">
        <w:rPr>
          <w:rStyle w:val="Emphasis"/>
        </w:rPr>
        <w:t xml:space="preserve"> one of </w:t>
      </w:r>
      <w:r w:rsidRPr="009A63B1">
        <w:rPr>
          <w:rStyle w:val="Emphasis"/>
          <w:highlight w:val="green"/>
        </w:rPr>
        <w:t>the strongest tools used by unions to ensure</w:t>
      </w:r>
      <w:r w:rsidRPr="0031710D">
        <w:rPr>
          <w:rStyle w:val="Emphasis"/>
        </w:rPr>
        <w:t xml:space="preserve"> they have power to engage in </w:t>
      </w:r>
      <w:r w:rsidRPr="009A63B1">
        <w:rPr>
          <w:rStyle w:val="Emphasis"/>
          <w:highlight w:val="green"/>
        </w:rPr>
        <w:t>collective bargaining.</w:t>
      </w:r>
      <w:r w:rsidRPr="0031710D">
        <w:t xml:space="preserve"> </w:t>
      </w:r>
      <w:r>
        <w:t xml:space="preserve">But striking was viewed as a negative attribute in the survey done by Hertel-Fernandez, Kimball, and </w:t>
      </w:r>
      <w:proofErr w:type="spellStart"/>
      <w:r>
        <w:t>Kochan</w:t>
      </w:r>
      <w:proofErr w:type="spellEnd"/>
      <w:r>
        <w:t xml:space="preserve">. Yet, </w:t>
      </w:r>
      <w:r w:rsidRPr="00E67753">
        <w:rPr>
          <w:rStyle w:val="StyleUnderline"/>
        </w:rPr>
        <w:t>when they presented workers with the hypothetical choice of a union exercising strike power with other attributes of unions, such as collective bargaining, support increased.</w:t>
      </w:r>
    </w:p>
    <w:p w14:paraId="4B37FC6C" w14:textId="77777777" w:rsidR="00D602C8" w:rsidRDefault="00D602C8" w:rsidP="00D602C8">
      <w:r>
        <w:lastRenderedPageBreak/>
        <w:t xml:space="preserve">But strikes, of course, do not take place in a bubble. </w:t>
      </w:r>
      <w:r w:rsidRPr="00E67753">
        <w:rPr>
          <w:rStyle w:val="StyleUnderline"/>
        </w:rPr>
        <w:t xml:space="preserve">The wider climate of </w:t>
      </w:r>
      <w:r w:rsidRPr="009A63B1">
        <w:rPr>
          <w:rStyle w:val="StyleUnderline"/>
          <w:highlight w:val="green"/>
        </w:rPr>
        <w:t xml:space="preserve">worker </w:t>
      </w:r>
      <w:r w:rsidRPr="00E67753">
        <w:rPr>
          <w:rStyle w:val="StyleUnderline"/>
        </w:rPr>
        <w:t xml:space="preserve">bargaining power and </w:t>
      </w:r>
      <w:r w:rsidRPr="009A63B1">
        <w:rPr>
          <w:rStyle w:val="StyleUnderline"/>
          <w:highlight w:val="green"/>
        </w:rPr>
        <w:t>institutions</w:t>
      </w:r>
      <w:r w:rsidRPr="00E67753">
        <w:rPr>
          <w:rStyle w:val="StyleUnderline"/>
        </w:rPr>
        <w:t xml:space="preserve"> </w:t>
      </w:r>
      <w:r w:rsidRPr="009A63B1">
        <w:rPr>
          <w:rStyle w:val="StyleUnderline"/>
          <w:highlight w:val="green"/>
        </w:rPr>
        <w:t>that support labor organizing</w:t>
      </w:r>
      <w:r w:rsidRPr="00E67753">
        <w:rPr>
          <w:rStyle w:val="StyleUnderline"/>
        </w:rPr>
        <w:t xml:space="preserve"> </w:t>
      </w:r>
      <w:r w:rsidRPr="009A63B1">
        <w:rPr>
          <w:rStyle w:val="StyleUnderline"/>
          <w:highlight w:val="green"/>
        </w:rPr>
        <w:t>plays a role in making</w:t>
      </w:r>
      <w:r w:rsidRPr="00E67753">
        <w:rPr>
          <w:rStyle w:val="StyleUnderline"/>
        </w:rPr>
        <w:t xml:space="preserve"> </w:t>
      </w:r>
      <w:r w:rsidRPr="009A63B1">
        <w:rPr>
          <w:rStyle w:val="StyleUnderline"/>
          <w:highlight w:val="green"/>
        </w:rPr>
        <w:t>this</w:t>
      </w:r>
      <w:r w:rsidRPr="00E67753">
        <w:rPr>
          <w:rStyle w:val="StyleUnderline"/>
        </w:rPr>
        <w:t xml:space="preserve"> historically crucial </w:t>
      </w:r>
      <w:r w:rsidRPr="009A63B1">
        <w:rPr>
          <w:rStyle w:val="StyleUnderline"/>
          <w:highlight w:val="green"/>
        </w:rPr>
        <w:t xml:space="preserve">tool effective </w:t>
      </w:r>
      <w:r w:rsidRPr="005817E9">
        <w:rPr>
          <w:rStyle w:val="StyleUnderline"/>
        </w:rPr>
        <w:t>again</w:t>
      </w:r>
      <w:r w:rsidRPr="00E67753">
        <w:rPr>
          <w:rStyle w:val="StyleUnderline"/>
        </w:rPr>
        <w:t>. So, too, does the power of employers to resist these organizing efforts</w:t>
      </w:r>
      <w:r>
        <w:t xml:space="preserve"> when the labor market lacks competition </w:t>
      </w:r>
      <w:r w:rsidRPr="00E67753">
        <w:rPr>
          <w:rStyle w:val="StyleUnderline"/>
        </w:rPr>
        <w:t>that would increase worker bargaining power.</w:t>
      </w:r>
    </w:p>
    <w:p w14:paraId="3DDB9C44" w14:textId="77777777" w:rsidR="00D602C8" w:rsidRDefault="00D602C8" w:rsidP="00D602C8">
      <w:pPr>
        <w:pStyle w:val="Heading4"/>
      </w:pPr>
      <w:r>
        <w:t>Labor shortages now are because of low wages— unions reverse that by allowing for bargaining.</w:t>
      </w:r>
    </w:p>
    <w:p w14:paraId="2D06BF29" w14:textId="77777777" w:rsidR="00D602C8" w:rsidRPr="007F3273" w:rsidRDefault="00D602C8" w:rsidP="00D602C8">
      <w:proofErr w:type="spellStart"/>
      <w:r>
        <w:rPr>
          <w:rStyle w:val="Style13ptBold"/>
        </w:rPr>
        <w:t>Lopezlira</w:t>
      </w:r>
      <w:proofErr w:type="spellEnd"/>
      <w:r>
        <w:rPr>
          <w:rStyle w:val="Style13ptBold"/>
        </w:rPr>
        <w:t xml:space="preserve"> &amp; Jacobs 9/3 </w:t>
      </w:r>
      <w:r w:rsidRPr="007F3273">
        <w:t>[(Enrique, is the director of the Low-Wage Work program at the UC Berkeley Labor Center. He is a labor economist, directing and conducting research on how policies affect working families, with a particular focus on how these policies impact racial and gender equity.</w:t>
      </w:r>
      <w:r>
        <w:t xml:space="preserve"> Doctorate in Economics from Howard University</w:t>
      </w:r>
      <w:r w:rsidRPr="007F3273">
        <w:t xml:space="preserve">) (Ken, the chair of the University of California, Berkeley Center for Labor Research and Education, where he has been a labor specialist since 2002.) “Don’t Mistake the Disappointing Jobs Numbers for a Labor Shortage,” Barron’s, 9/3/21. </w:t>
      </w:r>
      <w:hyperlink r:id="rId10" w:history="1">
        <w:r w:rsidRPr="007F3273">
          <w:rPr>
            <w:rStyle w:val="Hyperlink"/>
          </w:rPr>
          <w:t>https://www.barrons.com/articles/dont-mistake-the-disappointing-jobs-numbers-for-a-labor-shortage-51630698151</w:t>
        </w:r>
      </w:hyperlink>
      <w:r w:rsidRPr="007F3273">
        <w:t>] RR</w:t>
      </w:r>
    </w:p>
    <w:p w14:paraId="76E0554B" w14:textId="77777777" w:rsidR="00D602C8" w:rsidRPr="007F3273" w:rsidRDefault="00D602C8" w:rsidP="00D602C8">
      <w:pPr>
        <w:rPr>
          <w:rStyle w:val="StyleUnderline"/>
        </w:rPr>
      </w:pPr>
      <w:r>
        <w:t>Today’s jobs report shows a complicated picture for workers</w:t>
      </w:r>
      <w:r w:rsidRPr="007F3273">
        <w:rPr>
          <w:rStyle w:val="StyleUnderline"/>
        </w:rPr>
        <w:t>. The economy added only 235,000</w:t>
      </w:r>
      <w:r>
        <w:t xml:space="preserve"> jobs in August, </w:t>
      </w:r>
      <w:r w:rsidRPr="007F3273">
        <w:rPr>
          <w:rStyle w:val="StyleUnderline"/>
        </w:rPr>
        <w:t>despite near-record vacancies</w:t>
      </w:r>
      <w:r>
        <w:t xml:space="preserve">, while hourly wages grew faster than expected. </w:t>
      </w:r>
      <w:r w:rsidRPr="007F3273">
        <w:rPr>
          <w:rStyle w:val="StyleUnderline"/>
        </w:rPr>
        <w:t>But hold off a moment before calling it a labor shortage.</w:t>
      </w:r>
    </w:p>
    <w:p w14:paraId="17351071" w14:textId="77777777" w:rsidR="00D602C8" w:rsidRPr="007F3273" w:rsidRDefault="00D602C8" w:rsidP="00D602C8">
      <w:pPr>
        <w:rPr>
          <w:rStyle w:val="StyleUnderline"/>
        </w:rPr>
      </w:pPr>
      <w:r>
        <w:t xml:space="preserve">Yes, </w:t>
      </w:r>
      <w:r w:rsidRPr="007F3273">
        <w:rPr>
          <w:rStyle w:val="StyleUnderline"/>
        </w:rPr>
        <w:t xml:space="preserve">some </w:t>
      </w:r>
      <w:r w:rsidRPr="007F3273">
        <w:rPr>
          <w:rStyle w:val="StyleUnderline"/>
          <w:highlight w:val="green"/>
        </w:rPr>
        <w:t>employers are</w:t>
      </w:r>
      <w:r w:rsidRPr="007F3273">
        <w:rPr>
          <w:rStyle w:val="StyleUnderline"/>
        </w:rPr>
        <w:t xml:space="preserve"> </w:t>
      </w:r>
      <w:r w:rsidRPr="007F3273">
        <w:rPr>
          <w:rStyle w:val="StyleUnderline"/>
          <w:highlight w:val="green"/>
        </w:rPr>
        <w:t>experiencing difficulty filling jobs</w:t>
      </w:r>
      <w:r w:rsidRPr="007F3273">
        <w:rPr>
          <w:rStyle w:val="StyleUnderline"/>
        </w:rPr>
        <w:t xml:space="preserve"> as the economy begins to recover from the effects of the pandemic</w:t>
      </w:r>
      <w:r>
        <w:t xml:space="preserve">. </w:t>
      </w:r>
      <w:r w:rsidRPr="007F3273">
        <w:rPr>
          <w:rStyle w:val="StyleUnderline"/>
        </w:rPr>
        <w:t>But this alone is just one part of the picture</w:t>
      </w:r>
      <w:r>
        <w:t xml:space="preserve">. </w:t>
      </w:r>
      <w:r w:rsidRPr="007F3273">
        <w:rPr>
          <w:rStyle w:val="StyleUnderline"/>
        </w:rPr>
        <w:t xml:space="preserve">A labor shortage means there aren’t enough workers, and that is simply not the current case. While </w:t>
      </w:r>
      <w:r w:rsidRPr="0075291B">
        <w:rPr>
          <w:rStyle w:val="StyleUnderline"/>
        </w:rPr>
        <w:t>there are plenty of workers available</w:t>
      </w:r>
      <w:r w:rsidRPr="007F3273">
        <w:rPr>
          <w:rStyle w:val="StyleUnderline"/>
        </w:rPr>
        <w:t xml:space="preserve">, there are far fewer available, willing, and able to work at the current wages being offered. </w:t>
      </w:r>
      <w:r w:rsidRPr="007F3273">
        <w:rPr>
          <w:rStyle w:val="Emphasis"/>
        </w:rPr>
        <w:t xml:space="preserve">In other words, it isn’t that demand for workers is too high, </w:t>
      </w:r>
      <w:r w:rsidRPr="005817E9">
        <w:rPr>
          <w:rStyle w:val="Emphasis"/>
        </w:rPr>
        <w:t>it’s that</w:t>
      </w:r>
      <w:r w:rsidRPr="007F3273">
        <w:rPr>
          <w:rStyle w:val="Emphasis"/>
        </w:rPr>
        <w:t xml:space="preserve"> </w:t>
      </w:r>
      <w:r w:rsidRPr="007F3273">
        <w:rPr>
          <w:rStyle w:val="Emphasis"/>
          <w:highlight w:val="green"/>
        </w:rPr>
        <w:t>wages are too low</w:t>
      </w:r>
      <w:r w:rsidRPr="007F3273">
        <w:rPr>
          <w:rStyle w:val="StyleUnderline"/>
          <w:highlight w:val="green"/>
        </w:rPr>
        <w:t>.</w:t>
      </w:r>
    </w:p>
    <w:p w14:paraId="69C46BA2" w14:textId="77777777" w:rsidR="00D602C8" w:rsidRPr="007F3273" w:rsidRDefault="00D602C8" w:rsidP="00D602C8">
      <w:pPr>
        <w:rPr>
          <w:rStyle w:val="Emphasis"/>
        </w:rPr>
      </w:pPr>
      <w:r w:rsidRPr="007F3273">
        <w:t>While it is true that wages have increased recently</w:t>
      </w:r>
      <w:r>
        <w:t xml:space="preserve"> for some workers, </w:t>
      </w:r>
      <w:r w:rsidRPr="007F3273">
        <w:rPr>
          <w:rStyle w:val="StyleUnderline"/>
        </w:rPr>
        <w:t>it would be incorrect</w:t>
      </w:r>
      <w:r>
        <w:t xml:space="preserve"> to believe that </w:t>
      </w:r>
      <w:r w:rsidRPr="007F3273">
        <w:rPr>
          <w:rStyle w:val="StyleUnderline"/>
        </w:rPr>
        <w:t>all workers</w:t>
      </w:r>
      <w:r>
        <w:t xml:space="preserve"> </w:t>
      </w:r>
      <w:r w:rsidRPr="007F3273">
        <w:rPr>
          <w:rStyle w:val="StyleUnderline"/>
        </w:rPr>
        <w:t>now enjoy higher wages and greater bargaining power with employers</w:t>
      </w:r>
      <w:r>
        <w:t xml:space="preserve">. Unfortunately, the truth is </w:t>
      </w:r>
      <w:r w:rsidRPr="007F3273">
        <w:rPr>
          <w:rStyle w:val="Emphasis"/>
          <w:highlight w:val="green"/>
        </w:rPr>
        <w:t>millions of workers</w:t>
      </w:r>
      <w:r w:rsidRPr="007F3273">
        <w:rPr>
          <w:rStyle w:val="Emphasis"/>
        </w:rPr>
        <w:t xml:space="preserve"> continue to </w:t>
      </w:r>
      <w:r w:rsidRPr="007F3273">
        <w:rPr>
          <w:rStyle w:val="Emphasis"/>
          <w:highlight w:val="green"/>
        </w:rPr>
        <w:t>earn low wages</w:t>
      </w:r>
      <w:r w:rsidRPr="007F3273">
        <w:rPr>
          <w:rStyle w:val="Emphasis"/>
        </w:rPr>
        <w:t xml:space="preserve"> that make it nearly impossible for them to make ends meet.</w:t>
      </w:r>
    </w:p>
    <w:p w14:paraId="2F62029D" w14:textId="77777777" w:rsidR="00D602C8" w:rsidRPr="007F3273" w:rsidRDefault="00D602C8" w:rsidP="00D602C8">
      <w:pPr>
        <w:rPr>
          <w:rStyle w:val="StyleUnderline"/>
        </w:rPr>
      </w:pPr>
      <w:r w:rsidRPr="0075291B">
        <w:rPr>
          <w:rStyle w:val="StyleUnderline"/>
        </w:rPr>
        <w:t>The pandemic</w:t>
      </w:r>
      <w:r w:rsidRPr="007F3273">
        <w:rPr>
          <w:rStyle w:val="StyleUnderline"/>
        </w:rPr>
        <w:t xml:space="preserve"> has </w:t>
      </w:r>
      <w:r w:rsidRPr="0075291B">
        <w:rPr>
          <w:rStyle w:val="StyleUnderline"/>
        </w:rPr>
        <w:t>made the economic situation</w:t>
      </w:r>
      <w:r w:rsidRPr="007F3273">
        <w:rPr>
          <w:rStyle w:val="StyleUnderline"/>
        </w:rPr>
        <w:t xml:space="preserve"> for low-wage workers </w:t>
      </w:r>
      <w:proofErr w:type="gramStart"/>
      <w:r w:rsidRPr="0075291B">
        <w:rPr>
          <w:rStyle w:val="StyleUnderline"/>
        </w:rPr>
        <w:t>more dire</w:t>
      </w:r>
      <w:proofErr w:type="gramEnd"/>
      <w:r>
        <w:t xml:space="preserve">, but </w:t>
      </w:r>
      <w:r w:rsidRPr="007F3273">
        <w:rPr>
          <w:rStyle w:val="StyleUnderline"/>
        </w:rPr>
        <w:t>typical workers’ pay has been growing very slowly over the last 40 years</w:t>
      </w:r>
      <w:r>
        <w:t xml:space="preserve">. </w:t>
      </w:r>
      <w:r w:rsidRPr="007F3273">
        <w:rPr>
          <w:rStyle w:val="StyleUnderline"/>
        </w:rPr>
        <w:t>Economic theory</w:t>
      </w:r>
      <w:r>
        <w:t xml:space="preserve"> </w:t>
      </w:r>
      <w:r w:rsidRPr="007F3273">
        <w:rPr>
          <w:rStyle w:val="StyleUnderline"/>
        </w:rPr>
        <w:t xml:space="preserve">states </w:t>
      </w:r>
      <w:r w:rsidRPr="004C02E8">
        <w:rPr>
          <w:rStyle w:val="StyleUnderline"/>
        </w:rPr>
        <w:t>wages are tied to productivity</w:t>
      </w:r>
      <w:r w:rsidRPr="004C02E8">
        <w:t>,</w:t>
      </w:r>
      <w:r>
        <w:t xml:space="preserve"> but this is only in theory. The reality is that </w:t>
      </w:r>
      <w:r w:rsidRPr="007F3273">
        <w:rPr>
          <w:rStyle w:val="StyleUnderline"/>
        </w:rPr>
        <w:t xml:space="preserve">since 1979 </w:t>
      </w:r>
      <w:r w:rsidRPr="007F3273">
        <w:rPr>
          <w:rStyle w:val="Emphasis"/>
          <w:highlight w:val="green"/>
        </w:rPr>
        <w:t>the gap between pay and worker productivity</w:t>
      </w:r>
      <w:r w:rsidRPr="007F3273">
        <w:rPr>
          <w:rStyle w:val="Emphasis"/>
        </w:rPr>
        <w:t xml:space="preserve"> has </w:t>
      </w:r>
      <w:r w:rsidRPr="007F3273">
        <w:rPr>
          <w:rStyle w:val="Emphasis"/>
          <w:highlight w:val="green"/>
        </w:rPr>
        <w:t>widened significantly</w:t>
      </w:r>
      <w:r>
        <w:t xml:space="preserve">, with productivity growing 62% over this period, while wages only grew by 18%. But if </w:t>
      </w:r>
      <w:r w:rsidRPr="007F3273">
        <w:rPr>
          <w:rStyle w:val="StyleUnderline"/>
        </w:rPr>
        <w:t>workers are more productive than ever before</w:t>
      </w:r>
      <w:r>
        <w:t xml:space="preserve">, why have they received few of the benefits of this increased productivity? The answer is that </w:t>
      </w:r>
      <w:r w:rsidRPr="007F3273">
        <w:rPr>
          <w:rStyle w:val="StyleUnderline"/>
        </w:rPr>
        <w:t xml:space="preserve">a greater share of the gains </w:t>
      </w:r>
      <w:proofErr w:type="gramStart"/>
      <w:r w:rsidRPr="007F3273">
        <w:rPr>
          <w:rStyle w:val="StyleUnderline"/>
        </w:rPr>
        <w:t>are</w:t>
      </w:r>
      <w:proofErr w:type="gramEnd"/>
      <w:r w:rsidRPr="007F3273">
        <w:rPr>
          <w:rStyle w:val="StyleUnderline"/>
        </w:rPr>
        <w:t xml:space="preserve"> going to those at the top</w:t>
      </w:r>
      <w:r>
        <w:t xml:space="preserve">—through higher salaries at the high end of the income distribution, as well as ever-larger corporate profits. And this has been made even worse by the pandemic, during which the net worth of </w:t>
      </w:r>
      <w:r w:rsidRPr="007F3273">
        <w:rPr>
          <w:rStyle w:val="StyleUnderline"/>
        </w:rPr>
        <w:t>billionaires in the U.S. increased by $1 trillion</w:t>
      </w:r>
      <w:r>
        <w:t xml:space="preserve"> at the same time that </w:t>
      </w:r>
      <w:r w:rsidRPr="007F3273">
        <w:rPr>
          <w:rStyle w:val="StyleUnderline"/>
        </w:rPr>
        <w:t>20 million workers lost their jobs.</w:t>
      </w:r>
    </w:p>
    <w:p w14:paraId="5E0B15ED" w14:textId="77777777" w:rsidR="00D602C8" w:rsidRDefault="00D602C8" w:rsidP="00D602C8">
      <w:r>
        <w:lastRenderedPageBreak/>
        <w:t>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w:t>
      </w:r>
    </w:p>
    <w:p w14:paraId="6A551D95" w14:textId="77777777" w:rsidR="00D602C8" w:rsidRDefault="00D602C8" w:rsidP="00D602C8">
      <w:r w:rsidRPr="007F3273">
        <w:rPr>
          <w:rStyle w:val="StyleUnderline"/>
          <w:highlight w:val="green"/>
        </w:rPr>
        <w:t>Even with</w:t>
      </w:r>
      <w:r w:rsidRPr="007F3273">
        <w:rPr>
          <w:rStyle w:val="StyleUnderline"/>
        </w:rPr>
        <w:t xml:space="preserve"> these </w:t>
      </w:r>
      <w:r w:rsidRPr="007F3273">
        <w:rPr>
          <w:rStyle w:val="StyleUnderline"/>
          <w:highlight w:val="green"/>
        </w:rPr>
        <w:t>wage increases</w:t>
      </w:r>
      <w:r w:rsidRPr="007F3273">
        <w:rPr>
          <w:highlight w:val="green"/>
        </w:rPr>
        <w:t>,</w:t>
      </w:r>
      <w:r>
        <w:t xml:space="preserve"> real </w:t>
      </w:r>
      <w:r w:rsidRPr="007F3273">
        <w:rPr>
          <w:rStyle w:val="StyleUnderline"/>
        </w:rPr>
        <w:t xml:space="preserve">wages for these service-sector workers have rebounded only to </w:t>
      </w:r>
      <w:proofErr w:type="spellStart"/>
      <w:r w:rsidRPr="007F3273">
        <w:rPr>
          <w:rStyle w:val="StyleUnderline"/>
        </w:rPr>
        <w:t>prepandemic</w:t>
      </w:r>
      <w:proofErr w:type="spellEnd"/>
      <w:r w:rsidRPr="007F3273">
        <w:rPr>
          <w:rStyle w:val="StyleUnderline"/>
        </w:rPr>
        <w:t xml:space="preserve"> trends</w:t>
      </w:r>
      <w:r>
        <w:t xml:space="preserve">. </w:t>
      </w:r>
      <w:r w:rsidRPr="007F3273">
        <w:rPr>
          <w:rStyle w:val="StyleUnderline"/>
        </w:rPr>
        <w:t>For worker</w:t>
      </w:r>
      <w:r>
        <w:t xml:space="preserve">s in these sectors </w:t>
      </w:r>
      <w:r w:rsidRPr="007F3273">
        <w:rPr>
          <w:rStyle w:val="StyleUnderline"/>
        </w:rPr>
        <w:t>to experience real</w:t>
      </w:r>
      <w:r>
        <w:t xml:space="preserve"> </w:t>
      </w:r>
      <w:r w:rsidRPr="007F3273">
        <w:rPr>
          <w:rStyle w:val="StyleUnderline"/>
        </w:rPr>
        <w:t>improvements in earnings</w:t>
      </w:r>
      <w:r w:rsidRPr="007F3273">
        <w:rPr>
          <w:rStyle w:val="Emphasis"/>
        </w:rPr>
        <w:t xml:space="preserve">, </w:t>
      </w:r>
      <w:r w:rsidRPr="007F3273">
        <w:rPr>
          <w:rStyle w:val="Emphasis"/>
          <w:highlight w:val="green"/>
        </w:rPr>
        <w:t>wages need to grow even further</w:t>
      </w:r>
      <w:r>
        <w:t>. However, there is no guarantee that the recent wage growth will last, let alone that further increases will materialize.</w:t>
      </w:r>
    </w:p>
    <w:p w14:paraId="5E5CB9F7" w14:textId="77777777" w:rsidR="00D602C8" w:rsidRDefault="00D602C8" w:rsidP="00D602C8">
      <w:r>
        <w:t>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w:t>
      </w:r>
    </w:p>
    <w:p w14:paraId="26571498" w14:textId="77777777" w:rsidR="00D602C8" w:rsidRPr="007F3273" w:rsidRDefault="00D602C8" w:rsidP="00D602C8">
      <w:pPr>
        <w:rPr>
          <w:rStyle w:val="StyleUnderline"/>
        </w:rPr>
      </w:pPr>
      <w:r>
        <w:t xml:space="preserve">While the </w:t>
      </w:r>
      <w:r w:rsidRPr="007F3273">
        <w:rPr>
          <w:rStyle w:val="StyleUnderline"/>
        </w:rPr>
        <w:t>minimum wage raises the floor, more is needed to improve wages and working conditions for the rest of America’s workers</w:t>
      </w:r>
      <w:r>
        <w:t xml:space="preserve">. Central to achieving a broad-based improvement in pay is enabling workers who wish to do so to form unions and engage in collective bargaining. Unions have been shown to improve not just wages and benefits, but also to reduce socioeconomic disparities. </w:t>
      </w:r>
      <w:r w:rsidRPr="007F3273">
        <w:rPr>
          <w:rStyle w:val="StyleUnderline"/>
          <w:highlight w:val="green"/>
        </w:rPr>
        <w:t>Unions raise wages</w:t>
      </w:r>
      <w:r w:rsidRPr="007F3273">
        <w:rPr>
          <w:rStyle w:val="StyleUnderline"/>
        </w:rPr>
        <w:t xml:space="preserve"> </w:t>
      </w:r>
      <w:r w:rsidRPr="007F3273">
        <w:rPr>
          <w:rStyle w:val="StyleUnderline"/>
          <w:highlight w:val="green"/>
        </w:rPr>
        <w:t>and increase access to benefits</w:t>
      </w:r>
      <w:r w:rsidRPr="007F3273">
        <w:rPr>
          <w:rStyle w:val="StyleUnderline"/>
        </w:rPr>
        <w:t xml:space="preserve"> for all workers, with the largest gains for those who earn the least in nonunion workplaces:</w:t>
      </w:r>
      <w:r>
        <w:t xml:space="preserve"> women and workers of color. Unions don’t only benefit their members. </w:t>
      </w:r>
      <w:r w:rsidRPr="007F3273">
        <w:rPr>
          <w:rStyle w:val="Emphasis"/>
          <w:highlight w:val="green"/>
        </w:rPr>
        <w:t>When more workers</w:t>
      </w:r>
      <w:r w:rsidRPr="007F3273">
        <w:rPr>
          <w:rStyle w:val="Emphasis"/>
        </w:rPr>
        <w:t xml:space="preserve"> in an industry </w:t>
      </w:r>
      <w:r w:rsidRPr="007F3273">
        <w:rPr>
          <w:rStyle w:val="Emphasis"/>
          <w:highlight w:val="green"/>
        </w:rPr>
        <w:t>are unionized</w:t>
      </w:r>
      <w:r w:rsidRPr="007F3273">
        <w:rPr>
          <w:rStyle w:val="Emphasis"/>
        </w:rPr>
        <w:t xml:space="preserve">, </w:t>
      </w:r>
      <w:r w:rsidRPr="007F3273">
        <w:rPr>
          <w:rStyle w:val="Emphasis"/>
          <w:highlight w:val="green"/>
        </w:rPr>
        <w:t>pay rises</w:t>
      </w:r>
      <w:r w:rsidRPr="007F3273">
        <w:rPr>
          <w:rStyle w:val="Emphasis"/>
        </w:rPr>
        <w:t xml:space="preserve"> </w:t>
      </w:r>
      <w:r w:rsidRPr="007F3273">
        <w:rPr>
          <w:rStyle w:val="Emphasis"/>
          <w:highlight w:val="green"/>
        </w:rPr>
        <w:t>across the industry</w:t>
      </w:r>
      <w:r w:rsidRPr="007F3273">
        <w:rPr>
          <w:rStyle w:val="StyleUnderline"/>
        </w:rPr>
        <w:t>.</w:t>
      </w:r>
    </w:p>
    <w:p w14:paraId="75BDD937" w14:textId="77777777" w:rsidR="00D602C8" w:rsidRDefault="00D602C8" w:rsidP="00D602C8">
      <w:r w:rsidRPr="007F3273">
        <w:rPr>
          <w:rStyle w:val="StyleUnderline"/>
          <w:highlight w:val="green"/>
        </w:rPr>
        <w:t>Unions</w:t>
      </w:r>
      <w:r w:rsidRPr="007F3273">
        <w:rPr>
          <w:rStyle w:val="StyleUnderline"/>
        </w:rPr>
        <w:t xml:space="preserve"> also </w:t>
      </w:r>
      <w:r w:rsidRPr="007F3273">
        <w:rPr>
          <w:rStyle w:val="StyleUnderline"/>
          <w:highlight w:val="green"/>
        </w:rPr>
        <w:t>play an important role in</w:t>
      </w:r>
      <w:r w:rsidRPr="007F3273">
        <w:rPr>
          <w:rStyle w:val="StyleUnderline"/>
        </w:rPr>
        <w:t xml:space="preserve"> promoting worker </w:t>
      </w:r>
      <w:r w:rsidRPr="007F3273">
        <w:rPr>
          <w:rStyle w:val="StyleUnderline"/>
          <w:highlight w:val="green"/>
        </w:rPr>
        <w:t>health and safety.</w:t>
      </w:r>
      <w:r>
        <w:t xml:space="preserve"> As the Covid-19 crisis began, unionized workers were more likely to have access to personal protective equipment and paid sick days. Throughout the crisis, </w:t>
      </w:r>
      <w:r w:rsidRPr="007F3273">
        <w:rPr>
          <w:rStyle w:val="StyleUnderline"/>
        </w:rPr>
        <w:t>unions fought for strong worker protections</w:t>
      </w:r>
      <w:r>
        <w:t xml:space="preserve"> on the job to reduce the spread of Covid-19 and to get the economy going again.</w:t>
      </w:r>
    </w:p>
    <w:p w14:paraId="0F43168F" w14:textId="77777777" w:rsidR="00D602C8" w:rsidRDefault="00D602C8" w:rsidP="00D602C8">
      <w:r w:rsidRPr="007F3273">
        <w:rPr>
          <w:rStyle w:val="Emphasis"/>
        </w:rPr>
        <w:t xml:space="preserve">While support for unions is high, </w:t>
      </w:r>
      <w:r w:rsidRPr="007F3273">
        <w:rPr>
          <w:rStyle w:val="Emphasis"/>
          <w:highlight w:val="green"/>
        </w:rPr>
        <w:t>America’s labor laws</w:t>
      </w:r>
      <w:r w:rsidRPr="007F3273">
        <w:rPr>
          <w:rStyle w:val="Emphasis"/>
        </w:rPr>
        <w:t xml:space="preserve"> </w:t>
      </w:r>
      <w:r w:rsidRPr="007F3273">
        <w:rPr>
          <w:rStyle w:val="Emphasis"/>
          <w:highlight w:val="green"/>
        </w:rPr>
        <w:t xml:space="preserve">make it </w:t>
      </w:r>
      <w:r w:rsidRPr="007F3273">
        <w:rPr>
          <w:rStyle w:val="Emphasis"/>
        </w:rPr>
        <w:t>extremely</w:t>
      </w:r>
      <w:r w:rsidRPr="007F3273">
        <w:rPr>
          <w:rStyle w:val="Emphasis"/>
          <w:highlight w:val="green"/>
        </w:rPr>
        <w:t xml:space="preserve"> difficult for workers to </w:t>
      </w:r>
      <w:r w:rsidRPr="007F3273">
        <w:rPr>
          <w:rStyle w:val="Emphasis"/>
        </w:rPr>
        <w:t xml:space="preserve">organize and </w:t>
      </w:r>
      <w:r w:rsidRPr="007F3273">
        <w:rPr>
          <w:rStyle w:val="Emphasis"/>
          <w:highlight w:val="green"/>
        </w:rPr>
        <w:t>win collective</w:t>
      </w:r>
      <w:r w:rsidRPr="007F3273">
        <w:rPr>
          <w:rStyle w:val="Emphasis"/>
        </w:rPr>
        <w:t xml:space="preserve"> </w:t>
      </w:r>
      <w:r w:rsidRPr="007F3273">
        <w:rPr>
          <w:rStyle w:val="Emphasis"/>
          <w:highlight w:val="green"/>
        </w:rPr>
        <w:t>bargaining</w:t>
      </w:r>
      <w:r>
        <w:t xml:space="preserve">. In just one egregious example, currently </w:t>
      </w:r>
      <w:r w:rsidRPr="007F3273">
        <w:rPr>
          <w:rStyle w:val="StyleUnderline"/>
        </w:rPr>
        <w:t>if an employer violates the National Labor Relations Act, there are no financial penalties</w:t>
      </w:r>
      <w:r>
        <w:t>. The Protecting the Right to Organize Act (PRO Act), which has now passed the House of Representatives and is waiting to be heard in the Senate, would change that. The PRO Act would create stronger remedies, expand bargaining rights, and put the decision over whether or not to join a union in the hands of the workers, where it belongs.</w:t>
      </w:r>
    </w:p>
    <w:p w14:paraId="1BC51DEE" w14:textId="77777777" w:rsidR="00D602C8" w:rsidRDefault="00D602C8" w:rsidP="00D602C8">
      <w:r>
        <w:t>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w:t>
      </w:r>
    </w:p>
    <w:p w14:paraId="7419ECDA" w14:textId="77777777" w:rsidR="00D602C8" w:rsidRPr="007F3273" w:rsidRDefault="00D602C8" w:rsidP="00D602C8">
      <w:r w:rsidRPr="007F3273">
        <w:rPr>
          <w:rStyle w:val="StyleUnderline"/>
        </w:rPr>
        <w:t>These structural and legal factors provide an important roadmap for us to ensure a robust and sustainable recovery that works for all Americans</w:t>
      </w:r>
      <w:r>
        <w:t>. Whether wage increases for the majority of workers continue depends on the decisions we make as a society.</w:t>
      </w:r>
    </w:p>
    <w:p w14:paraId="21A06CA5" w14:textId="77777777" w:rsidR="00D602C8" w:rsidRDefault="00D602C8" w:rsidP="00D602C8">
      <w:pPr>
        <w:pStyle w:val="Heading4"/>
      </w:pPr>
      <w:r>
        <w:t xml:space="preserve">Industrial workforce shortages are happening now— </w:t>
      </w:r>
      <w:proofErr w:type="spellStart"/>
      <w:r>
        <w:t>Covid</w:t>
      </w:r>
      <w:proofErr w:type="spellEnd"/>
      <w:r>
        <w:t xml:space="preserve"> and inability to compete. </w:t>
      </w:r>
    </w:p>
    <w:p w14:paraId="2274BCC0" w14:textId="77777777" w:rsidR="00D602C8" w:rsidRPr="00D31E01" w:rsidRDefault="00D602C8" w:rsidP="00D602C8">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w:t>
      </w:r>
      <w:r w:rsidRPr="00D31E01">
        <w:lastRenderedPageBreak/>
        <w:t xml:space="preserve">Labor </w:t>
      </w:r>
      <w:proofErr w:type="gramStart"/>
      <w:r w:rsidRPr="00D31E01">
        <w:t>By</w:t>
      </w:r>
      <w:proofErr w:type="gramEnd"/>
      <w:r w:rsidRPr="00D31E01">
        <w:t xml:space="preserve"> Engaging Local Communities,” </w:t>
      </w:r>
      <w:proofErr w:type="spellStart"/>
      <w:r w:rsidRPr="00D31E01">
        <w:t>JDSupra</w:t>
      </w:r>
      <w:proofErr w:type="spellEnd"/>
      <w:r w:rsidRPr="00D31E01">
        <w:t xml:space="preserve">, 8/28/21. </w:t>
      </w:r>
      <w:hyperlink r:id="rId11" w:history="1">
        <w:r w:rsidRPr="00D31E01">
          <w:rPr>
            <w:rStyle w:val="Hyperlink"/>
          </w:rPr>
          <w:t>https://www.jdsupra.com/legalnews/manufacturing-labor-shortage-1463687/</w:t>
        </w:r>
      </w:hyperlink>
      <w:r w:rsidRPr="00D31E01">
        <w:t>] RR</w:t>
      </w:r>
    </w:p>
    <w:p w14:paraId="7379DE2D" w14:textId="77777777" w:rsidR="00D602C8" w:rsidRDefault="00D602C8" w:rsidP="00D602C8">
      <w:r w:rsidRPr="00D31E01">
        <w:rPr>
          <w:rStyle w:val="StyleUnderline"/>
        </w:rPr>
        <w:t xml:space="preserve">The worker </w:t>
      </w:r>
      <w:r w:rsidRPr="00D31E01">
        <w:rPr>
          <w:rStyle w:val="StyleUnderline"/>
          <w:highlight w:val="green"/>
        </w:rPr>
        <w:t>shortage in manufacturing has been exacerbated by</w:t>
      </w:r>
      <w:r w:rsidRPr="00D31E01">
        <w:rPr>
          <w:rStyle w:val="StyleUnderline"/>
        </w:rPr>
        <w:t xml:space="preserve"> the 2020 </w:t>
      </w:r>
      <w:r w:rsidRPr="00D31E01">
        <w:rPr>
          <w:rStyle w:val="StyleUnderline"/>
          <w:highlight w:val="green"/>
        </w:rPr>
        <w:t>COVID</w:t>
      </w:r>
      <w:r w:rsidRPr="00D31E01">
        <w:rPr>
          <w:rStyle w:val="StyleUnderline"/>
        </w:rPr>
        <w:t>-19 pandemic</w:t>
      </w:r>
      <w:r>
        <w:t xml:space="preserve">, </w:t>
      </w:r>
      <w:r w:rsidRPr="00D31E01">
        <w:rPr>
          <w:rStyle w:val="StyleUnderline"/>
          <w:highlight w:val="green"/>
        </w:rPr>
        <w:t xml:space="preserve">which erased </w:t>
      </w:r>
      <w:r w:rsidRPr="005817E9">
        <w:rPr>
          <w:rStyle w:val="StyleUnderline"/>
        </w:rPr>
        <w:t xml:space="preserve">over </w:t>
      </w:r>
      <w:r w:rsidRPr="00D31E01">
        <w:rPr>
          <w:rStyle w:val="StyleUnderline"/>
          <w:highlight w:val="green"/>
        </w:rPr>
        <w:t>a decade of</w:t>
      </w:r>
      <w:r w:rsidRPr="00D31E01">
        <w:rPr>
          <w:rStyle w:val="StyleUnderline"/>
        </w:rPr>
        <w:t xml:space="preserve"> </w:t>
      </w:r>
      <w:r w:rsidRPr="00D31E01">
        <w:rPr>
          <w:rStyle w:val="StyleUnderline"/>
          <w:highlight w:val="green"/>
        </w:rPr>
        <w:t>job gains</w:t>
      </w:r>
      <w:r w:rsidRPr="00D31E01">
        <w:rPr>
          <w:rStyle w:val="StyleUnderline"/>
        </w:rPr>
        <w:t xml:space="preserve"> in the manufacturing sector, eliminating more than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14:paraId="254D48AE" w14:textId="77777777" w:rsidR="00D602C8" w:rsidRPr="00D31E01" w:rsidRDefault="00D602C8" w:rsidP="00D602C8">
      <w:pPr>
        <w:rPr>
          <w:rStyle w:val="StyleUnderline"/>
        </w:rPr>
      </w:pPr>
      <w:r>
        <w:t xml:space="preserve">While approximately </w:t>
      </w:r>
      <w:r w:rsidRPr="00D31E01">
        <w:rPr>
          <w:rStyle w:val="StyleUnderline"/>
        </w:rPr>
        <w:t>820,000 of the jobs lost in the COVID-19 pandemic have since</w:t>
      </w:r>
      <w:r w:rsidRPr="00D31E01">
        <w:rPr>
          <w:rStyle w:val="StyleUnderline"/>
          <w:highlight w:val="green"/>
        </w:rPr>
        <w:t xml:space="preserve"> </w:t>
      </w:r>
      <w:r w:rsidRPr="00D31E01">
        <w:rPr>
          <w:rStyle w:val="StyleUnderline"/>
        </w:rPr>
        <w:t>been backfilled</w:t>
      </w:r>
      <w:r w:rsidRPr="00D31E01">
        <w:rPr>
          <w:highlight w:val="green"/>
        </w:rPr>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 xml:space="preserve">unemployment rate </w:t>
      </w:r>
      <w:r w:rsidRPr="005817E9">
        <w:rPr>
          <w:rStyle w:val="Emphasis"/>
        </w:rPr>
        <w:t xml:space="preserve">today </w:t>
      </w:r>
      <w:r w:rsidRPr="00D31E01">
        <w:rPr>
          <w:rStyle w:val="Emphasis"/>
          <w:highlight w:val="green"/>
        </w:rPr>
        <w:t>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damaging the 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14:paraId="20E9F715" w14:textId="77777777" w:rsidR="00D602C8" w:rsidRDefault="00D602C8" w:rsidP="00D602C8">
      <w:pPr>
        <w:rPr>
          <w:rStyle w:val="StyleUnderline"/>
        </w:rPr>
      </w:pPr>
      <w:r>
        <w:t xml:space="preserve">While the pandemic certainly played a large role in damaging the U.S. manufacturing sector’s employment numbers, the worker shortage is nothing new. </w:t>
      </w:r>
      <w:r w:rsidRPr="005817E9">
        <w:rPr>
          <w:rStyle w:val="StyleUnderline"/>
        </w:rPr>
        <w:t>There are</w:t>
      </w:r>
      <w:r w:rsidRPr="00D31E01">
        <w:rPr>
          <w:rStyle w:val="StyleUnderline"/>
        </w:rPr>
        <w:t xml:space="preserve"> approximately </w:t>
      </w:r>
      <w:r w:rsidRPr="00D31E01">
        <w:rPr>
          <w:rStyle w:val="StyleUnderline"/>
          <w:highlight w:val="green"/>
        </w:rPr>
        <w:t>five million fewer Americans</w:t>
      </w:r>
      <w:r w:rsidRPr="00D31E01">
        <w:rPr>
          <w:rStyle w:val="StyleUnderline"/>
        </w:rPr>
        <w:t xml:space="preserve"> employed in the manufacturing sector today than 20 years ago</w:t>
      </w:r>
      <w:r w:rsidRPr="00D31E01">
        <w:rPr>
          <w:rStyle w:val="Emphasis"/>
        </w:rPr>
        <w:t xml:space="preserve">. </w:t>
      </w:r>
      <w:r w:rsidRPr="00D31E01">
        <w:rPr>
          <w:rStyle w:val="Emphasis"/>
          <w:highlight w:val="green"/>
        </w:rPr>
        <w:t>Employers</w:t>
      </w:r>
      <w:r w:rsidRPr="00D31E01">
        <w:rPr>
          <w:rStyle w:val="StyleUnderline"/>
        </w:rPr>
        <w:t xml:space="preserve"> hope to reverse this trend and </w:t>
      </w:r>
      <w:r w:rsidRPr="005817E9">
        <w:rPr>
          <w:rStyle w:val="Emphasis"/>
        </w:rPr>
        <w:t>are</w:t>
      </w:r>
      <w:r w:rsidRPr="00D31E01">
        <w:rPr>
          <w:rStyle w:val="Emphasis"/>
          <w:highlight w:val="green"/>
        </w:rPr>
        <w:t xml:space="preserve"> under pressure to do so quickly</w:t>
      </w:r>
      <w:r w:rsidRPr="00D31E01">
        <w:rPr>
          <w:rStyle w:val="StyleUnderline"/>
        </w:rPr>
        <w:t xml:space="preserve"> as the median age of an American working in manufacturing is 44 years old, and older </w:t>
      </w:r>
      <w:r w:rsidRPr="005817E9">
        <w:rPr>
          <w:rStyle w:val="StyleUnderline"/>
          <w:highlight w:val="green"/>
        </w:rPr>
        <w:t xml:space="preserve">workers are retiring </w:t>
      </w:r>
      <w:r w:rsidRPr="00D31E01">
        <w:rPr>
          <w:rStyle w:val="StyleUnderline"/>
          <w:highlight w:val="green"/>
        </w:rPr>
        <w:t>faster than</w:t>
      </w:r>
      <w:r w:rsidRPr="00D31E01">
        <w:rPr>
          <w:rStyle w:val="StyleUnderline"/>
        </w:rPr>
        <w:t xml:space="preserve"> they are </w:t>
      </w:r>
      <w:r w:rsidRPr="00D31E01">
        <w:rPr>
          <w:rStyle w:val="StyleUnderline"/>
          <w:highlight w:val="green"/>
        </w:rPr>
        <w:t>being replaced.</w:t>
      </w:r>
    </w:p>
    <w:p w14:paraId="4AB89920" w14:textId="77777777" w:rsidR="00D602C8" w:rsidRDefault="00D602C8" w:rsidP="00D602C8">
      <w:pPr>
        <w:pStyle w:val="Heading4"/>
      </w:pPr>
      <w:r>
        <w:t xml:space="preserve">A strong industrial workforce is key to US military primacy  </w:t>
      </w:r>
    </w:p>
    <w:p w14:paraId="26D738D1" w14:textId="77777777" w:rsidR="00D602C8" w:rsidRPr="00FA2192" w:rsidRDefault="00D602C8" w:rsidP="00D602C8">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12" w:history="1">
        <w:r w:rsidRPr="003600C8">
          <w:rPr>
            <w:rStyle w:val="Hyperlink"/>
          </w:rPr>
          <w:t>https://www.bloomberg.com/opinion/articles/2021-04-07/america-s-depleted-industrial-base-is-a-national-security-crisis</w:t>
        </w:r>
      </w:hyperlink>
      <w:r>
        <w:t>] RR</w:t>
      </w:r>
    </w:p>
    <w:p w14:paraId="29AB7BC0" w14:textId="77777777" w:rsidR="00D602C8" w:rsidRPr="00FA2192" w:rsidRDefault="00D602C8" w:rsidP="00D602C8">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9A63B1">
        <w:rPr>
          <w:rStyle w:val="StyleUnderline"/>
          <w:highlight w:val="green"/>
        </w:rPr>
        <w:t>defense industry</w:t>
      </w:r>
      <w:r w:rsidRPr="005817E9">
        <w:rPr>
          <w:rStyle w:val="StyleUnderline"/>
        </w:rPr>
        <w:t xml:space="preserve">’s </w:t>
      </w:r>
      <w:r w:rsidRPr="00FA2192">
        <w:rPr>
          <w:rStyle w:val="StyleUnderline"/>
        </w:rPr>
        <w:t xml:space="preserve">importance to the country’s security: After all, it </w:t>
      </w:r>
      <w:r w:rsidRPr="009A63B1">
        <w:rPr>
          <w:rStyle w:val="StyleUnderline"/>
          <w:highlight w:val="green"/>
        </w:rPr>
        <w:t>helped</w:t>
      </w:r>
      <w:r w:rsidRPr="00FA2192">
        <w:rPr>
          <w:rStyle w:val="StyleUnderline"/>
        </w:rPr>
        <w:t xml:space="preserve"> </w:t>
      </w:r>
      <w:r w:rsidRPr="009A63B1">
        <w:rPr>
          <w:rStyle w:val="StyleUnderline"/>
          <w:highlight w:val="green"/>
        </w:rPr>
        <w:t>the U.S. maintain superiority over</w:t>
      </w:r>
      <w:r w:rsidRPr="00FA2192">
        <w:rPr>
          <w:rStyle w:val="StyleUnderline"/>
        </w:rPr>
        <w:t xml:space="preserve"> its </w:t>
      </w:r>
      <w:r w:rsidRPr="009A63B1">
        <w:rPr>
          <w:rStyle w:val="StyleUnderline"/>
          <w:highlight w:val="green"/>
        </w:rPr>
        <w:t>rivals</w:t>
      </w:r>
      <w:r w:rsidRPr="00FA2192">
        <w:rPr>
          <w:rStyle w:val="StyleUnderline"/>
        </w:rPr>
        <w:t xml:space="preserve">, </w:t>
      </w:r>
      <w:r w:rsidRPr="009A63B1">
        <w:rPr>
          <w:rStyle w:val="StyleUnderline"/>
          <w:highlight w:val="green"/>
        </w:rPr>
        <w:t xml:space="preserve">forestall great-power conflict </w:t>
      </w:r>
      <w:r w:rsidRPr="0075291B">
        <w:rPr>
          <w:rStyle w:val="StyleUnderline"/>
        </w:rPr>
        <w:t>and win the Cold War.</w:t>
      </w:r>
    </w:p>
    <w:p w14:paraId="32B735B7" w14:textId="77777777" w:rsidR="00D602C8" w:rsidRPr="00FA2192" w:rsidRDefault="00D602C8" w:rsidP="00D602C8">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9A63B1">
        <w:rPr>
          <w:rStyle w:val="Emphasis"/>
          <w:highlight w:val="green"/>
        </w:rPr>
        <w:t>the 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9A63B1">
        <w:rPr>
          <w:rStyle w:val="StyleUnderline"/>
          <w:highlight w:val="green"/>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14:paraId="39947377" w14:textId="77777777" w:rsidR="00D602C8" w:rsidRPr="004A4D55" w:rsidRDefault="00D602C8" w:rsidP="00D602C8">
      <w:r w:rsidRPr="004A4D55">
        <w:t>As Congress considers the Defense Department’s next budget, investing in a more nimble, innovative and resilient defense-industrial base should be among its highest priorities.</w:t>
      </w:r>
    </w:p>
    <w:p w14:paraId="0F1E68BC" w14:textId="77777777" w:rsidR="00D602C8" w:rsidRDefault="00D602C8" w:rsidP="00D602C8">
      <w:r>
        <w:lastRenderedPageBreak/>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14:paraId="1CA4B93C" w14:textId="77777777" w:rsidR="00D602C8" w:rsidRPr="00FA2192" w:rsidRDefault="00D602C8" w:rsidP="00D602C8">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14:paraId="7662EA77" w14:textId="77777777" w:rsidR="00D602C8" w:rsidRPr="00FA2192" w:rsidRDefault="00D602C8" w:rsidP="00D602C8">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Fewer bidders means pricier contracts:</w:t>
      </w:r>
      <w:r>
        <w:t xml:space="preserve"> Between 2008 and 2018</w:t>
      </w:r>
      <w:r w:rsidRPr="00FA2192">
        <w:rPr>
          <w:rStyle w:val="StyleUnderline"/>
        </w:rPr>
        <w:t xml:space="preserve">, the average acquisition </w:t>
      </w:r>
      <w:r w:rsidRPr="004C02E8">
        <w:rPr>
          <w:rStyle w:val="StyleUnderline"/>
        </w:rPr>
        <w:t>cost of a U.S. weapons program, in constant dollars, increased by 12.5%.</w:t>
      </w:r>
    </w:p>
    <w:p w14:paraId="4BC9D5DC" w14:textId="77777777" w:rsidR="00D602C8" w:rsidRPr="00FA2192" w:rsidRDefault="00D602C8" w:rsidP="00D602C8">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provides all of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made the 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14:paraId="191E31DD" w14:textId="77777777" w:rsidR="00D602C8" w:rsidRPr="00FA2192" w:rsidRDefault="00D602C8" w:rsidP="00D602C8">
      <w:pPr>
        <w:rPr>
          <w:rStyle w:val="StyleUnderline"/>
        </w:rPr>
      </w:pPr>
      <w:r w:rsidRPr="00FA2192">
        <w:rPr>
          <w:rStyle w:val="StyleUnderline"/>
        </w:rPr>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14:paraId="366BB611" w14:textId="77777777" w:rsidR="00D602C8" w:rsidRPr="00FA2192" w:rsidRDefault="00D602C8" w:rsidP="00D602C8">
      <w:r w:rsidRPr="00FA2192">
        <w:t>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14:paraId="5D34684A" w14:textId="77777777" w:rsidR="00D602C8" w:rsidRPr="00FA2192" w:rsidRDefault="00D602C8" w:rsidP="00D602C8">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14:paraId="3E91CEFA" w14:textId="77777777" w:rsidR="00D602C8" w:rsidRPr="00FA2192" w:rsidRDefault="00D602C8" w:rsidP="00D602C8">
      <w:pPr>
        <w:rPr>
          <w:rStyle w:val="StyleUnderline"/>
        </w:rPr>
      </w:pPr>
      <w:r>
        <w:t xml:space="preserve">As Eisenhower recognized, </w:t>
      </w:r>
      <w:r w:rsidRPr="009A63B1">
        <w:rPr>
          <w:rStyle w:val="Emphasis"/>
          <w:highlight w:val="green"/>
        </w:rPr>
        <w:t>America’s influence abroad</w:t>
      </w:r>
      <w:r w:rsidRPr="00FA2192">
        <w:rPr>
          <w:rStyle w:val="Emphasis"/>
        </w:rPr>
        <w:t xml:space="preserve"> </w:t>
      </w:r>
      <w:r w:rsidRPr="009A63B1">
        <w:rPr>
          <w:rStyle w:val="Emphasis"/>
          <w:highlight w:val="green"/>
        </w:rPr>
        <w:t>depends on its strength at home</w:t>
      </w:r>
      <w:r>
        <w:t xml:space="preserve">. </w:t>
      </w:r>
      <w:r w:rsidRPr="009A63B1">
        <w:rPr>
          <w:rStyle w:val="StyleUnderline"/>
          <w:highlight w:val="green"/>
        </w:rPr>
        <w:t>Revitalizing</w:t>
      </w:r>
      <w:r w:rsidRPr="00FA2192">
        <w:rPr>
          <w:rStyle w:val="StyleUnderline"/>
        </w:rPr>
        <w:t xml:space="preserve"> the </w:t>
      </w:r>
      <w:r w:rsidRPr="009A63B1">
        <w:rPr>
          <w:rStyle w:val="StyleUnderline"/>
          <w:highlight w:val="green"/>
        </w:rPr>
        <w:t>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14:paraId="7ABE1C77" w14:textId="77777777" w:rsidR="00D602C8" w:rsidRPr="004859AC" w:rsidRDefault="00D602C8" w:rsidP="00D602C8">
      <w:pPr>
        <w:pStyle w:val="Heading4"/>
        <w:rPr>
          <w:rFonts w:cs="Calibri"/>
        </w:rPr>
      </w:pPr>
      <w:r>
        <w:rPr>
          <w:rFonts w:cs="Calibri"/>
        </w:rPr>
        <w:lastRenderedPageBreak/>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6A5704A7" w14:textId="77777777" w:rsidR="00D602C8" w:rsidRPr="004859AC" w:rsidRDefault="00D602C8" w:rsidP="00D602C8">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06918">
        <w:t xml:space="preserve"> — Hal Brands; PhD, Henry A. Kissinger Distinguished Professor of Global Affairs at the Johns Hopkins School of Advanced International Studies. Charles </w:t>
      </w:r>
      <w:proofErr w:type="spellStart"/>
      <w:r w:rsidRPr="00406918">
        <w:t>Edel</w:t>
      </w:r>
      <w:proofErr w:type="spellEnd"/>
      <w:r w:rsidRPr="00406918">
        <w:t>; PhD, Senior Fellow and Visiting Scholar at the United States Studies Centre at the University of Sydney. (“The Lessons of Tragedy: Statecraft and World Order;” Ch. 6: Darkening Horizon; Published by Yale University Press; //</w:t>
      </w:r>
      <w:proofErr w:type="spellStart"/>
      <w:r w:rsidRPr="00406918">
        <w:t>GrRv</w:t>
      </w:r>
      <w:proofErr w:type="spellEnd"/>
      <w:r w:rsidRPr="00406918">
        <w:t>)</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275A6B96" w14:textId="77777777" w:rsidR="00D602C8" w:rsidRPr="004859AC" w:rsidRDefault="00D602C8" w:rsidP="00D602C8">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w:t>
      </w:r>
      <w:r w:rsidRPr="005817E9">
        <w:rPr>
          <w:rStyle w:val="StyleUnderline"/>
        </w:rPr>
        <w:t>entail</w:t>
      </w:r>
      <w:r w:rsidRPr="007C05C8">
        <w:rPr>
          <w:rStyle w:val="StyleUnderline"/>
          <w:highlight w:val="green"/>
        </w:rPr>
        <w:t>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w:t>
      </w:r>
      <w:r w:rsidRPr="005817E9">
        <w:rPr>
          <w:rStyle w:val="StyleUnderline"/>
        </w:rPr>
        <w:t xml:space="preserve">could </w:t>
      </w:r>
      <w:r w:rsidRPr="007C05C8">
        <w:rPr>
          <w:rStyle w:val="StyleUnderline"/>
          <w:highlight w:val="green"/>
        </w:rPr>
        <w:t xml:space="preserve">lead to </w:t>
      </w:r>
      <w:r w:rsidRPr="007C05C8">
        <w:rPr>
          <w:rStyle w:val="Emphasis"/>
          <w:highlight w:val="green"/>
        </w:rPr>
        <w:t>great-power war</w:t>
      </w:r>
      <w:r w:rsidRPr="004859AC">
        <w:rPr>
          <w:sz w:val="14"/>
        </w:rPr>
        <w:t>, a prospect that seemed to have followed the Soviet empire onto the ash heap of history.</w:t>
      </w:r>
    </w:p>
    <w:p w14:paraId="52DE2911" w14:textId="77777777" w:rsidR="00D602C8" w:rsidRPr="004859AC" w:rsidRDefault="00D602C8" w:rsidP="00D602C8">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14:paraId="2FDA4745" w14:textId="77777777" w:rsidR="00D602C8" w:rsidRPr="004859AC" w:rsidRDefault="00D602C8" w:rsidP="00D602C8">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5817E9">
        <w:rPr>
          <w:rStyle w:val="StyleUnderline"/>
          <w:highlight w:val="green"/>
        </w:rPr>
        <w:t>Russia</w:t>
      </w:r>
      <w:r w:rsidRPr="005817E9">
        <w:rPr>
          <w:rStyle w:val="StyleUnderline"/>
        </w:rPr>
        <w:t xml:space="preserve">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5817E9">
        <w:rPr>
          <w:rStyle w:val="Emphasis"/>
        </w:rPr>
        <w:t>aspires</w:t>
      </w:r>
      <w:r w:rsidRPr="005817E9">
        <w:rPr>
          <w:rStyle w:val="StyleUnderline"/>
        </w:rPr>
        <w:t xml:space="preserve"> to the </w:t>
      </w:r>
      <w:r w:rsidRPr="005817E9">
        <w:rPr>
          <w:sz w:val="14"/>
        </w:rPr>
        <w:t>deep Europe</w:t>
      </w:r>
      <w:r w:rsidRPr="005817E9">
        <w:rPr>
          <w:rStyle w:val="Emphasis"/>
        </w:rPr>
        <w:t>an</w:t>
      </w:r>
      <w:r w:rsidRPr="005817E9">
        <w:rPr>
          <w:rStyle w:val="StyleUnderline"/>
        </w:rPr>
        <w:t xml:space="preserve"> </w:t>
      </w:r>
      <w:r w:rsidRPr="005817E9">
        <w:rPr>
          <w:rStyle w:val="StyleUnderline"/>
          <w:highlight w:val="green"/>
        </w:rPr>
        <w:t>and</w:t>
      </w:r>
      <w:r w:rsidRPr="005817E9">
        <w:rPr>
          <w:rStyle w:val="StyleUnderline"/>
        </w:rPr>
        <w:t xml:space="preserve"> </w:t>
      </w:r>
      <w:r w:rsidRPr="005817E9">
        <w:rPr>
          <w:rStyle w:val="Emphasis"/>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14:paraId="63ECF097" w14:textId="77777777" w:rsidR="00D602C8" w:rsidRPr="004859AC" w:rsidRDefault="00D602C8" w:rsidP="00D602C8">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5817E9">
        <w:rPr>
          <w:rStyle w:val="StyleUnderline"/>
        </w:rPr>
        <w:t xml:space="preserve">its ambitions </w:t>
      </w:r>
      <w:r w:rsidRPr="005817E9">
        <w:rPr>
          <w:sz w:val="14"/>
        </w:rPr>
        <w:t>for tomorrow</w:t>
      </w:r>
      <w:r w:rsidRPr="005817E9">
        <w:rPr>
          <w:rStyle w:val="StyleUnderline"/>
        </w:rPr>
        <w:t xml:space="preserve"> </w:t>
      </w:r>
      <w:r w:rsidRPr="005817E9">
        <w:rPr>
          <w:rStyle w:val="StyleUnderline"/>
          <w:highlight w:val="green"/>
        </w:rPr>
        <w:t>are</w:t>
      </w:r>
      <w:r w:rsidRPr="005817E9">
        <w:rPr>
          <w:rStyle w:val="StyleUnderline"/>
        </w:rPr>
        <w:t xml:space="preserve"> </w:t>
      </w:r>
      <w:r w:rsidRPr="005817E9">
        <w:rPr>
          <w:sz w:val="14"/>
        </w:rPr>
        <w:t>clearly much</w:t>
      </w:r>
      <w:r w:rsidRPr="005817E9">
        <w:rPr>
          <w:rStyle w:val="Emphasis"/>
        </w:rPr>
        <w:t xml:space="preserve"> </w:t>
      </w:r>
      <w:r w:rsidRPr="005817E9">
        <w:rPr>
          <w:rStyle w:val="Emphasis"/>
          <w:highlight w:val="green"/>
        </w:rPr>
        <w:t>bold</w:t>
      </w:r>
      <w:r w:rsidRPr="005817E9">
        <w:rPr>
          <w:rStyle w:val="Emphasis"/>
        </w:rPr>
        <w:t>er</w:t>
      </w:r>
      <w:r w:rsidRPr="004859AC">
        <w:rPr>
          <w:rStyle w:val="Emphasis"/>
        </w:rPr>
        <w:t xml:space="preserve">.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lastRenderedPageBreak/>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13D6B87C" w14:textId="77777777" w:rsidR="00D602C8" w:rsidRPr="004859AC" w:rsidRDefault="00D602C8" w:rsidP="00D602C8">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2F70288B" w14:textId="77777777" w:rsidR="00D602C8" w:rsidRPr="007A1DE9" w:rsidRDefault="00D602C8" w:rsidP="00D602C8">
      <w:pPr>
        <w:rPr>
          <w:rStyle w:val="StyleUnderlin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7CD01883" w14:textId="77777777" w:rsidR="00D602C8" w:rsidRDefault="00D602C8" w:rsidP="00D602C8">
      <w:pPr>
        <w:pStyle w:val="Heading4"/>
      </w:pPr>
      <w:r>
        <w:t>Pursuit is inevitable</w:t>
      </w:r>
    </w:p>
    <w:p w14:paraId="56494662" w14:textId="77777777" w:rsidR="00D602C8" w:rsidRPr="00D4243E" w:rsidRDefault="00D602C8" w:rsidP="00D602C8">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 xml:space="preserve">Why America Can’t Withdraw </w:t>
      </w:r>
      <w:proofErr w:type="gramStart"/>
      <w:r w:rsidRPr="00D4243E">
        <w:rPr>
          <w:bCs/>
          <w:szCs w:val="16"/>
        </w:rPr>
        <w:t>From</w:t>
      </w:r>
      <w:proofErr w:type="gramEnd"/>
      <w:r w:rsidRPr="00D4243E">
        <w:rPr>
          <w:bCs/>
          <w:szCs w:val="16"/>
        </w:rPr>
        <w:t xml:space="preserve"> the World,” Foreign Affairs, 4/2020] JL</w:t>
      </w:r>
    </w:p>
    <w:p w14:paraId="541E13EA" w14:textId="77777777" w:rsidR="00D602C8" w:rsidRPr="00CE3669" w:rsidRDefault="00D602C8" w:rsidP="00D602C8">
      <w:pPr>
        <w:rPr>
          <w:rStyle w:val="StyleUnderline"/>
          <w:b w:val="0"/>
          <w:sz w:val="12"/>
          <w:u w:val="none"/>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20EECA95" w14:textId="77777777" w:rsidR="00D602C8" w:rsidRPr="00E268B7" w:rsidRDefault="00D602C8" w:rsidP="00D602C8">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03DE700D" w14:textId="77777777" w:rsidR="00D602C8" w:rsidRDefault="00D602C8" w:rsidP="00D602C8">
      <w:pPr>
        <w:shd w:val="clear" w:color="auto" w:fill="FFFFFF"/>
        <w:spacing w:after="150" w:line="240" w:lineRule="auto"/>
        <w:rPr>
          <w:rStyle w:val="Style13ptBold"/>
          <w:b w:val="0"/>
          <w:bCs/>
          <w:sz w:val="16"/>
          <w:szCs w:val="16"/>
        </w:rPr>
      </w:pPr>
      <w:r w:rsidRPr="00213D05">
        <w:rPr>
          <w:rStyle w:val="Style13ptBold"/>
          <w:szCs w:val="26"/>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77D65DD" w14:textId="77777777" w:rsidR="00D602C8" w:rsidRPr="002079A9" w:rsidRDefault="00D602C8" w:rsidP="00D602C8">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w:t>
      </w:r>
      <w:r w:rsidRPr="002079A9">
        <w:rPr>
          <w:rFonts w:eastAsia="Times New Roman"/>
          <w:sz w:val="12"/>
          <w:szCs w:val="22"/>
        </w:rPr>
        <w:lastRenderedPageBreak/>
        <w:t xml:space="preserve">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70B9792B" w14:textId="77777777" w:rsidR="00D602C8" w:rsidRPr="002079A9" w:rsidRDefault="00D602C8" w:rsidP="00D602C8">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66A5511" w14:textId="77777777" w:rsidR="00D602C8" w:rsidRPr="006232C5" w:rsidRDefault="00D602C8" w:rsidP="00D602C8">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084E3D21" w14:textId="77777777" w:rsidR="00D602C8" w:rsidRPr="002079A9" w:rsidRDefault="00D602C8" w:rsidP="00D602C8">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3C8BC732" w14:textId="77777777" w:rsidR="00D602C8" w:rsidRPr="006232C5" w:rsidRDefault="00D602C8" w:rsidP="00D602C8">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5965A972" w14:textId="77777777" w:rsidR="00D602C8" w:rsidRPr="002079A9" w:rsidRDefault="00D602C8" w:rsidP="00D602C8">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2C2263EA" w14:textId="77777777" w:rsidR="00D602C8" w:rsidRPr="002079A9" w:rsidRDefault="00D602C8" w:rsidP="00D602C8">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3E5FD842" w14:textId="77777777" w:rsidR="00D602C8" w:rsidRPr="00D97856" w:rsidRDefault="00D602C8" w:rsidP="00D602C8">
      <w:pPr>
        <w:rPr>
          <w:b/>
          <w:u w:val="single"/>
        </w:rPr>
      </w:pPr>
    </w:p>
    <w:p w14:paraId="7DF8240E" w14:textId="77777777" w:rsidR="00D602C8" w:rsidRPr="004C02E8" w:rsidRDefault="00D602C8" w:rsidP="00D602C8">
      <w:pPr>
        <w:pStyle w:val="Heading3"/>
      </w:pPr>
      <w:r>
        <w:lastRenderedPageBreak/>
        <w:t>Advantage 2 — Democracy</w:t>
      </w:r>
    </w:p>
    <w:p w14:paraId="338C2340" w14:textId="77777777" w:rsidR="00D602C8" w:rsidRDefault="00D602C8" w:rsidP="00D602C8">
      <w:pPr>
        <w:pStyle w:val="Heading4"/>
        <w:rPr>
          <w:u w:val="single"/>
        </w:rPr>
      </w:pPr>
      <w:r>
        <w:t xml:space="preserve">The US is instigating a global democratic crisis – any lapse in US policy </w:t>
      </w:r>
      <w:r>
        <w:rPr>
          <w:u w:val="single"/>
        </w:rPr>
        <w:t xml:space="preserve">spills over </w:t>
      </w:r>
    </w:p>
    <w:p w14:paraId="223112F6" w14:textId="77777777" w:rsidR="00D602C8" w:rsidRPr="007310D7" w:rsidRDefault="00D602C8" w:rsidP="00D602C8">
      <w:pPr>
        <w:rPr>
          <w:rStyle w:val="Style13ptBold"/>
        </w:rPr>
      </w:pPr>
      <w:r>
        <w:rPr>
          <w:rStyle w:val="Style13ptBold"/>
        </w:rPr>
        <w:t xml:space="preserve">Werner 7/9 </w:t>
      </w:r>
      <w:r w:rsidRPr="007310D7">
        <w:t>[(Jake, a Postdoctoral Global China Research Fellow at the Boston University Global Development Policy Center.) “Does America Really Support Democracy—or Just Other Rich Democracies?” Foreign Affairs, 7/9/2021. https://www.foreignaffairs.com/articles/united-states/2021-07-09/does-america-really-support-democracy-or-just-other-rich] BC</w:t>
      </w:r>
    </w:p>
    <w:p w14:paraId="4FB1307F" w14:textId="77777777" w:rsidR="00D602C8" w:rsidRPr="00AF079D" w:rsidRDefault="00D602C8" w:rsidP="00D602C8">
      <w:pPr>
        <w:rPr>
          <w:rStyle w:val="StyleUnderline"/>
        </w:rPr>
      </w:pPr>
      <w:r>
        <w:t xml:space="preserve">In a speech he delivered in February, U.S. President Joe </w:t>
      </w:r>
      <w:r w:rsidRPr="009A63B1">
        <w:rPr>
          <w:rStyle w:val="StyleUnderline"/>
          <w:highlight w:val="green"/>
        </w:rPr>
        <w:t>Biden painted a portrait of a world</w:t>
      </w:r>
      <w:r w:rsidRPr="00AF079D">
        <w:rPr>
          <w:rStyle w:val="StyleUnderline"/>
        </w:rPr>
        <w:t xml:space="preserve"> fundamentally </w:t>
      </w:r>
      <w:r w:rsidRPr="009A63B1">
        <w:rPr>
          <w:rStyle w:val="StyleUnderline"/>
          <w:highlight w:val="green"/>
        </w:rPr>
        <w:t>divided between democracy and</w:t>
      </w:r>
      <w:r w:rsidRPr="00AF079D">
        <w:rPr>
          <w:rStyle w:val="StyleUnderline"/>
        </w:rPr>
        <w:t xml:space="preserve"> </w:t>
      </w:r>
      <w:r w:rsidRPr="009A63B1">
        <w:rPr>
          <w:rStyle w:val="StyleUnderline"/>
          <w:highlight w:val="green"/>
        </w:rPr>
        <w:t>autocracy</w:t>
      </w:r>
      <w:r>
        <w:t xml:space="preserve">. “We’re at an inflection point,” he said, “between those who argue that, given all the challenges we face . . . that autocracy is the best way forward, . . . and those who understand that democracy is essential . . . to meeting those challenges.” </w:t>
      </w:r>
      <w:r w:rsidRPr="00AF079D">
        <w:rPr>
          <w:rStyle w:val="StyleUnderline"/>
        </w:rPr>
        <w:t>Biden has insisted that both his domestic and foreign agendas put the United States in the best possible position to win this epochal conflict.</w:t>
      </w:r>
    </w:p>
    <w:p w14:paraId="5B9E5CC4" w14:textId="77777777" w:rsidR="00D602C8" w:rsidRPr="007310D7" w:rsidRDefault="00D602C8" w:rsidP="00D602C8">
      <w:pPr>
        <w:rPr>
          <w:rStyle w:val="Emphasis"/>
        </w:rPr>
      </w:pPr>
      <w:r w:rsidRPr="009A63B1">
        <w:rPr>
          <w:rStyle w:val="Emphasis"/>
          <w:highlight w:val="green"/>
        </w:rPr>
        <w:t>But this</w:t>
      </w:r>
      <w:r w:rsidRPr="00AF079D">
        <w:rPr>
          <w:rStyle w:val="Emphasis"/>
        </w:rPr>
        <w:t xml:space="preserve"> fixation on a clash between autocracy and democracy </w:t>
      </w:r>
      <w:r w:rsidRPr="009A63B1">
        <w:rPr>
          <w:rStyle w:val="Emphasis"/>
          <w:highlight w:val="green"/>
        </w:rPr>
        <w:t>obscures a deeper divide in geopolitics</w:t>
      </w:r>
      <w:r w:rsidRPr="009A63B1">
        <w:rPr>
          <w:highlight w:val="green"/>
        </w:rPr>
        <w:t xml:space="preserve">. </w:t>
      </w:r>
      <w:r w:rsidRPr="009A63B1">
        <w:rPr>
          <w:rStyle w:val="StyleUnderline"/>
          <w:highlight w:val="green"/>
        </w:rPr>
        <w:t>The U</w:t>
      </w:r>
      <w:r w:rsidRPr="00AF079D">
        <w:rPr>
          <w:rStyle w:val="StyleUnderline"/>
        </w:rPr>
        <w:t xml:space="preserve">nited </w:t>
      </w:r>
      <w:r w:rsidRPr="009A63B1">
        <w:rPr>
          <w:rStyle w:val="StyleUnderline"/>
          <w:highlight w:val="green"/>
        </w:rPr>
        <w:t>S</w:t>
      </w:r>
      <w:r w:rsidRPr="00AF079D">
        <w:rPr>
          <w:rStyle w:val="StyleUnderline"/>
        </w:rPr>
        <w:t xml:space="preserve">tates asserts leadership of the world’s democracies, but it actually </w:t>
      </w:r>
      <w:r w:rsidRPr="005817E9">
        <w:rPr>
          <w:rStyle w:val="StyleUnderline"/>
        </w:rPr>
        <w:t>stands</w:t>
      </w:r>
      <w:r w:rsidRPr="009A63B1">
        <w:rPr>
          <w:rStyle w:val="StyleUnderline"/>
          <w:highlight w:val="green"/>
        </w:rPr>
        <w:t xml:space="preserve"> </w:t>
      </w:r>
      <w:r w:rsidRPr="009A63B1">
        <w:rPr>
          <w:rStyle w:val="Emphasis"/>
          <w:highlight w:val="green"/>
        </w:rPr>
        <w:t>opposed to most democracies</w:t>
      </w:r>
      <w:r w:rsidRPr="00AF079D">
        <w:rPr>
          <w:rStyle w:val="StyleUnderline"/>
        </w:rPr>
        <w:t xml:space="preserve"> on many of the most significant global issues</w:t>
      </w:r>
      <w:r>
        <w:t xml:space="preserve">. From the COVID-19 pandemic to global trade rules, from climate change to economic development, the </w:t>
      </w:r>
      <w:r w:rsidRPr="007310D7">
        <w:rPr>
          <w:rStyle w:val="Emphasis"/>
        </w:rPr>
        <w:t>United</w:t>
      </w:r>
      <w:r w:rsidRPr="00AF079D">
        <w:rPr>
          <w:rStyle w:val="Emphasis"/>
        </w:rPr>
        <w:t xml:space="preserve"> States is </w:t>
      </w:r>
      <w:r w:rsidRPr="005817E9">
        <w:rPr>
          <w:rStyle w:val="Emphasis"/>
        </w:rPr>
        <w:t>actively frustrating the priorities of most of the world’s democracies</w:t>
      </w:r>
      <w:r>
        <w:t>. In the process</w:t>
      </w:r>
      <w:r w:rsidRPr="009A63B1">
        <w:rPr>
          <w:highlight w:val="green"/>
        </w:rPr>
        <w:t xml:space="preserve">, </w:t>
      </w:r>
      <w:r w:rsidRPr="009A63B1">
        <w:rPr>
          <w:rStyle w:val="Emphasis"/>
          <w:highlight w:val="green"/>
        </w:rPr>
        <w:t>U.S.</w:t>
      </w:r>
      <w:r w:rsidRPr="007310D7">
        <w:rPr>
          <w:rStyle w:val="Emphasis"/>
        </w:rPr>
        <w:t xml:space="preserve"> foreign </w:t>
      </w:r>
      <w:r w:rsidRPr="009A63B1">
        <w:rPr>
          <w:rStyle w:val="Emphasis"/>
          <w:highlight w:val="green"/>
        </w:rPr>
        <w:t>policy</w:t>
      </w:r>
      <w:r w:rsidRPr="007310D7">
        <w:rPr>
          <w:rStyle w:val="Emphasis"/>
        </w:rPr>
        <w:t xml:space="preserve"> is—</w:t>
      </w:r>
      <w:r w:rsidRPr="009A63B1">
        <w:rPr>
          <w:rStyle w:val="Emphasis"/>
          <w:highlight w:val="green"/>
        </w:rPr>
        <w:t xml:space="preserve">in </w:t>
      </w:r>
      <w:r w:rsidRPr="00CC2703">
        <w:rPr>
          <w:rStyle w:val="Emphasis"/>
        </w:rPr>
        <w:t>the name of democracy</w:t>
      </w:r>
      <w:r w:rsidRPr="007310D7">
        <w:rPr>
          <w:rStyle w:val="Emphasis"/>
        </w:rPr>
        <w:t>—</w:t>
      </w:r>
      <w:r w:rsidRPr="009A63B1">
        <w:rPr>
          <w:rStyle w:val="Emphasis"/>
          <w:highlight w:val="green"/>
        </w:rPr>
        <w:t>compounding the global crisis of democracy</w:t>
      </w:r>
      <w:r w:rsidRPr="007310D7">
        <w:rPr>
          <w:rStyle w:val="Emphasis"/>
        </w:rPr>
        <w:t xml:space="preserve"> and delegitimizing U.S. power.</w:t>
      </w:r>
    </w:p>
    <w:p w14:paraId="6559A2DE" w14:textId="77777777" w:rsidR="00D602C8" w:rsidRPr="007310D7" w:rsidRDefault="00D602C8" w:rsidP="00D602C8">
      <w:pPr>
        <w:rPr>
          <w:rStyle w:val="StyleUnderline"/>
        </w:rPr>
      </w:pPr>
      <w:r>
        <w:t xml:space="preserve">Rich and poor democracies share many problems. </w:t>
      </w:r>
      <w:r w:rsidRPr="007310D7">
        <w:rPr>
          <w:rStyle w:val="StyleUnderline"/>
        </w:rPr>
        <w:t xml:space="preserve">Forty </w:t>
      </w:r>
      <w:r w:rsidRPr="003118DD">
        <w:rPr>
          <w:rStyle w:val="StyleUnderline"/>
        </w:rPr>
        <w:t xml:space="preserve">years of increasingly </w:t>
      </w:r>
      <w:r w:rsidRPr="009A63B1">
        <w:rPr>
          <w:rStyle w:val="StyleUnderline"/>
          <w:highlight w:val="green"/>
        </w:rPr>
        <w:t>concentrated wealth, deteriorating public goods, eroding stability for workers, and a disintegrating sense of</w:t>
      </w:r>
      <w:r w:rsidRPr="007310D7">
        <w:rPr>
          <w:rStyle w:val="StyleUnderline"/>
        </w:rPr>
        <w:t xml:space="preserve"> collective </w:t>
      </w:r>
      <w:r w:rsidRPr="009A63B1">
        <w:rPr>
          <w:rStyle w:val="StyleUnderline"/>
          <w:highlight w:val="green"/>
        </w:rPr>
        <w:t>belonging</w:t>
      </w:r>
      <w:r w:rsidRPr="007310D7">
        <w:rPr>
          <w:rStyle w:val="StyleUnderline"/>
        </w:rPr>
        <w:t xml:space="preserve"> </w:t>
      </w:r>
      <w:r w:rsidRPr="005817E9">
        <w:rPr>
          <w:rStyle w:val="StyleUnderline"/>
        </w:rPr>
        <w:t xml:space="preserve">have </w:t>
      </w:r>
      <w:r w:rsidRPr="009A63B1">
        <w:rPr>
          <w:rStyle w:val="StyleUnderline"/>
          <w:highlight w:val="green"/>
        </w:rPr>
        <w:t>provided raw material for</w:t>
      </w:r>
      <w:r w:rsidRPr="007310D7">
        <w:rPr>
          <w:rStyle w:val="StyleUnderline"/>
        </w:rPr>
        <w:t xml:space="preserve"> nationalism, racism, and </w:t>
      </w:r>
      <w:r w:rsidRPr="009A63B1">
        <w:rPr>
          <w:rStyle w:val="StyleUnderline"/>
          <w:highlight w:val="green"/>
        </w:rPr>
        <w:t>authoritarianism</w:t>
      </w:r>
      <w:r w:rsidRPr="007310D7">
        <w:rPr>
          <w:rStyle w:val="StyleUnderline"/>
        </w:rPr>
        <w:t xml:space="preserve"> in democracies of all levels of wealth</w:t>
      </w:r>
      <w:r>
        <w:t xml:space="preserve">. The Biden administration understands this. In speech after speech, </w:t>
      </w:r>
      <w:r w:rsidRPr="007310D7">
        <w:rPr>
          <w:rStyle w:val="StyleUnderline"/>
        </w:rPr>
        <w:t>Biden has made an essential point: people are losing faith in democracy because democracy is not meeting their needs. In his domestic agenda, Biden recognizes that investing in the common good, providing greater power and security to labor, and mobilizing people to confront the climate crisis are all crucial to the project of fending off illiberal politics and reviving democracy in the United States.</w:t>
      </w:r>
    </w:p>
    <w:p w14:paraId="3ACA0C6B" w14:textId="77777777" w:rsidR="00D602C8" w:rsidRDefault="00D602C8" w:rsidP="00D602C8">
      <w:r>
        <w:t>Yet Biden’s foreign policy suffers from a strange disconnect</w:t>
      </w:r>
      <w:r w:rsidRPr="007310D7">
        <w:rPr>
          <w:rStyle w:val="StyleUnderline"/>
        </w:rPr>
        <w:t xml:space="preserve">. </w:t>
      </w:r>
      <w:r w:rsidRPr="00CC2703">
        <w:rPr>
          <w:rStyle w:val="StyleUnderline"/>
        </w:rPr>
        <w:t>Rather than pursuing a global strategy to revive faith</w:t>
      </w:r>
      <w:r w:rsidRPr="007310D7">
        <w:rPr>
          <w:rStyle w:val="StyleUnderline"/>
        </w:rPr>
        <w:t xml:space="preserve"> in the common good, Biden focuses on outcompeting China—as if people outside the United States value democracy not because it empowers them but because it is synonymous with U.S. power.</w:t>
      </w:r>
      <w:r>
        <w:t xml:space="preserve"> Biden argues that for the sake of democracy, Americans must “develop and dominate the products and technologies of the future.” That would certainly help Americans and people in other rich, technologically advanced democracies. That might help U.S. investors, but is not a vision of a global economy in which all democracies can deliver for their people.</w:t>
      </w:r>
    </w:p>
    <w:p w14:paraId="744B42AE" w14:textId="77777777" w:rsidR="00D602C8" w:rsidRDefault="00D602C8" w:rsidP="00D602C8">
      <w:pPr>
        <w:rPr>
          <w:rStyle w:val="StyleUnderline"/>
        </w:rPr>
      </w:pPr>
      <w:r w:rsidRPr="009A63B1">
        <w:rPr>
          <w:rStyle w:val="Emphasis"/>
          <w:highlight w:val="green"/>
        </w:rPr>
        <w:lastRenderedPageBreak/>
        <w:t xml:space="preserve">A different approach is </w:t>
      </w:r>
      <w:r w:rsidRPr="007310D7">
        <w:rPr>
          <w:rStyle w:val="Emphasis"/>
        </w:rPr>
        <w:t xml:space="preserve">possible, one </w:t>
      </w:r>
      <w:r w:rsidRPr="009A63B1">
        <w:rPr>
          <w:rStyle w:val="Emphasis"/>
          <w:highlight w:val="green"/>
        </w:rPr>
        <w:t>capable of reversing the global antidemocratic tide</w:t>
      </w:r>
      <w:r w:rsidRPr="007310D7">
        <w:rPr>
          <w:rStyle w:val="Emphasis"/>
        </w:rPr>
        <w:t xml:space="preserve"> by opening new opportunities for people around the world</w:t>
      </w:r>
      <w:r>
        <w:t xml:space="preserve">. </w:t>
      </w:r>
      <w:r w:rsidRPr="007310D7">
        <w:rPr>
          <w:rStyle w:val="StyleUnderline"/>
        </w:rPr>
        <w:t xml:space="preserve">It </w:t>
      </w:r>
      <w:r w:rsidRPr="00CC2703">
        <w:rPr>
          <w:rStyle w:val="StyleUnderline"/>
        </w:rPr>
        <w:t xml:space="preserve">will </w:t>
      </w:r>
      <w:r w:rsidRPr="009A63B1">
        <w:rPr>
          <w:rStyle w:val="StyleUnderline"/>
          <w:highlight w:val="green"/>
        </w:rPr>
        <w:t>require a better framework</w:t>
      </w:r>
      <w:r w:rsidRPr="007310D7">
        <w:rPr>
          <w:rStyle w:val="StyleUnderline"/>
        </w:rPr>
        <w:t xml:space="preserve"> for understanding today’s conflicts, one more capacious than a myopic binary that pits liberal democracy against its authoritarian other.</w:t>
      </w:r>
    </w:p>
    <w:p w14:paraId="0649F6F0" w14:textId="77777777" w:rsidR="00D602C8" w:rsidRDefault="00D602C8" w:rsidP="00D602C8">
      <w:r>
        <w:t>INVISIBLE DEMOCRACIES</w:t>
      </w:r>
    </w:p>
    <w:p w14:paraId="5E93140D" w14:textId="77777777" w:rsidR="00D602C8" w:rsidRDefault="00D602C8" w:rsidP="00D602C8">
      <w:r w:rsidRPr="007310D7">
        <w:rPr>
          <w:rStyle w:val="Emphasis"/>
        </w:rPr>
        <w:t>The claim that the United States is at odds with most democracies may feel jarring</w:t>
      </w:r>
      <w:r>
        <w:t xml:space="preserve">, but that is </w:t>
      </w:r>
      <w:r w:rsidRPr="007310D7">
        <w:rPr>
          <w:rStyle w:val="Emphasis"/>
        </w:rPr>
        <w:t xml:space="preserve">only because </w:t>
      </w:r>
      <w:r w:rsidRPr="009A63B1">
        <w:rPr>
          <w:rStyle w:val="Emphasis"/>
          <w:highlight w:val="green"/>
        </w:rPr>
        <w:t>U.S. leaders</w:t>
      </w:r>
      <w:r w:rsidRPr="007310D7">
        <w:rPr>
          <w:rStyle w:val="Emphasis"/>
        </w:rPr>
        <w:t xml:space="preserve"> and media so often </w:t>
      </w:r>
      <w:r w:rsidRPr="009A63B1">
        <w:rPr>
          <w:rStyle w:val="Emphasis"/>
          <w:highlight w:val="green"/>
        </w:rPr>
        <w:t>conflate the “world’s democracies” with</w:t>
      </w:r>
      <w:r w:rsidRPr="007310D7">
        <w:rPr>
          <w:rStyle w:val="Emphasis"/>
        </w:rPr>
        <w:t xml:space="preserve"> the handful of </w:t>
      </w:r>
      <w:r w:rsidRPr="009A63B1">
        <w:rPr>
          <w:rStyle w:val="Emphasis"/>
          <w:highlight w:val="green"/>
        </w:rPr>
        <w:t>rich countries</w:t>
      </w:r>
      <w:r w:rsidRPr="007310D7">
        <w:rPr>
          <w:rStyle w:val="Emphasis"/>
        </w:rPr>
        <w:t>, including former colonial powers</w:t>
      </w:r>
      <w:r>
        <w:t xml:space="preserve"> in Europe (and Japan) and states that began as settler colonies, such as Australia and Canada. A 2020 New York Times article, for example, headlined the findings of a Pew Research Center poll this way: “Distrust of China Jumps to New Highs in Democratic Nations.” The poll was not, however, about “democratic nations.” Most of the world’s largest democracies—countries such as Brazil, India, Indonesia, Mexico, and South Africa—were not included, nor were many smaller democracies such as Botswana, Papua New Guinea, and Sri Lanka. It was instead a poll of people in (as Pew itself put it) “advanced economies.”</w:t>
      </w:r>
    </w:p>
    <w:p w14:paraId="4B751FC6" w14:textId="77777777" w:rsidR="00D602C8" w:rsidRPr="007310D7" w:rsidRDefault="00D602C8" w:rsidP="00D602C8">
      <w:pPr>
        <w:rPr>
          <w:rStyle w:val="StyleUnderline"/>
        </w:rPr>
      </w:pPr>
      <w:r>
        <w:t xml:space="preserve">According to the Economist Intelligence Unit’s Democracy Index, </w:t>
      </w:r>
      <w:r w:rsidRPr="007310D7">
        <w:rPr>
          <w:rStyle w:val="StyleUnderline"/>
        </w:rPr>
        <w:t>democratic developing countries are home to twice as many people as rich democracies</w:t>
      </w:r>
      <w:r>
        <w:t xml:space="preserve">—three times as many, if one counts </w:t>
      </w:r>
      <w:proofErr w:type="spellStart"/>
      <w:r>
        <w:t>semidemocratic</w:t>
      </w:r>
      <w:proofErr w:type="spellEnd"/>
      <w:r>
        <w:t xml:space="preserve"> “hybrid regimes” such as those in Bangladesh, Nigeria, and Turkey. </w:t>
      </w:r>
      <w:r w:rsidRPr="007310D7">
        <w:rPr>
          <w:rStyle w:val="StyleUnderline"/>
        </w:rPr>
        <w:t>Yet the world’s many poor democracies remain largely peripheral to the worldview of U.S. policymakers. They enter into Beltway conversations only when they threaten regional stability or become useful in wider geopolitical conflicts.</w:t>
      </w:r>
    </w:p>
    <w:p w14:paraId="6750BBBB" w14:textId="77777777" w:rsidR="00D602C8" w:rsidRPr="007310D7" w:rsidRDefault="00D602C8" w:rsidP="00D602C8">
      <w:pPr>
        <w:rPr>
          <w:rStyle w:val="StyleUnderline"/>
        </w:rPr>
      </w:pPr>
      <w:r>
        <w:t xml:space="preserve">This invisibility is understandable. Precisely because they are poor, </w:t>
      </w:r>
      <w:r w:rsidRPr="007310D7">
        <w:rPr>
          <w:rStyle w:val="StyleUnderline"/>
        </w:rPr>
        <w:t>the democracies of the global South exert far less influence over world politics and the global economy than their wealthy counterparts. The rich democracies account for about 15 percent of world population but enjoy 43 percent of global GDP as measured by purchasing power (59 percent in dollar terms), and their military budgets amount to nearly two-thirds of the world’s war spending. Many Americans also share a feeling of cultural or ethnic affinity with the rich democracies that does not extend to the poor democracies.</w:t>
      </w:r>
    </w:p>
    <w:p w14:paraId="1F3ED5BE" w14:textId="77777777" w:rsidR="00D602C8" w:rsidRPr="007310D7" w:rsidRDefault="00D602C8" w:rsidP="00D602C8">
      <w:pPr>
        <w:rPr>
          <w:rStyle w:val="StyleUnderline"/>
        </w:rPr>
      </w:pPr>
      <w:r w:rsidRPr="009A63B1">
        <w:rPr>
          <w:rStyle w:val="Emphasis"/>
          <w:highlight w:val="green"/>
        </w:rPr>
        <w:t>Confusing democracy with wealth</w:t>
      </w:r>
      <w:r w:rsidRPr="007310D7">
        <w:rPr>
          <w:rStyle w:val="Emphasis"/>
        </w:rPr>
        <w:t xml:space="preserve"> fundamentally </w:t>
      </w:r>
      <w:r w:rsidRPr="009A63B1">
        <w:rPr>
          <w:rStyle w:val="Emphasis"/>
          <w:highlight w:val="green"/>
        </w:rPr>
        <w:t>distorts strategic thinking</w:t>
      </w:r>
      <w:r w:rsidRPr="007310D7">
        <w:rPr>
          <w:rStyle w:val="Emphasis"/>
        </w:rPr>
        <w:t xml:space="preserve"> about what U.S. leaders so often proclaim to be a top priority: ensuring that democracy flourishes around the world</w:t>
      </w:r>
      <w:r>
        <w:t xml:space="preserve">. Poor and rich democracies alike have been moving in an illiberal direction in recent years. But a foreign policy aimed at renewing and supporting democracy will fail if it is based solely on the preferences of rich countries. </w:t>
      </w:r>
      <w:r w:rsidRPr="007310D7">
        <w:rPr>
          <w:rStyle w:val="StyleUnderline"/>
        </w:rPr>
        <w:t xml:space="preserve">That’s because the democracies of the global South, more often than not, have interests that are very different from those of the rich democracies—interests that frequently align with more authoritarian developing countries. In other words, one effect of framing the major struggle in the world today as a fight between democrats and authoritarians is to render </w:t>
      </w:r>
      <w:r w:rsidRPr="007310D7">
        <w:rPr>
          <w:rStyle w:val="StyleUnderline"/>
        </w:rPr>
        <w:lastRenderedPageBreak/>
        <w:t>invisible the inequality that characterizes the global economy, which is often the more consequential division.</w:t>
      </w:r>
    </w:p>
    <w:p w14:paraId="489AA793" w14:textId="77777777" w:rsidR="00D602C8" w:rsidRPr="00FA2192" w:rsidRDefault="00D602C8" w:rsidP="00D602C8">
      <w:pPr>
        <w:pStyle w:val="Heading4"/>
      </w:pPr>
      <w:r w:rsidRPr="00FA2192">
        <w:t>A right to strike solves 3 warrants—</w:t>
      </w:r>
    </w:p>
    <w:p w14:paraId="701B8C2A" w14:textId="77777777" w:rsidR="00D602C8" w:rsidRPr="00607E06" w:rsidRDefault="00D602C8" w:rsidP="00D602C8">
      <w:pPr>
        <w:pStyle w:val="Heading4"/>
        <w:numPr>
          <w:ilvl w:val="0"/>
          <w:numId w:val="16"/>
        </w:numPr>
      </w:pPr>
      <w:r>
        <w:t xml:space="preserve">Worker strikes withhold labor from wealthy elites to make way for new progressive legislature. </w:t>
      </w:r>
    </w:p>
    <w:p w14:paraId="6BDD1852" w14:textId="77777777" w:rsidR="00D602C8" w:rsidRPr="00924A80" w:rsidRDefault="00D602C8" w:rsidP="00D602C8">
      <w:r w:rsidRPr="00924A80">
        <w:rPr>
          <w:rStyle w:val="Style13ptBold"/>
        </w:rPr>
        <w:t>Pope 18</w:t>
      </w:r>
      <w:r>
        <w:t xml:space="preserve"> [(James Gray, </w:t>
      </w:r>
      <w:r w:rsidRPr="00924A80">
        <w:t>a distinguished professor of law at Rutgers Law School and serves on the executive council of the Rutgers Council of AAUP/AFT Chapters, AFL-CIO.</w:t>
      </w:r>
      <w:r>
        <w:t>) “</w:t>
      </w:r>
      <w:r w:rsidRPr="00924A80">
        <w:t>Labor’s right to strike is essential</w:t>
      </w:r>
      <w:r>
        <w:t xml:space="preserve">,” PSC </w:t>
      </w:r>
      <w:proofErr w:type="spellStart"/>
      <w:r>
        <w:t>Cuny</w:t>
      </w:r>
      <w:proofErr w:type="spellEnd"/>
      <w:r>
        <w:t xml:space="preserve">, September 2018. </w:t>
      </w:r>
      <w:hyperlink r:id="rId13" w:history="1">
        <w:r w:rsidRPr="002A4A64">
          <w:rPr>
            <w:rStyle w:val="Hyperlink"/>
          </w:rPr>
          <w:t>https://www.psc-cuny.org/clarion/september-2018/labor%E2%80%99s-right-strike-essential</w:t>
        </w:r>
      </w:hyperlink>
      <w:r>
        <w:t>] RR</w:t>
      </w:r>
    </w:p>
    <w:p w14:paraId="1BFB05BE" w14:textId="77777777" w:rsidR="00D602C8" w:rsidRDefault="00D602C8" w:rsidP="00D602C8">
      <w:r>
        <w:t>POLITICAL CLIMATE</w:t>
      </w:r>
    </w:p>
    <w:p w14:paraId="0817F88F" w14:textId="77777777" w:rsidR="00D602C8" w:rsidRDefault="00D602C8" w:rsidP="00D602C8">
      <w:r>
        <w:t>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w:t>
      </w:r>
    </w:p>
    <w:p w14:paraId="1AA731B6" w14:textId="77777777" w:rsidR="00D602C8" w:rsidRPr="00927757" w:rsidRDefault="00D602C8" w:rsidP="00D602C8">
      <w:pPr>
        <w:rPr>
          <w:rStyle w:val="StyleUnderline"/>
        </w:rPr>
      </w:pPr>
      <w:r w:rsidRPr="0075291B">
        <w:rPr>
          <w:rStyle w:val="StyleUnderline"/>
        </w:rPr>
        <w:t>The right to strike</w:t>
      </w:r>
      <w:r w:rsidRPr="00607E06">
        <w:rPr>
          <w:rStyle w:val="StyleUnderline"/>
        </w:rPr>
        <w:t xml:space="preserve"> should be a no-brainer</w:t>
      </w:r>
      <w:r w:rsidRPr="00927757">
        <w:rPr>
          <w:rStyle w:val="StyleUnderline"/>
        </w:rPr>
        <w:t xml:space="preserve"> for any self-respecting candidate who claims to care about working people</w:t>
      </w:r>
      <w:r>
        <w:t xml:space="preserve">. It isn’t some transitory policy fix; </w:t>
      </w:r>
      <w:r w:rsidRPr="0075291B">
        <w:rPr>
          <w:rStyle w:val="StyleUnderline"/>
        </w:rPr>
        <w:t>it’s a fundamental human right,</w:t>
      </w:r>
      <w:r w:rsidRPr="00927757">
        <w:rPr>
          <w:rStyle w:val="StyleUnderline"/>
        </w:rPr>
        <w:t xml:space="preserve"> recognized in international law.</w:t>
      </w:r>
      <w:r>
        <w:t xml:space="preserve"> </w:t>
      </w:r>
      <w:r w:rsidRPr="00607E06">
        <w:rPr>
          <w:rStyle w:val="StyleUnderline"/>
          <w:highlight w:val="green"/>
        </w:rPr>
        <w:t>Without the right to strike</w:t>
      </w:r>
      <w:r w:rsidRPr="00927757">
        <w:rPr>
          <w:rStyle w:val="StyleUnderline"/>
        </w:rPr>
        <w:t xml:space="preserve">, </w:t>
      </w:r>
      <w:r w:rsidRPr="00607E06">
        <w:rPr>
          <w:rStyle w:val="StyleUnderline"/>
          <w:highlight w:val="green"/>
        </w:rPr>
        <w:t>workers have no effective recourse against unhealthy conditions,</w:t>
      </w:r>
      <w:r w:rsidRPr="00927757">
        <w:rPr>
          <w:rStyle w:val="StyleUnderline"/>
        </w:rPr>
        <w:t xml:space="preserve"> </w:t>
      </w:r>
      <w:r w:rsidRPr="00607E06">
        <w:rPr>
          <w:rStyle w:val="StyleUnderline"/>
          <w:highlight w:val="green"/>
        </w:rPr>
        <w:t>inadequate wages</w:t>
      </w:r>
      <w:r w:rsidRPr="00927757">
        <w:rPr>
          <w:rStyle w:val="StyleUnderline"/>
        </w:rPr>
        <w:t xml:space="preserve">, </w:t>
      </w:r>
      <w:r w:rsidRPr="00607E06">
        <w:rPr>
          <w:rStyle w:val="StyleUnderline"/>
          <w:highlight w:val="green"/>
        </w:rPr>
        <w:t>or</w:t>
      </w:r>
      <w:r w:rsidRPr="00927757">
        <w:rPr>
          <w:rStyle w:val="StyleUnderline"/>
        </w:rPr>
        <w:t xml:space="preserve"> employer </w:t>
      </w:r>
      <w:r w:rsidRPr="00607E06">
        <w:rPr>
          <w:rStyle w:val="StyleUnderline"/>
          <w:highlight w:val="green"/>
        </w:rPr>
        <w:t>tyranny</w:t>
      </w:r>
      <w:r w:rsidRPr="00927757">
        <w:rPr>
          <w:rStyle w:val="StyleUnderline"/>
        </w:rPr>
        <w:t>.</w:t>
      </w:r>
      <w:r>
        <w:t xml:space="preserve"> Before the American labor movement began its long decline, unions made the right to strike a litmus test for supporting candidates. Labor leaders held that </w:t>
      </w:r>
      <w:r w:rsidRPr="00386C19">
        <w:rPr>
          <w:rStyle w:val="StyleUnderline"/>
        </w:rPr>
        <w:t>anti-strike laws imposed “involuntary servitude” in violation of the Thirteenth Amendment</w:t>
      </w:r>
      <w:r>
        <w:t xml:space="preserve"> to the United States Constitution. Corporate interests ridiculed this claim, arguing that the Amendment guaranteed only the individual right to quit and go elsewhere. But workers and unions held their ground. “The simple fact is </w:t>
      </w:r>
      <w:r w:rsidRPr="004A4D55">
        <w:t xml:space="preserve">that </w:t>
      </w:r>
      <w:r w:rsidRPr="004A4D55">
        <w:rPr>
          <w:rStyle w:val="StyleUnderline"/>
        </w:rPr>
        <w:t>the right</w:t>
      </w:r>
      <w:r w:rsidRPr="00386C19">
        <w:rPr>
          <w:rStyle w:val="StyleUnderline"/>
        </w:rPr>
        <w:t xml:space="preserve"> of individual </w:t>
      </w:r>
      <w:r w:rsidRPr="004A4D55">
        <w:rPr>
          <w:rStyle w:val="StyleUnderline"/>
        </w:rPr>
        <w:t>workers to quit</w:t>
      </w:r>
      <w:r w:rsidRPr="00386C19">
        <w:rPr>
          <w:rStyle w:val="StyleUnderline"/>
        </w:rPr>
        <w:t xml:space="preserve"> their jobs </w:t>
      </w:r>
      <w:r w:rsidRPr="004A4D55">
        <w:rPr>
          <w:rStyle w:val="StyleUnderline"/>
        </w:rPr>
        <w:t>has meaning only when they</w:t>
      </w:r>
      <w:r w:rsidRPr="00386C19">
        <w:rPr>
          <w:rStyle w:val="StyleUnderline"/>
        </w:rPr>
        <w:t xml:space="preserve"> </w:t>
      </w:r>
      <w:r>
        <w:t xml:space="preserve">may </w:t>
      </w:r>
      <w:r w:rsidRPr="004A4D55">
        <w:rPr>
          <w:rStyle w:val="StyleUnderline"/>
        </w:rPr>
        <w:t>quit in concert</w:t>
      </w:r>
      <w:r w:rsidRPr="00386C19">
        <w:rPr>
          <w:rStyle w:val="StyleUnderline"/>
        </w:rPr>
        <w:t>,</w:t>
      </w:r>
      <w:r>
        <w:t xml:space="preserve"> so that in their quitting or in their threat to quit they have a real bargaining strength,” Congress of Industrial Organizations (CIO) General Counsel Lee Pressman explained. “</w:t>
      </w:r>
      <w:r w:rsidRPr="00927757">
        <w:rPr>
          <w:rStyle w:val="StyleUnderline"/>
        </w:rPr>
        <w:t>It is thus hypocritical to suggest that a prohibition on the right to strike is not in practical effect a prohibition on the right to quit individually.”</w:t>
      </w:r>
    </w:p>
    <w:p w14:paraId="1B2AC998" w14:textId="77777777" w:rsidR="00D602C8" w:rsidRDefault="00D602C8" w:rsidP="00D602C8">
      <w:r>
        <w:t>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w:t>
      </w:r>
    </w:p>
    <w:p w14:paraId="538481B7" w14:textId="77777777" w:rsidR="00D602C8" w:rsidRPr="00CB19FC" w:rsidRDefault="00D602C8" w:rsidP="00D602C8">
      <w:pPr>
        <w:rPr>
          <w:rStyle w:val="StyleUnderline"/>
        </w:rPr>
      </w:pPr>
      <w:r w:rsidRPr="00CB19FC">
        <w:rPr>
          <w:rStyle w:val="StyleUnderline"/>
        </w:rPr>
        <w:t>A DEMOCRATIC NEED</w:t>
      </w:r>
    </w:p>
    <w:p w14:paraId="1D713DD9" w14:textId="77777777" w:rsidR="00D602C8" w:rsidRDefault="00D602C8" w:rsidP="00D602C8">
      <w:pPr>
        <w:rPr>
          <w:rStyle w:val="StyleUnderline"/>
        </w:rPr>
      </w:pPr>
      <w:r w:rsidRPr="004A4D55">
        <w:t xml:space="preserve">The </w:t>
      </w:r>
      <w:r w:rsidRPr="004A4D55">
        <w:rPr>
          <w:rStyle w:val="StyleUnderline"/>
          <w:highlight w:val="green"/>
        </w:rPr>
        <w:t>recent</w:t>
      </w:r>
      <w:r w:rsidRPr="00CB19FC">
        <w:rPr>
          <w:rStyle w:val="StyleUnderline"/>
        </w:rPr>
        <w:t xml:space="preserve"> </w:t>
      </w:r>
      <w:r w:rsidRPr="005817E9">
        <w:rPr>
          <w:b/>
        </w:rPr>
        <w:t>teacher</w:t>
      </w:r>
      <w:r w:rsidRPr="005817E9">
        <w:rPr>
          <w:rStyle w:val="StyleUnderline"/>
          <w:b w:val="0"/>
          <w:highlight w:val="green"/>
        </w:rPr>
        <w:t xml:space="preserve"> s</w:t>
      </w:r>
      <w:r w:rsidRPr="00924A80">
        <w:rPr>
          <w:rStyle w:val="StyleUnderline"/>
          <w:highlight w:val="green"/>
        </w:rPr>
        <w:t xml:space="preserve">trikes underscore </w:t>
      </w:r>
      <w:r w:rsidRPr="004A4D55">
        <w:rPr>
          <w:rStyle w:val="StyleUnderline"/>
        </w:rPr>
        <w:t>another</w:t>
      </w:r>
      <w:r>
        <w:t xml:space="preserve">, </w:t>
      </w:r>
      <w:r w:rsidRPr="00CB19FC">
        <w:rPr>
          <w:rStyle w:val="StyleUnderline"/>
        </w:rPr>
        <w:t xml:space="preserve">equally vital function of the strike: </w:t>
      </w:r>
      <w:r w:rsidRPr="00924A80">
        <w:rPr>
          <w:rStyle w:val="Emphasis"/>
          <w:highlight w:val="green"/>
        </w:rPr>
        <w:t>political democracy</w:t>
      </w:r>
      <w:r>
        <w:t xml:space="preserve">. </w:t>
      </w:r>
      <w:r w:rsidRPr="00CB19FC">
        <w:rPr>
          <w:rStyle w:val="StyleUnderline"/>
        </w:rPr>
        <w:t xml:space="preserve">It is no accident that </w:t>
      </w:r>
      <w:r w:rsidRPr="00924A80">
        <w:rPr>
          <w:rStyle w:val="StyleUnderline"/>
          <w:highlight w:val="green"/>
        </w:rPr>
        <w:t>strikers</w:t>
      </w:r>
      <w:r w:rsidRPr="00CB19FC">
        <w:rPr>
          <w:rStyle w:val="StyleUnderline"/>
        </w:rPr>
        <w:t xml:space="preserve"> often </w:t>
      </w:r>
      <w:r w:rsidRPr="00924A80">
        <w:rPr>
          <w:rStyle w:val="StyleUnderline"/>
          <w:highlight w:val="green"/>
        </w:rPr>
        <w:t>serve as midwives of democracy</w:t>
      </w:r>
      <w:r w:rsidRPr="00CB19FC">
        <w:rPr>
          <w:rStyle w:val="StyleUnderline"/>
        </w:rPr>
        <w:t>.</w:t>
      </w:r>
      <w:r>
        <w:t xml:space="preserve"> Examples include </w:t>
      </w:r>
      <w:r w:rsidRPr="00CB19FC">
        <w:rPr>
          <w:rStyle w:val="StyleUnderline"/>
        </w:rPr>
        <w:t xml:space="preserve">Poland in the 1970s, where shipyard strikers brought down the dictatorship, and South Africa in the 1970s and 1980s, where strikers were central to the defeat of apartheid. </w:t>
      </w:r>
      <w:r w:rsidRPr="005817E9">
        <w:rPr>
          <w:rStyle w:val="Emphasis"/>
        </w:rPr>
        <w:t>Even in</w:t>
      </w:r>
      <w:r w:rsidRPr="00CB19FC">
        <w:rPr>
          <w:rStyle w:val="Emphasis"/>
        </w:rPr>
        <w:t xml:space="preserve"> relatively </w:t>
      </w:r>
      <w:r w:rsidRPr="007D47DE">
        <w:rPr>
          <w:rStyle w:val="Emphasis"/>
        </w:rPr>
        <w:t xml:space="preserve">democratic countries like </w:t>
      </w:r>
      <w:r w:rsidRPr="00924A80">
        <w:rPr>
          <w:rStyle w:val="Emphasis"/>
          <w:highlight w:val="green"/>
        </w:rPr>
        <w:t>the</w:t>
      </w:r>
      <w:r w:rsidRPr="00CB19FC">
        <w:rPr>
          <w:rStyle w:val="Emphasis"/>
        </w:rPr>
        <w:t xml:space="preserve"> </w:t>
      </w:r>
      <w:r w:rsidRPr="00924A80">
        <w:rPr>
          <w:rStyle w:val="Emphasis"/>
          <w:highlight w:val="green"/>
        </w:rPr>
        <w:t>U</w:t>
      </w:r>
      <w:r w:rsidRPr="005817E9">
        <w:rPr>
          <w:rStyle w:val="Emphasis"/>
        </w:rPr>
        <w:t>nited</w:t>
      </w:r>
      <w:r w:rsidRPr="00CB19FC">
        <w:rPr>
          <w:rStyle w:val="Emphasis"/>
        </w:rPr>
        <w:t xml:space="preserve"> </w:t>
      </w:r>
      <w:r w:rsidRPr="00924A80">
        <w:rPr>
          <w:rStyle w:val="Emphasis"/>
          <w:highlight w:val="green"/>
        </w:rPr>
        <w:t>S</w:t>
      </w:r>
      <w:r w:rsidRPr="00CB19FC">
        <w:rPr>
          <w:rStyle w:val="Emphasis"/>
        </w:rPr>
        <w:t>tates</w:t>
      </w:r>
      <w:r w:rsidRPr="00CB19FC">
        <w:rPr>
          <w:rStyle w:val="StyleUnderline"/>
        </w:rPr>
        <w:t xml:space="preserve">, </w:t>
      </w:r>
      <w:r w:rsidRPr="00924A80">
        <w:rPr>
          <w:rStyle w:val="StyleUnderline"/>
          <w:highlight w:val="green"/>
        </w:rPr>
        <w:t>workers</w:t>
      </w:r>
      <w:r w:rsidRPr="00CB19FC">
        <w:rPr>
          <w:rStyle w:val="StyleUnderline"/>
        </w:rPr>
        <w:t xml:space="preserve"> often </w:t>
      </w:r>
      <w:r w:rsidRPr="0075291B">
        <w:rPr>
          <w:rStyle w:val="StyleUnderline"/>
        </w:rPr>
        <w:t>find it necessary to</w:t>
      </w:r>
      <w:r w:rsidRPr="00CB19FC">
        <w:rPr>
          <w:rStyle w:val="StyleUnderline"/>
        </w:rPr>
        <w:t xml:space="preserve"> </w:t>
      </w:r>
      <w:r w:rsidRPr="00924A80">
        <w:rPr>
          <w:rStyle w:val="StyleUnderline"/>
          <w:highlight w:val="green"/>
        </w:rPr>
        <w:t>withhold their labor</w:t>
      </w:r>
      <w:r w:rsidRPr="00CB19FC">
        <w:rPr>
          <w:rStyle w:val="StyleUnderline"/>
        </w:rPr>
        <w:t xml:space="preserve"> in order </w:t>
      </w:r>
      <w:r w:rsidRPr="00924A80">
        <w:rPr>
          <w:rStyle w:val="StyleUnderline"/>
          <w:highlight w:val="green"/>
        </w:rPr>
        <w:t>to offset</w:t>
      </w:r>
      <w:r w:rsidRPr="00CB19FC">
        <w:rPr>
          <w:rStyle w:val="StyleUnderline"/>
        </w:rPr>
        <w:t xml:space="preserve"> </w:t>
      </w:r>
      <w:r w:rsidRPr="005817E9">
        <w:rPr>
          <w:rStyle w:val="StyleUnderline"/>
        </w:rPr>
        <w:t>the</w:t>
      </w:r>
      <w:r w:rsidRPr="00CB19FC">
        <w:rPr>
          <w:rStyle w:val="StyleUnderline"/>
        </w:rPr>
        <w:t xml:space="preserve"> disproportionate </w:t>
      </w:r>
      <w:r w:rsidRPr="00924A80">
        <w:rPr>
          <w:rStyle w:val="StyleUnderline"/>
          <w:highlight w:val="green"/>
        </w:rPr>
        <w:t>power of wealthy interests</w:t>
      </w:r>
      <w:r w:rsidRPr="00CB19FC">
        <w:rPr>
          <w:rStyle w:val="StyleUnderline"/>
        </w:rPr>
        <w:t xml:space="preserve"> and racial </w:t>
      </w:r>
      <w:r w:rsidRPr="00CB19FC">
        <w:rPr>
          <w:rStyle w:val="StyleUnderline"/>
        </w:rPr>
        <w:lastRenderedPageBreak/>
        <w:t>elites</w:t>
      </w:r>
      <w:r>
        <w:t xml:space="preserve">. During the 1930s, for example, it took mass strikes to overcome judicial resistance to progressive economic regulation. Today, </w:t>
      </w:r>
      <w:r w:rsidRPr="007D47DE">
        <w:rPr>
          <w:rStyle w:val="StyleUnderline"/>
          <w:highlight w:val="green"/>
        </w:rPr>
        <w:t>workers confront a political system</w:t>
      </w:r>
      <w:r w:rsidRPr="00927757">
        <w:rPr>
          <w:rStyle w:val="StyleUnderline"/>
        </w:rPr>
        <w:t xml:space="preserve"> that has been </w:t>
      </w:r>
      <w:r w:rsidRPr="007D47DE">
        <w:rPr>
          <w:rStyle w:val="StyleUnderline"/>
          <w:highlight w:val="green"/>
        </w:rPr>
        <w:t>warped by voter suppression</w:t>
      </w:r>
      <w:r w:rsidRPr="00927757">
        <w:rPr>
          <w:rStyle w:val="StyleUnderline"/>
        </w:rPr>
        <w:t xml:space="preserve">, </w:t>
      </w:r>
      <w:r w:rsidRPr="005817E9">
        <w:rPr>
          <w:rStyle w:val="StyleUnderline"/>
          <w:highlight w:val="green"/>
        </w:rPr>
        <w:t>g</w:t>
      </w:r>
      <w:r w:rsidRPr="007D47DE">
        <w:rPr>
          <w:rStyle w:val="StyleUnderline"/>
          <w:highlight w:val="green"/>
        </w:rPr>
        <w:t>errymandering</w:t>
      </w:r>
      <w:r w:rsidRPr="00927757">
        <w:rPr>
          <w:rStyle w:val="StyleUnderline"/>
        </w:rPr>
        <w:t xml:space="preserve"> </w:t>
      </w:r>
      <w:r w:rsidRPr="007D47DE">
        <w:rPr>
          <w:rStyle w:val="StyleUnderline"/>
          <w:highlight w:val="green"/>
        </w:rPr>
        <w:t>and</w:t>
      </w:r>
      <w:r w:rsidRPr="00927757">
        <w:rPr>
          <w:rStyle w:val="StyleUnderline"/>
        </w:rPr>
        <w:t xml:space="preserve"> the judicial </w:t>
      </w:r>
      <w:r w:rsidRPr="007D47DE">
        <w:rPr>
          <w:rStyle w:val="StyleUnderline"/>
          <w:highlight w:val="green"/>
        </w:rPr>
        <w:t>protection of</w:t>
      </w:r>
      <w:r w:rsidRPr="00927757">
        <w:rPr>
          <w:rStyle w:val="StyleUnderline"/>
        </w:rPr>
        <w:t xml:space="preserve"> corporate </w:t>
      </w:r>
      <w:r w:rsidRPr="007D47DE">
        <w:rPr>
          <w:rStyle w:val="StyleUnderline"/>
          <w:highlight w:val="green"/>
        </w:rPr>
        <w:t>political expenditures as “freedom of speech.”</w:t>
      </w:r>
      <w:r>
        <w:t xml:space="preserve"> With corporate lackeys holding a majority of seats on the Supreme Court, </w:t>
      </w:r>
      <w:r w:rsidRPr="00607E06">
        <w:rPr>
          <w:rStyle w:val="StyleUnderline"/>
          <w:highlight w:val="green"/>
        </w:rPr>
        <w:t>worker</w:t>
      </w:r>
      <w:r w:rsidRPr="00607E06">
        <w:rPr>
          <w:rStyle w:val="StyleUnderline"/>
        </w:rPr>
        <w:t xml:space="preserve">s may soon need </w:t>
      </w:r>
      <w:r w:rsidRPr="00607E06">
        <w:rPr>
          <w:rStyle w:val="StyleUnderline"/>
          <w:highlight w:val="green"/>
        </w:rPr>
        <w:t>strikes to clear the way for progressive legislation</w:t>
      </w:r>
      <w:r w:rsidRPr="00607E06">
        <w:rPr>
          <w:rStyle w:val="StyleUnderline"/>
        </w:rPr>
        <w:t xml:space="preserve"> just as they did in the 1930s.</w:t>
      </w:r>
    </w:p>
    <w:p w14:paraId="1C5E64AF" w14:textId="77777777" w:rsidR="00D602C8" w:rsidRDefault="00D602C8" w:rsidP="00D602C8">
      <w:pPr>
        <w:pStyle w:val="Heading4"/>
        <w:numPr>
          <w:ilvl w:val="0"/>
          <w:numId w:val="16"/>
        </w:numPr>
      </w:pPr>
      <w:r>
        <w:t xml:space="preserve">Strikes are key political tools— they incentivize being active in political institutions and transform conditions. </w:t>
      </w:r>
    </w:p>
    <w:p w14:paraId="6C493F8D" w14:textId="77777777" w:rsidR="00D602C8" w:rsidRPr="00D74A7F" w:rsidRDefault="00D602C8" w:rsidP="00D602C8">
      <w:r w:rsidRPr="00D74A7F">
        <w:rPr>
          <w:rStyle w:val="Style13ptBold"/>
        </w:rPr>
        <w:t>Reddy 1/6</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14" w:history="1">
        <w:r w:rsidRPr="003600C8">
          <w:rPr>
            <w:rStyle w:val="Hyperlink"/>
          </w:rPr>
          <w:t>https://www.yalelawjournal.org/forum/there-is-no-such-thing-as-an-illegal-strike-reconceptualizing-the-strike-in-law-and-political-economy</w:t>
        </w:r>
      </w:hyperlink>
      <w:r>
        <w:t>] RR</w:t>
      </w:r>
    </w:p>
    <w:p w14:paraId="5117E3FB" w14:textId="77777777" w:rsidR="00D602C8" w:rsidRPr="00D74A7F" w:rsidRDefault="00D602C8" w:rsidP="00D602C8">
      <w:pPr>
        <w:rPr>
          <w:rStyle w:val="Emphasis"/>
        </w:rPr>
      </w:pPr>
      <w:r w:rsidRPr="00D74A7F">
        <w:rPr>
          <w:rStyle w:val="Emphasis"/>
        </w:rPr>
        <w:t xml:space="preserve">B. </w:t>
      </w:r>
      <w:r w:rsidRPr="0075291B">
        <w:rPr>
          <w:rStyle w:val="Emphasis"/>
        </w:rPr>
        <w:t>Striking as Political</w:t>
      </w:r>
    </w:p>
    <w:p w14:paraId="1C91F36C" w14:textId="77777777" w:rsidR="00D602C8" w:rsidRDefault="00D602C8" w:rsidP="00D602C8">
      <w:r>
        <w:t xml:space="preserve">For those who believe that </w:t>
      </w:r>
      <w:r w:rsidRPr="00D74A7F">
        <w:rPr>
          <w:rStyle w:val="StyleUnderline"/>
          <w:highlight w:val="green"/>
        </w:rPr>
        <w:t>a stronger labor movement is needed to counterbalance</w:t>
      </w:r>
      <w:r w:rsidRPr="00D74A7F">
        <w:rPr>
          <w:rStyle w:val="StyleUnderline"/>
        </w:rPr>
        <w:t xml:space="preserve"> the concentrations of </w:t>
      </w:r>
      <w:r w:rsidRPr="004C02E8">
        <w:rPr>
          <w:rStyle w:val="StyleUnderline"/>
        </w:rPr>
        <w:t>economic and</w:t>
      </w:r>
      <w:r w:rsidRPr="00D74A7F">
        <w:rPr>
          <w:rStyle w:val="StyleUnderline"/>
        </w:rPr>
        <w:t xml:space="preserve"> </w:t>
      </w:r>
      <w:r w:rsidRPr="00D74A7F">
        <w:rPr>
          <w:rStyle w:val="StyleUnderline"/>
          <w:highlight w:val="green"/>
        </w:rPr>
        <w:t>political power</w:t>
      </w:r>
      <w:r w:rsidRPr="00D74A7F">
        <w:rPr>
          <w:rStyle w:val="StyleUnderline"/>
        </w:rPr>
        <w:t xml:space="preserve"> in this new Gilded Age, the question is not just whether the law is bad</w:t>
      </w:r>
      <w:r>
        <w:t xml:space="preserve"> (it is), </w:t>
      </w:r>
      <w:r w:rsidRPr="00D74A7F">
        <w:rPr>
          <w:rStyle w:val="StyleUnderline"/>
        </w:rPr>
        <w:t>but whether strikes can be effective nonetheless</w:t>
      </w:r>
      <w:r>
        <w:t xml:space="preserve">. </w:t>
      </w:r>
      <w:r w:rsidRPr="00D74A7F">
        <w:rPr>
          <w:rStyle w:val="StyleUnderline"/>
        </w:rPr>
        <w:t xml:space="preserve">If labor activists are correct that there is “no such thing” as an illegal strike, just an unsuccessful strike, the question follows: </w:t>
      </w:r>
      <w:r w:rsidRPr="004A4D55">
        <w:rPr>
          <w:rStyle w:val="StyleUnderline"/>
        </w:rPr>
        <w:t>what makes a strike successful</w:t>
      </w:r>
      <w:r w:rsidRPr="00D74A7F">
        <w:rPr>
          <w:rStyle w:val="StyleUnderline"/>
        </w:rPr>
        <w:t xml:space="preserve"> enough, under current conditions</w:t>
      </w:r>
      <w:r w:rsidRPr="004A4D55">
        <w:rPr>
          <w:rStyle w:val="StyleUnderline"/>
        </w:rPr>
        <w:t>, to transcend legal constraints</w:t>
      </w:r>
      <w:r w:rsidRPr="00D74A7F">
        <w:rPr>
          <w:rStyle w:val="StyleUnderline"/>
        </w:rPr>
        <w:t>?</w:t>
      </w:r>
      <w:r>
        <w:t xml:space="preserve">154 To some extent this is an empirical question, and one on which </w:t>
      </w:r>
      <w:r w:rsidRPr="00D74A7F">
        <w:rPr>
          <w:rStyle w:val="StyleUnderline"/>
        </w:rPr>
        <w:t>there are many opportunities for generative research</w:t>
      </w:r>
      <w:r>
        <w:t xml:space="preserve">. Beginning with the theoretical, however, I suggest that </w:t>
      </w:r>
      <w:r w:rsidRPr="00D74A7F">
        <w:rPr>
          <w:rStyle w:val="StyleUnderline"/>
          <w:highlight w:val="green"/>
        </w:rPr>
        <w:t>t</w:t>
      </w:r>
      <w:r w:rsidRPr="005817E9">
        <w:rPr>
          <w:rStyle w:val="StyleUnderline"/>
          <w:highlight w:val="green"/>
        </w:rPr>
        <w:t xml:space="preserve">he </w:t>
      </w:r>
      <w:r w:rsidRPr="00D74A7F">
        <w:rPr>
          <w:rStyle w:val="StyleUnderline"/>
          <w:highlight w:val="green"/>
        </w:rPr>
        <w:t>success of strikes must be measured in</w:t>
      </w:r>
      <w:r w:rsidRPr="00D74A7F">
        <w:rPr>
          <w:rStyle w:val="StyleUnderline"/>
        </w:rPr>
        <w:t xml:space="preserve"> more than economic wins in the private sphere</w:t>
      </w:r>
      <w:r>
        <w:t xml:space="preserve">. Like their Progressive Era progenitors, </w:t>
      </w:r>
      <w:r w:rsidRPr="00D74A7F">
        <w:rPr>
          <w:rStyle w:val="StyleUnderline"/>
        </w:rPr>
        <w:t xml:space="preserve">their success must be in </w:t>
      </w:r>
      <w:r w:rsidRPr="00D74A7F">
        <w:rPr>
          <w:rStyle w:val="StyleUnderline"/>
          <w:highlight w:val="green"/>
        </w:rPr>
        <w:t xml:space="preserve">raising </w:t>
      </w:r>
      <w:r w:rsidRPr="004A4D55">
        <w:rPr>
          <w:rStyle w:val="StyleUnderline"/>
          <w:highlight w:val="green"/>
        </w:rPr>
        <w:t>political consciousness</w:t>
      </w:r>
      <w:r w:rsidRPr="004A4D55">
        <w:rPr>
          <w:rStyle w:val="StyleUnderline"/>
        </w:rPr>
        <w:t xml:space="preserve"> in the public sphere</w:t>
      </w:r>
      <w:r>
        <w:t>—in making the stakes of the twenty-first century labor question apparent.155</w:t>
      </w:r>
    </w:p>
    <w:p w14:paraId="2634248B" w14:textId="77777777" w:rsidR="00D602C8" w:rsidRPr="00D74A7F" w:rsidRDefault="00D602C8" w:rsidP="00D602C8">
      <w:pPr>
        <w:rPr>
          <w:rStyle w:val="StyleUnderline"/>
        </w:rPr>
      </w:pPr>
      <w:r>
        <w:t xml:space="preserve">As noted above, </w:t>
      </w:r>
      <w:r w:rsidRPr="007D47DE">
        <w:rPr>
          <w:rStyle w:val="StyleUnderline"/>
        </w:rPr>
        <w:t>under current labor law</w:t>
      </w:r>
      <w:r w:rsidRPr="007D47DE">
        <w:t xml:space="preserve">, </w:t>
      </w:r>
      <w:r w:rsidRPr="007D47DE">
        <w:rPr>
          <w:rStyle w:val="StyleUnderline"/>
        </w:rPr>
        <w:t>strikes are conceptualized as “economic weapons</w:t>
      </w:r>
      <w:r w:rsidRPr="007D47DE">
        <w:t>,”</w:t>
      </w:r>
      <w:r>
        <w:t xml:space="preserve"> as hard bargaining.156 And while legal terminology is distinct from on-the-ground understandings, </w:t>
      </w:r>
      <w:r w:rsidRPr="0075291B">
        <w:rPr>
          <w:rStyle w:val="StyleUnderline"/>
        </w:rPr>
        <w:t>unions have often emphasized the economic nature of the strike</w:t>
      </w:r>
      <w:r w:rsidRPr="00D74A7F">
        <w:rPr>
          <w:rStyle w:val="StyleUnderline"/>
        </w:rPr>
        <w:t xml:space="preserve"> as well</w:t>
      </w:r>
      <w:r>
        <w:t xml:space="preserve">. </w:t>
      </w:r>
      <w:r w:rsidRPr="00D74A7F">
        <w:rPr>
          <w:rStyle w:val="StyleUnderline"/>
          <w:highlight w:val="green"/>
        </w:rPr>
        <w:t>Strikes</w:t>
      </w:r>
      <w:r w:rsidRPr="00D74A7F">
        <w:rPr>
          <w:rStyle w:val="StyleUnderline"/>
        </w:rPr>
        <w:t xml:space="preserve"> are “[t]he </w:t>
      </w:r>
      <w:proofErr w:type="gramStart"/>
      <w:r w:rsidRPr="00D74A7F">
        <w:rPr>
          <w:rStyle w:val="StyleUnderline"/>
        </w:rPr>
        <w:t>power</w:t>
      </w:r>
      <w:proofErr w:type="gramEnd"/>
      <w:r w:rsidRPr="00D74A7F">
        <w:rPr>
          <w:rStyle w:val="StyleUnderline"/>
        </w:rPr>
        <w:t xml:space="preserve"> to </w:t>
      </w:r>
      <w:r w:rsidRPr="00D74A7F">
        <w:rPr>
          <w:rStyle w:val="StyleUnderline"/>
          <w:highlight w:val="green"/>
        </w:rPr>
        <w:t>stop production</w:t>
      </w:r>
      <w:r w:rsidRPr="00D74A7F">
        <w:rPr>
          <w:rStyle w:val="StyleUnderline"/>
        </w:rPr>
        <w:t xml:space="preserve">, </w:t>
      </w:r>
      <w:r w:rsidRPr="00D74A7F">
        <w:rPr>
          <w:rStyle w:val="StyleUnderline"/>
          <w:highlight w:val="green"/>
        </w:rPr>
        <w:t>distribution and exchange,</w:t>
      </w:r>
      <w:r w:rsidRPr="00D74A7F">
        <w:rPr>
          <w:rStyle w:val="StyleUnderline"/>
        </w:rPr>
        <w:t xml:space="preserve"> whether of goods or services.”</w:t>
      </w:r>
      <w:r>
        <w:t xml:space="preserve">157 </w:t>
      </w:r>
      <w:r w:rsidRPr="00D74A7F">
        <w:rPr>
          <w:rStyle w:val="StyleUnderline"/>
        </w:rPr>
        <w:t>A strike works because “we withhold something that the employer needs</w:t>
      </w:r>
      <w:r>
        <w:t>.”158 At the same time, there has been a corresponding tendency to dismiss the more symbolic aspects of the strike. To quote White again, “</w:t>
      </w:r>
      <w:r w:rsidRPr="00D74A7F">
        <w:rPr>
          <w:rStyle w:val="StyleUnderline"/>
        </w:rPr>
        <w:t>while publicity and morale are not irrelevant, in the end, they are not effective weapons in their own right.”159</w:t>
      </w:r>
    </w:p>
    <w:p w14:paraId="396AA5B7" w14:textId="77777777" w:rsidR="00D602C8" w:rsidRPr="00D74A7F" w:rsidRDefault="00D602C8" w:rsidP="00D602C8">
      <w:pPr>
        <w:rPr>
          <w:rStyle w:val="Emphasis"/>
        </w:rPr>
      </w:pPr>
      <w:r>
        <w:t xml:space="preserve">These arguments are important. </w:t>
      </w:r>
      <w:r w:rsidRPr="00D74A7F">
        <w:rPr>
          <w:rStyle w:val="Emphasis"/>
          <w:highlight w:val="green"/>
        </w:rPr>
        <w:t>A strike is</w:t>
      </w:r>
      <w:r>
        <w:t xml:space="preserve"> </w:t>
      </w:r>
      <w:r w:rsidRPr="00D74A7F">
        <w:rPr>
          <w:rStyle w:val="StyleUnderline"/>
        </w:rPr>
        <w:t>not simply protest; it is</w:t>
      </w:r>
      <w:r>
        <w:t xml:space="preserve"> </w:t>
      </w:r>
      <w:r w:rsidRPr="00D74A7F">
        <w:rPr>
          <w:rStyle w:val="Emphasis"/>
          <w:highlight w:val="green"/>
        </w:rPr>
        <w:t>direct action</w:t>
      </w:r>
      <w:r>
        <w:t xml:space="preserve">, </w:t>
      </w:r>
      <w:r w:rsidRPr="00D74A7F">
        <w:rPr>
          <w:rStyle w:val="StyleUnderline"/>
        </w:rPr>
        <w:t>material pressure</w:t>
      </w:r>
      <w:r>
        <w:t xml:space="preserve">. </w:t>
      </w:r>
      <w:r w:rsidRPr="004C02E8">
        <w:rPr>
          <w:rStyle w:val="StyleUnderline"/>
        </w:rPr>
        <w:t>But with union density lower than ever, ongoing automation of work tasks that renders employees increasingly replaceable,</w:t>
      </w:r>
      <w:r w:rsidRPr="00D74A7F">
        <w:rPr>
          <w:rStyle w:val="StyleUnderline"/>
        </w:rPr>
        <w:t xml:space="preserve"> and decades of neoliberal cultural tropes celebrating capital as the driver of all economic </w:t>
      </w:r>
      <w:r w:rsidRPr="00D74A7F">
        <w:rPr>
          <w:rStyle w:val="StyleUnderline"/>
        </w:rPr>
        <w:lastRenderedPageBreak/>
        <w:t xml:space="preserve">growth and innovation, </w:t>
      </w:r>
      <w:r>
        <w:t xml:space="preserve">it is a mistake to think of publicity and morale as nice-to-haves, rather than necessities. Instead, </w:t>
      </w:r>
      <w:r w:rsidRPr="0075291B">
        <w:rPr>
          <w:rStyle w:val="StyleUnderline"/>
        </w:rPr>
        <w:t>striking must be part of building what sociologists have described as the “moral economy,” cultural</w:t>
      </w:r>
      <w:r w:rsidRPr="00D74A7F">
        <w:rPr>
          <w:rStyle w:val="StyleUnderline"/>
        </w:rPr>
        <w:t xml:space="preserve"> beliefs about fair distribution untethered to technocratic arguments about what is most efficient.</w:t>
      </w:r>
      <w:r>
        <w:t>160 And in that way</w:t>
      </w:r>
      <w:r w:rsidRPr="00D74A7F">
        <w:rPr>
          <w:rStyle w:val="Emphasis"/>
        </w:rPr>
        <w:t xml:space="preserve">, </w:t>
      </w:r>
      <w:r w:rsidRPr="005817E9">
        <w:rPr>
          <w:rStyle w:val="Emphasis"/>
          <w:highlight w:val="green"/>
        </w:rPr>
        <w:t>striking is</w:t>
      </w:r>
      <w:r w:rsidRPr="00D74A7F">
        <w:rPr>
          <w:rStyle w:val="Emphasis"/>
        </w:rPr>
        <w:t xml:space="preserve"> and </w:t>
      </w:r>
      <w:r w:rsidRPr="005817E9">
        <w:rPr>
          <w:rStyle w:val="Emphasis"/>
        </w:rPr>
        <w:t xml:space="preserve">must be understood as </w:t>
      </w:r>
      <w:r w:rsidRPr="00D74A7F">
        <w:rPr>
          <w:rStyle w:val="Emphasis"/>
          <w:highlight w:val="green"/>
        </w:rPr>
        <w:t>political.</w:t>
      </w:r>
    </w:p>
    <w:p w14:paraId="4B642051" w14:textId="77777777" w:rsidR="00D602C8" w:rsidRPr="00D74A7F" w:rsidRDefault="00D602C8" w:rsidP="00D602C8">
      <w:pPr>
        <w:rPr>
          <w:rStyle w:val="StyleUnderline"/>
        </w:rPr>
      </w:pPr>
      <w:r>
        <w:t>The term political, of course, has many meanings—engendered by law, culture, and the relationship between the two. Building on the work of other scholars, I have argued that neo-</w:t>
      </w:r>
      <w:proofErr w:type="spellStart"/>
      <w:r>
        <w:t>Lochnerian</w:t>
      </w:r>
      <w:proofErr w:type="spellEnd"/>
      <w:r>
        <w:t xml:space="preserve">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w:t>
      </w:r>
      <w:r w:rsidRPr="00D74A7F">
        <w:rPr>
          <w:rStyle w:val="StyleUnderline"/>
        </w:rPr>
        <w:t>the Supreme Court has at times equated the political with: electioneering;</w:t>
      </w:r>
      <w:r>
        <w:t xml:space="preserve">162 speech directed to or about the government;163 or most broadly, “speech and debate on public policy issues.”164 Within labor parlance, by contrast, </w:t>
      </w:r>
      <w:r w:rsidRPr="00D74A7F">
        <w:rPr>
          <w:rStyle w:val="StyleUnderline"/>
        </w:rPr>
        <w:t>the term “</w:t>
      </w:r>
      <w:r w:rsidRPr="005817E9">
        <w:rPr>
          <w:rStyle w:val="StyleUnderline"/>
        </w:rPr>
        <w:t>political strike” is specifically used to refer to strikes that are “designed to win a specific political outcome, such as the passage of legislation</w:t>
      </w:r>
      <w:r w:rsidRPr="00D74A7F">
        <w:rPr>
          <w:rStyle w:val="StyleUnderline"/>
        </w:rPr>
        <w:t xml:space="preserve"> </w:t>
      </w:r>
      <w:r w:rsidRPr="004A4D55">
        <w:rPr>
          <w:rStyle w:val="StyleUnderline"/>
        </w:rPr>
        <w:t>or a change in</w:t>
      </w:r>
    </w:p>
    <w:p w14:paraId="5B389E2A" w14:textId="77777777" w:rsidR="00D602C8" w:rsidRPr="00D74A7F" w:rsidRDefault="00D602C8" w:rsidP="00D602C8">
      <w:pPr>
        <w:rPr>
          <w:rStyle w:val="StyleUnderline"/>
        </w:rPr>
      </w:pPr>
      <w:r w:rsidRPr="004A4D55">
        <w:rPr>
          <w:rStyle w:val="StyleUnderline"/>
        </w:rPr>
        <w:t>regulation.”</w:t>
      </w:r>
      <w:r>
        <w:t xml:space="preserve">165 Consistent with the NLRA’s construction of unions as economic entities, </w:t>
      </w:r>
      <w:r w:rsidRPr="00D74A7F">
        <w:rPr>
          <w:rStyle w:val="StyleUnderline"/>
        </w:rPr>
        <w:t>strikes which are solely “political” and without sufficient nexus to the employment relationship, are deemed unlawful secondary boycotts.166</w:t>
      </w:r>
    </w:p>
    <w:p w14:paraId="261889D3" w14:textId="77777777" w:rsidR="00D602C8" w:rsidRDefault="00D602C8" w:rsidP="00D602C8">
      <w:r>
        <w:t xml:space="preserve">But my argument here for </w:t>
      </w:r>
      <w:r w:rsidRPr="00D74A7F">
        <w:rPr>
          <w:rStyle w:val="StyleUnderline"/>
        </w:rPr>
        <w:t>reconceptualizing the strike as political is not about more “political strikes</w:t>
      </w:r>
      <w:r>
        <w:t xml:space="preserve">,” </w:t>
      </w:r>
      <w:r w:rsidRPr="00D74A7F">
        <w:rPr>
          <w:rStyle w:val="StyleUnderline"/>
        </w:rPr>
        <w:t>or about electoral politics</w:t>
      </w:r>
      <w:r>
        <w:t xml:space="preserve">, </w:t>
      </w:r>
      <w:r w:rsidRPr="00D74A7F">
        <w:rPr>
          <w:rStyle w:val="StyleUnderline"/>
        </w:rPr>
        <w:t>or even</w:t>
      </w:r>
      <w:r>
        <w:t xml:space="preserve"> necessarily </w:t>
      </w:r>
      <w:r w:rsidRPr="00D74A7F">
        <w:rPr>
          <w:rStyle w:val="StyleUnderline"/>
        </w:rPr>
        <w:t>about state action</w:t>
      </w:r>
      <w:r>
        <w:t xml:space="preserve">. </w:t>
      </w:r>
      <w:r w:rsidRPr="00D74A7F">
        <w:rPr>
          <w:rStyle w:val="StyleUnderline"/>
        </w:rPr>
        <w:t>Based on a vision of the “political” as normative engagement directed towards collective decision-making</w:t>
      </w:r>
      <w:r>
        <w:t>—</w:t>
      </w:r>
      <w:r w:rsidRPr="00D74A7F">
        <w:rPr>
          <w:rStyle w:val="StyleUnderline"/>
        </w:rPr>
        <w:t>it is about destabilizing jurisprudential line drawing between the economic and the political in the first place.</w:t>
      </w:r>
      <w:r>
        <w:t xml:space="preserve">167 It is recognizing that </w:t>
      </w:r>
      <w:r w:rsidRPr="00D74A7F">
        <w:rPr>
          <w:rStyle w:val="Emphasis"/>
          <w:highlight w:val="green"/>
        </w:rPr>
        <w:t>all strikes are political</w:t>
      </w:r>
      <w:r w:rsidRPr="00D74A7F">
        <w:rPr>
          <w:rStyle w:val="Emphasis"/>
        </w:rPr>
        <w:t xml:space="preserve"> or have the potential to be</w:t>
      </w:r>
      <w:r w:rsidRPr="00D74A7F">
        <w:rPr>
          <w:rStyle w:val="StyleUnderline"/>
        </w:rPr>
        <w:t xml:space="preserve">—in that </w:t>
      </w:r>
      <w:r w:rsidRPr="004A4D55">
        <w:rPr>
          <w:rStyle w:val="StyleUnderline"/>
        </w:rPr>
        <w:t>all strikes</w:t>
      </w:r>
      <w:r w:rsidRPr="00D74A7F">
        <w:rPr>
          <w:rStyle w:val="StyleUnderline"/>
        </w:rPr>
        <w:t xml:space="preserve"> are protest </w:t>
      </w:r>
      <w:r w:rsidRPr="004C02E8">
        <w:rPr>
          <w:rStyle w:val="StyleUnderline"/>
        </w:rPr>
        <w:t>meant to transform collective conditions</w:t>
      </w:r>
      <w:r w:rsidRPr="00D74A7F">
        <w:rPr>
          <w:rStyle w:val="StyleUnderline"/>
        </w:rPr>
        <w:t xml:space="preserve">, not merely bargaining towards immediate, transactional ends. </w:t>
      </w:r>
      <w:r>
        <w:t>To use political science terminology, strikes are contentious politics: “[E]</w:t>
      </w:r>
      <w:proofErr w:type="spellStart"/>
      <w:r>
        <w:t>pisodic</w:t>
      </w:r>
      <w:proofErr w:type="spellEnd"/>
      <w:r>
        <w:t xml:space="preserve">, public, collective interaction among makers of claims and their objects.”168 </w:t>
      </w:r>
      <w:r w:rsidRPr="00D74A7F">
        <w:rPr>
          <w:rStyle w:val="Emphasis"/>
          <w:highlight w:val="green"/>
        </w:rPr>
        <w:t>They</w:t>
      </w:r>
      <w:r w:rsidRPr="00D74A7F">
        <w:rPr>
          <w:rStyle w:val="Emphasis"/>
        </w:rPr>
        <w:t xml:space="preserve"> </w:t>
      </w:r>
      <w:r w:rsidRPr="00D74A7F">
        <w:rPr>
          <w:rStyle w:val="Emphasis"/>
          <w:highlight w:val="green"/>
        </w:rPr>
        <w:t>are a way through</w:t>
      </w:r>
      <w:r w:rsidRPr="00D74A7F">
        <w:rPr>
          <w:rStyle w:val="Emphasis"/>
        </w:rPr>
        <w:t xml:space="preserve"> which </w:t>
      </w:r>
      <w:r w:rsidRPr="00D74A7F">
        <w:rPr>
          <w:rStyle w:val="Emphasis"/>
          <w:highlight w:val="green"/>
        </w:rPr>
        <w:t>workers engage in claims</w:t>
      </w:r>
      <w:r w:rsidRPr="00D74A7F">
        <w:rPr>
          <w:rStyle w:val="Emphasis"/>
        </w:rPr>
        <w:t xml:space="preserve">-making </w:t>
      </w:r>
      <w:r w:rsidRPr="00D74A7F">
        <w:rPr>
          <w:rStyle w:val="Emphasis"/>
          <w:highlight w:val="green"/>
        </w:rPr>
        <w:t xml:space="preserve">when </w:t>
      </w:r>
      <w:r w:rsidRPr="00D74A7F">
        <w:rPr>
          <w:rStyle w:val="Emphasis"/>
        </w:rPr>
        <w:t xml:space="preserve">business and </w:t>
      </w:r>
      <w:r w:rsidRPr="00D74A7F">
        <w:rPr>
          <w:rStyle w:val="Emphasis"/>
          <w:highlight w:val="green"/>
        </w:rPr>
        <w:t xml:space="preserve">politics </w:t>
      </w:r>
      <w:r w:rsidRPr="00D74A7F">
        <w:rPr>
          <w:rStyle w:val="Emphasis"/>
        </w:rPr>
        <w:t>as</w:t>
      </w:r>
      <w:r w:rsidRPr="00D74A7F">
        <w:rPr>
          <w:rStyle w:val="Emphasis"/>
          <w:highlight w:val="green"/>
        </w:rPr>
        <w:t xml:space="preserve"> </w:t>
      </w:r>
      <w:r w:rsidRPr="00D74A7F">
        <w:rPr>
          <w:rStyle w:val="Emphasis"/>
        </w:rPr>
        <w:t xml:space="preserve">usual </w:t>
      </w:r>
      <w:r w:rsidRPr="00D74A7F">
        <w:rPr>
          <w:rStyle w:val="Emphasis"/>
          <w:highlight w:val="green"/>
        </w:rPr>
        <w:t>have proven nonresponsive</w:t>
      </w:r>
      <w:r>
        <w:t xml:space="preserve">.169 </w:t>
      </w:r>
      <w:r w:rsidRPr="00D74A7F">
        <w:rPr>
          <w:rStyle w:val="StyleUnderline"/>
          <w:highlight w:val="green"/>
        </w:rPr>
        <w:t>They</w:t>
      </w:r>
      <w:r w:rsidRPr="00D74A7F">
        <w:rPr>
          <w:rStyle w:val="StyleUnderline"/>
        </w:rPr>
        <w:t xml:space="preserve"> do not only address the employer; they </w:t>
      </w:r>
      <w:r w:rsidRPr="00D74A7F">
        <w:rPr>
          <w:rStyle w:val="StyleUnderline"/>
          <w:highlight w:val="green"/>
        </w:rPr>
        <w:t>engage the polity</w:t>
      </w:r>
      <w:r w:rsidRPr="00D74A7F">
        <w:rPr>
          <w:highlight w:val="green"/>
        </w:rPr>
        <w:t>.</w:t>
      </w:r>
    </w:p>
    <w:p w14:paraId="166C31F5" w14:textId="77777777" w:rsidR="00D602C8" w:rsidRDefault="00D602C8" w:rsidP="00D602C8">
      <w:r w:rsidRPr="00D74A7F">
        <w:rPr>
          <w:rStyle w:val="StyleUnderline"/>
        </w:rPr>
        <w:t>The need to reconceptualize the strike as outward-facing towards the public</w:t>
      </w:r>
      <w:r>
        <w:t>, not just inward-facing towards the employer</w:t>
      </w:r>
      <w:r w:rsidRPr="00D74A7F">
        <w:rPr>
          <w:rStyle w:val="StyleUnderline"/>
        </w:rPr>
        <w:t>, is partly a function of material changes, both in economic production and union density.</w:t>
      </w:r>
      <w:r>
        <w:t xml:space="preserve"> As labor scholar Jane </w:t>
      </w:r>
      <w:proofErr w:type="spellStart"/>
      <w:r>
        <w:t>McAlevey</w:t>
      </w:r>
      <w:proofErr w:type="spellEnd"/>
      <w:r>
        <w:t xml:space="preserve"> points out, “</w:t>
      </w:r>
      <w:r w:rsidRPr="00D74A7F">
        <w:rPr>
          <w:rStyle w:val="StyleUnderline"/>
        </w:rPr>
        <w:t>Today’s service worker has a radically different relationship to the consuming public than last century’s manufacturing worker had</w:t>
      </w:r>
      <w:r>
        <w:t xml:space="preserve"> . . . In large swaths of the service economy, the point of production is the community.”170 For this reason, she argues that </w:t>
      </w:r>
      <w:r w:rsidRPr="00D74A7F">
        <w:rPr>
          <w:rStyle w:val="Emphasis"/>
          <w:highlight w:val="green"/>
        </w:rPr>
        <w:t>effective strikes</w:t>
      </w:r>
      <w:r w:rsidRPr="00D74A7F">
        <w:rPr>
          <w:rStyle w:val="Emphasis"/>
        </w:rPr>
        <w:t xml:space="preserve"> today </w:t>
      </w:r>
      <w:r w:rsidRPr="00D74A7F">
        <w:rPr>
          <w:rStyle w:val="Emphasis"/>
          <w:highlight w:val="green"/>
        </w:rPr>
        <w:t>must engage the public to be successful</w:t>
      </w:r>
      <w:r>
        <w:t xml:space="preserve">.171 </w:t>
      </w:r>
      <w:r w:rsidRPr="00D74A7F">
        <w:t>Union density is also many times higher now in the public sector than in the private one,</w:t>
      </w:r>
      <w:r>
        <w:t xml:space="preserve"> </w:t>
      </w:r>
      <w:r w:rsidRPr="00D74A7F">
        <w:rPr>
          <w:rStyle w:val="StyleUnderline"/>
        </w:rPr>
        <w:t>an upending of the realities of unionization mid-century</w:t>
      </w:r>
      <w:r>
        <w:t xml:space="preserve">.172 As illustrated by the Supreme </w:t>
      </w:r>
      <w:r>
        <w:lastRenderedPageBreak/>
        <w:t xml:space="preserve">Court’s decision in Janus v. AFSCME, </w:t>
      </w:r>
      <w:r w:rsidRPr="00D74A7F">
        <w:rPr>
          <w:rStyle w:val="StyleUnderline"/>
          <w:highlight w:val="green"/>
        </w:rPr>
        <w:t>it is easier to see</w:t>
      </w:r>
      <w:r w:rsidRPr="00D74A7F">
        <w:rPr>
          <w:rStyle w:val="StyleUnderline"/>
        </w:rPr>
        <w:t xml:space="preserve"> the economic </w:t>
      </w:r>
      <w:r w:rsidRPr="00D74A7F">
        <w:rPr>
          <w:rStyle w:val="StyleUnderline"/>
          <w:highlight w:val="green"/>
        </w:rPr>
        <w:t>work of unions as political</w:t>
      </w:r>
      <w:r>
        <w:t xml:space="preserve"> (qua affecting government policy, spending, and debt) </w:t>
      </w:r>
      <w:r w:rsidRPr="00D74A7F">
        <w:rPr>
          <w:rStyle w:val="StyleUnderline"/>
        </w:rPr>
        <w:t>i</w:t>
      </w:r>
      <w:r w:rsidRPr="00D74A7F">
        <w:rPr>
          <w:rStyle w:val="StyleUnderline"/>
          <w:highlight w:val="green"/>
        </w:rPr>
        <w:t>n</w:t>
      </w:r>
      <w:r w:rsidRPr="00D74A7F">
        <w:rPr>
          <w:rStyle w:val="StyleUnderline"/>
        </w:rPr>
        <w:t xml:space="preserve"> </w:t>
      </w:r>
      <w:r w:rsidRPr="00D74A7F">
        <w:rPr>
          <w:rStyle w:val="StyleUnderline"/>
          <w:highlight w:val="green"/>
        </w:rPr>
        <w:t>the public sector</w:t>
      </w:r>
      <w:r w:rsidRPr="00D74A7F">
        <w:rPr>
          <w:rStyle w:val="StyleUnderline"/>
        </w:rPr>
        <w:t>.</w:t>
      </w:r>
      <w:r>
        <w:t>173</w:t>
      </w:r>
    </w:p>
    <w:p w14:paraId="4FC5305C" w14:textId="77777777" w:rsidR="00D602C8" w:rsidRPr="00D74A7F" w:rsidRDefault="00D602C8" w:rsidP="00D602C8">
      <w:pPr>
        <w:rPr>
          <w:rStyle w:val="StyleUnderline"/>
        </w:rPr>
      </w:pPr>
      <w:r w:rsidRPr="00D74A7F">
        <w:t>Yet</w:t>
      </w:r>
      <w:r w:rsidRPr="004A4D55">
        <w:rPr>
          <w:rStyle w:val="StyleUnderline"/>
        </w:rPr>
        <w:t>, the shift is also about recognizing</w:t>
      </w:r>
      <w:r w:rsidRPr="004A4D55">
        <w:t xml:space="preserve"> </w:t>
      </w:r>
      <w:r w:rsidRPr="004A4D55">
        <w:rPr>
          <w:rStyle w:val="StyleUnderline"/>
        </w:rPr>
        <w:t>that it was a legal and an ideological accommodation that made the work</w:t>
      </w:r>
      <w:r w:rsidRPr="00D74A7F">
        <w:rPr>
          <w:rStyle w:val="StyleUnderline"/>
        </w:rPr>
        <w:t xml:space="preserve"> of unions in their representative capacity appear as “economic,” and thus outside politics</w:t>
      </w:r>
      <w:r>
        <w:t xml:space="preserve">. The work of unions has been artificially “bifurcated” vis-à-vis the political realm.174 For years, as Reuel Schiller has argued, </w:t>
      </w:r>
      <w:r w:rsidRPr="00D74A7F">
        <w:rPr>
          <w:rStyle w:val="StyleUnderline"/>
        </w:rPr>
        <w:t>unions have engaged in “two sets of activities that appear barely related to one another”:</w:t>
      </w:r>
      <w:r>
        <w:t xml:space="preserve"> private, transaction bargaining in the workplace; combined with broad, public mobilization around electoral politics. But </w:t>
      </w:r>
      <w:r w:rsidRPr="00D74A7F">
        <w:rPr>
          <w:rStyle w:val="StyleUnderline"/>
        </w:rPr>
        <w:t>there were always alternate visions of the relationship between the economic and the political within union advocacy and workplace governance.</w:t>
      </w:r>
      <w:r>
        <w:t>175 If “</w:t>
      </w:r>
      <w:r w:rsidRPr="00D74A7F">
        <w:rPr>
          <w:rStyle w:val="StyleUnderline"/>
          <w:highlight w:val="green"/>
        </w:rPr>
        <w:t>establishing terms</w:t>
      </w:r>
      <w:r w:rsidRPr="00D74A7F">
        <w:rPr>
          <w:rStyle w:val="StyleUnderline"/>
        </w:rPr>
        <w:t xml:space="preserve"> and conditions </w:t>
      </w:r>
      <w:r w:rsidRPr="00D74A7F">
        <w:rPr>
          <w:rStyle w:val="StyleUnderline"/>
          <w:highlight w:val="green"/>
        </w:rPr>
        <w:t>of employment</w:t>
      </w:r>
      <w:r w:rsidRPr="00D74A7F">
        <w:rPr>
          <w:rStyle w:val="StyleUnderline"/>
        </w:rPr>
        <w:t xml:space="preserve"> </w:t>
      </w:r>
      <w:r>
        <w:t>[</w:t>
      </w:r>
      <w:r w:rsidRPr="00D74A7F">
        <w:rPr>
          <w:rStyle w:val="StyleUnderline"/>
          <w:highlight w:val="green"/>
        </w:rPr>
        <w:t>is]</w:t>
      </w:r>
      <w:r w:rsidRPr="00D74A7F">
        <w:rPr>
          <w:rStyle w:val="StyleUnderline"/>
        </w:rPr>
        <w:t xml:space="preserve"> </w:t>
      </w:r>
      <w:r w:rsidRPr="00D74A7F">
        <w:rPr>
          <w:rStyle w:val="StyleUnderline"/>
          <w:highlight w:val="green"/>
        </w:rPr>
        <w:t>a</w:t>
      </w:r>
      <w:r w:rsidRPr="00D74A7F">
        <w:rPr>
          <w:rStyle w:val="StyleUnderline"/>
        </w:rPr>
        <w:t xml:space="preserve"> </w:t>
      </w:r>
      <w:r w:rsidRPr="00D74A7F">
        <w:rPr>
          <w:rStyle w:val="StyleUnderline"/>
          <w:highlight w:val="green"/>
        </w:rPr>
        <w:t>political act involving</w:t>
      </w:r>
      <w:r w:rsidRPr="00D74A7F">
        <w:rPr>
          <w:rStyle w:val="StyleUnderline"/>
        </w:rPr>
        <w:t xml:space="preserve"> not just a worker and an employer, but also a union, </w:t>
      </w:r>
      <w:r w:rsidRPr="00D74A7F">
        <w:rPr>
          <w:rStyle w:val="StyleUnderline"/>
          <w:highlight w:val="green"/>
        </w:rPr>
        <w:t>an industry as a whole</w:t>
      </w:r>
      <w:r w:rsidRPr="00D74A7F">
        <w:rPr>
          <w:rStyle w:val="StyleUnderline"/>
        </w:rPr>
        <w:t>, and the state,” then union advocacy is a political act too.176 Strikes are part of the “contest of ideas.”</w:t>
      </w:r>
    </w:p>
    <w:p w14:paraId="5ADD27A4" w14:textId="77777777" w:rsidR="00D602C8" w:rsidRDefault="00D602C8" w:rsidP="00D602C8">
      <w:pPr>
        <w:rPr>
          <w:rStyle w:val="Emphasis"/>
        </w:rPr>
      </w:pPr>
      <w:r w:rsidRPr="00D74A7F">
        <w:rPr>
          <w:rStyle w:val="StyleUnderline"/>
        </w:rPr>
        <w:t>Reconstructing a purposefully political philosophy</w:t>
      </w:r>
      <w:r w:rsidRPr="00D74A7F">
        <w:t>,</w:t>
      </w:r>
      <w:r>
        <w:t xml:space="preserve"> jurisprudence, and tactical repertoire of collective-labor advocacy </w:t>
      </w:r>
      <w:r w:rsidRPr="00D74A7F">
        <w:rPr>
          <w:rStyle w:val="StyleUnderline"/>
        </w:rPr>
        <w:t>is a project that is new again</w:t>
      </w:r>
      <w:r>
        <w:t xml:space="preserve">; and it will inevitably require deliberation, debate, and compromise.177 For the time being, though, one thing seems apparent. </w:t>
      </w:r>
      <w:r w:rsidRPr="00D74A7F">
        <w:rPr>
          <w:rStyle w:val="Emphasis"/>
          <w:highlight w:val="green"/>
        </w:rPr>
        <w:t>Strikes</w:t>
      </w:r>
      <w:r w:rsidRPr="00D74A7F">
        <w:rPr>
          <w:rStyle w:val="Emphasis"/>
        </w:rPr>
        <w:t xml:space="preserve"> </w:t>
      </w:r>
      <w:r w:rsidRPr="00D74A7F">
        <w:rPr>
          <w:rStyle w:val="Emphasis"/>
          <w:highlight w:val="green"/>
        </w:rPr>
        <w:t>must be a part of engaging</w:t>
      </w:r>
      <w:r w:rsidRPr="00D74A7F">
        <w:rPr>
          <w:rStyle w:val="Emphasis"/>
        </w:rPr>
        <w:t xml:space="preserve"> a broad swath of </w:t>
      </w:r>
      <w:r w:rsidRPr="00D74A7F">
        <w:rPr>
          <w:rStyle w:val="Emphasis"/>
          <w:highlight w:val="green"/>
        </w:rPr>
        <w:t>the public in reconceptualizing political economy</w:t>
      </w:r>
      <w:r w:rsidRPr="00D74A7F">
        <w:rPr>
          <w:rStyle w:val="Emphasis"/>
        </w:rPr>
        <w:t>.</w:t>
      </w:r>
    </w:p>
    <w:p w14:paraId="71469FD5" w14:textId="77777777" w:rsidR="00D602C8" w:rsidRDefault="00D602C8" w:rsidP="00D602C8">
      <w:pPr>
        <w:pStyle w:val="Heading4"/>
        <w:numPr>
          <w:ilvl w:val="0"/>
          <w:numId w:val="16"/>
        </w:numPr>
      </w:pPr>
      <w:r>
        <w:t xml:space="preserve">Strikes are key to take decisive action if democracy is threatened. </w:t>
      </w:r>
    </w:p>
    <w:p w14:paraId="3D6EA5BD" w14:textId="77777777" w:rsidR="00D602C8" w:rsidRPr="007F3273" w:rsidRDefault="00D602C8" w:rsidP="00D602C8">
      <w:proofErr w:type="spellStart"/>
      <w:r w:rsidRPr="007F3273">
        <w:rPr>
          <w:rStyle w:val="Style13ptBold"/>
        </w:rPr>
        <w:t>Madeloni</w:t>
      </w:r>
      <w:proofErr w:type="spellEnd"/>
      <w:r w:rsidRPr="007F3273">
        <w:rPr>
          <w:rStyle w:val="Style13ptBold"/>
        </w:rPr>
        <w:t xml:space="preserve"> 20</w:t>
      </w:r>
      <w:r w:rsidRPr="007F3273">
        <w:t xml:space="preserve"> [(Barbara, is the education coordinator at Labor Notes and a former president of the Massachusetts Teachers Association.) “Unions Are Beginning to Talk About Staving Off a Possible Coup,” </w:t>
      </w:r>
      <w:proofErr w:type="spellStart"/>
      <w:r w:rsidRPr="007F3273">
        <w:t>LaborNotes</w:t>
      </w:r>
      <w:proofErr w:type="spellEnd"/>
      <w:r w:rsidRPr="007F3273">
        <w:t xml:space="preserve">, 10/15/20. </w:t>
      </w:r>
      <w:hyperlink r:id="rId15" w:history="1">
        <w:r w:rsidRPr="007F3273">
          <w:rPr>
            <w:rStyle w:val="Hyperlink"/>
          </w:rPr>
          <w:t>https://labornotes.org/2020/10/unions-are-beginning-talk-about-staving-possible-coup</w:t>
        </w:r>
      </w:hyperlink>
      <w:r w:rsidRPr="007F3273">
        <w:t>] RR</w:t>
      </w:r>
    </w:p>
    <w:p w14:paraId="58D92B23" w14:textId="77777777" w:rsidR="00D602C8" w:rsidRPr="00447F63" w:rsidRDefault="00D602C8" w:rsidP="00D602C8">
      <w:pPr>
        <w:rPr>
          <w:rStyle w:val="StyleUnderline"/>
        </w:rPr>
      </w:pPr>
      <w:r w:rsidRPr="004C02E8">
        <w:rPr>
          <w:rStyle w:val="StyleUnderline"/>
        </w:rPr>
        <w:t>UNIONS ARE THE BEDROCK</w:t>
      </w:r>
    </w:p>
    <w:p w14:paraId="1E58B1A3" w14:textId="77777777" w:rsidR="00D602C8" w:rsidRDefault="00D602C8" w:rsidP="00D602C8">
      <w:r w:rsidRPr="00447F63">
        <w:rPr>
          <w:rStyle w:val="StyleUnderline"/>
        </w:rPr>
        <w:t xml:space="preserve">If these resolutions represent a growing realization that </w:t>
      </w:r>
      <w:r w:rsidRPr="00975D87">
        <w:rPr>
          <w:rStyle w:val="StyleUnderline"/>
          <w:highlight w:val="green"/>
        </w:rPr>
        <w:t>labor must act in the face of threats</w:t>
      </w:r>
      <w:r w:rsidRPr="00447F63">
        <w:rPr>
          <w:rStyle w:val="StyleUnderline"/>
        </w:rPr>
        <w:t xml:space="preserve"> </w:t>
      </w:r>
      <w:r w:rsidRPr="00975D87">
        <w:rPr>
          <w:rStyle w:val="StyleUnderline"/>
          <w:highlight w:val="green"/>
        </w:rPr>
        <w:t>to a peaceful transfer of power</w:t>
      </w:r>
      <w:r>
        <w:t>, we can expect to see similar resolutions pass in the days ahead. But if these resolutions are to have teeth, the leaders who voted to endorse these actions need a plan to talk with members, name the risk, and prepare workers.</w:t>
      </w:r>
    </w:p>
    <w:p w14:paraId="4BA37E79" w14:textId="77777777" w:rsidR="00D602C8" w:rsidRPr="00447F63" w:rsidRDefault="00D602C8" w:rsidP="00D602C8">
      <w:r w:rsidRPr="00975D87">
        <w:rPr>
          <w:rStyle w:val="StyleUnderline"/>
          <w:highlight w:val="green"/>
        </w:rPr>
        <w:t>Organized workers will be essential</w:t>
      </w:r>
      <w:r w:rsidRPr="00447F63">
        <w:rPr>
          <w:rStyle w:val="StyleUnderline"/>
        </w:rPr>
        <w:t xml:space="preserve"> </w:t>
      </w:r>
      <w:r w:rsidRPr="00D46979">
        <w:rPr>
          <w:rStyle w:val="StyleUnderline"/>
          <w:highlight w:val="green"/>
        </w:rPr>
        <w:t>to upholding</w:t>
      </w:r>
      <w:r w:rsidRPr="00447F63">
        <w:rPr>
          <w:rStyle w:val="StyleUnderline"/>
        </w:rPr>
        <w:t xml:space="preserve"> </w:t>
      </w:r>
      <w:r w:rsidRPr="00D46979">
        <w:rPr>
          <w:rStyle w:val="StyleUnderline"/>
          <w:highlight w:val="green"/>
        </w:rPr>
        <w:t>a</w:t>
      </w:r>
      <w:r w:rsidRPr="00447F63">
        <w:rPr>
          <w:rStyle w:val="StyleUnderline"/>
        </w:rPr>
        <w:t xml:space="preserve"> fair election and </w:t>
      </w:r>
      <w:r w:rsidRPr="00D46979">
        <w:rPr>
          <w:rStyle w:val="StyleUnderline"/>
          <w:highlight w:val="green"/>
        </w:rPr>
        <w:t>peaceful transfer of power.</w:t>
      </w:r>
      <w:r>
        <w:t xml:space="preserve"> “</w:t>
      </w:r>
      <w:r w:rsidRPr="00975D87">
        <w:rPr>
          <w:rStyle w:val="Emphasis"/>
          <w:highlight w:val="green"/>
        </w:rPr>
        <w:t>Labor unions are a bedrock institution in any democracy</w:t>
      </w:r>
      <w:r w:rsidRPr="00447F63">
        <w:rPr>
          <w:rStyle w:val="Emphasis"/>
        </w:rPr>
        <w:t xml:space="preserve"> </w:t>
      </w:r>
      <w:r w:rsidRPr="00D46979">
        <w:rPr>
          <w:rStyle w:val="StyleUnderline"/>
          <w:highlight w:val="green"/>
        </w:rPr>
        <w:t>and have</w:t>
      </w:r>
      <w:r w:rsidRPr="00447F63">
        <w:rPr>
          <w:rStyle w:val="StyleUnderline"/>
        </w:rPr>
        <w:t xml:space="preserve"> always had </w:t>
      </w:r>
      <w:r w:rsidRPr="00D46979">
        <w:rPr>
          <w:rStyle w:val="StyleUnderline"/>
          <w:highlight w:val="green"/>
        </w:rPr>
        <w:t>a special</w:t>
      </w:r>
      <w:r w:rsidRPr="00447F63">
        <w:rPr>
          <w:rStyle w:val="StyleUnderline"/>
        </w:rPr>
        <w:t xml:space="preserve"> role </w:t>
      </w:r>
      <w:r w:rsidRPr="00D46979">
        <w:rPr>
          <w:rStyle w:val="StyleUnderline"/>
          <w:highlight w:val="green"/>
        </w:rPr>
        <w:t>to play in defending</w:t>
      </w:r>
      <w:r w:rsidRPr="00447F63">
        <w:rPr>
          <w:rStyle w:val="StyleUnderline"/>
        </w:rPr>
        <w:t xml:space="preserve"> </w:t>
      </w:r>
      <w:r w:rsidRPr="00D46979">
        <w:rPr>
          <w:rStyle w:val="StyleUnderline"/>
          <w:highlight w:val="green"/>
        </w:rPr>
        <w:t>democracy in society</w:t>
      </w:r>
      <w:r w:rsidRPr="00447F63">
        <w:t>,” UE President Carl Rosen told me in an email.</w:t>
      </w:r>
    </w:p>
    <w:p w14:paraId="5A37D401" w14:textId="77777777" w:rsidR="00D602C8" w:rsidRDefault="00D602C8" w:rsidP="00D602C8">
      <w:pPr>
        <w:rPr>
          <w:rStyle w:val="StyleUnderline"/>
        </w:rPr>
      </w:pPr>
      <w:r>
        <w:t xml:space="preserve">“This is especially true in the U.S. today. </w:t>
      </w:r>
      <w:r w:rsidRPr="00975D87">
        <w:rPr>
          <w:rStyle w:val="Emphasis"/>
          <w:highlight w:val="green"/>
        </w:rPr>
        <w:t>Unions should be at the front lines</w:t>
      </w:r>
      <w:r w:rsidRPr="00447F63">
        <w:rPr>
          <w:rStyle w:val="Emphasis"/>
        </w:rPr>
        <w:t xml:space="preserve"> in defense </w:t>
      </w:r>
      <w:r w:rsidRPr="00975D87">
        <w:rPr>
          <w:rStyle w:val="Emphasis"/>
          <w:highlight w:val="green"/>
        </w:rPr>
        <w:t>of American democracy</w:t>
      </w:r>
      <w:r w:rsidRPr="00447F63">
        <w:rPr>
          <w:rStyle w:val="Emphasis"/>
        </w:rPr>
        <w:t xml:space="preserve"> </w:t>
      </w:r>
      <w:r w:rsidRPr="00D46979">
        <w:rPr>
          <w:rStyle w:val="StyleUnderline"/>
          <w:highlight w:val="green"/>
        </w:rPr>
        <w:t>and</w:t>
      </w:r>
      <w:r w:rsidRPr="00447F63">
        <w:rPr>
          <w:rStyle w:val="StyleUnderline"/>
        </w:rPr>
        <w:t xml:space="preserve"> should </w:t>
      </w:r>
      <w:r w:rsidRPr="00D46979">
        <w:rPr>
          <w:rStyle w:val="StyleUnderline"/>
          <w:highlight w:val="green"/>
        </w:rPr>
        <w:t>be prepared to take decisive action if</w:t>
      </w:r>
      <w:r w:rsidRPr="00447F63">
        <w:rPr>
          <w:rStyle w:val="StyleUnderline"/>
        </w:rPr>
        <w:t xml:space="preserve"> our </w:t>
      </w:r>
      <w:r w:rsidRPr="00D46979">
        <w:rPr>
          <w:rStyle w:val="StyleUnderline"/>
          <w:highlight w:val="green"/>
        </w:rPr>
        <w:t>democratic traditions</w:t>
      </w:r>
      <w:r w:rsidRPr="00447F63">
        <w:rPr>
          <w:rStyle w:val="StyleUnderline"/>
        </w:rPr>
        <w:t xml:space="preserve"> </w:t>
      </w:r>
      <w:r w:rsidRPr="00D46979">
        <w:rPr>
          <w:rStyle w:val="StyleUnderline"/>
          <w:highlight w:val="green"/>
        </w:rPr>
        <w:t>are threatened</w:t>
      </w:r>
      <w:r w:rsidRPr="00447F63">
        <w:rPr>
          <w:rStyle w:val="StyleUnderline"/>
        </w:rPr>
        <w:t>.”</w:t>
      </w:r>
    </w:p>
    <w:p w14:paraId="2ACD015B" w14:textId="77777777" w:rsidR="00D602C8" w:rsidRDefault="00D602C8" w:rsidP="00D602C8">
      <w:pPr>
        <w:pStyle w:val="Heading4"/>
      </w:pPr>
      <w:r w:rsidRPr="00F2694A">
        <w:lastRenderedPageBreak/>
        <w:t xml:space="preserve">Democracies are key to solve climate change— US </w:t>
      </w:r>
      <w:r>
        <w:t xml:space="preserve">democratic </w:t>
      </w:r>
      <w:r w:rsidRPr="00F2694A">
        <w:t xml:space="preserve">leadership is key. </w:t>
      </w:r>
    </w:p>
    <w:p w14:paraId="15B9D57B" w14:textId="77777777" w:rsidR="00D602C8" w:rsidRPr="00F2694A" w:rsidRDefault="00D602C8" w:rsidP="00D602C8">
      <w:r w:rsidRPr="00F2694A">
        <w:rPr>
          <w:rStyle w:val="Style13ptBold"/>
        </w:rPr>
        <w:t>Fiorino 9/22</w:t>
      </w:r>
      <w:r>
        <w:t xml:space="preserve"> [(Daniel J, </w:t>
      </w:r>
      <w:r w:rsidRPr="00F2694A">
        <w:t>is the Director of the Center for Environmental Policy at American University in Washington DC. He his author of Can Democracy Handle Climate Change? (Polity, 2018)</w:t>
      </w:r>
      <w:proofErr w:type="gramStart"/>
      <w:r w:rsidRPr="00F2694A">
        <w:t>.</w:t>
      </w:r>
      <w:r>
        <w:t xml:space="preserve"> )</w:t>
      </w:r>
      <w:proofErr w:type="gramEnd"/>
      <w:r>
        <w:t xml:space="preserve"> “</w:t>
      </w:r>
      <w:r w:rsidRPr="00F2694A">
        <w:t>Democracy is suited to tackle climate change</w:t>
      </w:r>
      <w:r>
        <w:t xml:space="preserve">,” Democracy Without Borders, 9/22/21. </w:t>
      </w:r>
      <w:hyperlink r:id="rId16" w:history="1">
        <w:r w:rsidRPr="003600C8">
          <w:rPr>
            <w:rStyle w:val="Hyperlink"/>
          </w:rPr>
          <w:t>https://www.democracywithoutborders.org/20869/democracy-is-suited-to-tackle-climate-change/</w:t>
        </w:r>
      </w:hyperlink>
      <w:r>
        <w:t>] RR</w:t>
      </w:r>
    </w:p>
    <w:p w14:paraId="153F85DC" w14:textId="77777777" w:rsidR="00D602C8" w:rsidRDefault="00D602C8" w:rsidP="00D602C8">
      <w:r>
        <w:t>Comparing democratic and authoritarian systems</w:t>
      </w:r>
    </w:p>
    <w:p w14:paraId="40FF08E9" w14:textId="77777777" w:rsidR="00D602C8" w:rsidRPr="00F2694A" w:rsidRDefault="00D602C8" w:rsidP="00D602C8">
      <w:pPr>
        <w:rPr>
          <w:rStyle w:val="StyleUnderline"/>
        </w:rPr>
      </w:pPr>
      <w:r w:rsidRPr="00F2694A">
        <w:rPr>
          <w:rStyle w:val="StyleUnderline"/>
          <w:highlight w:val="green"/>
        </w:rPr>
        <w:t>Climate change is</w:t>
      </w:r>
      <w:r w:rsidRPr="00F2694A">
        <w:rPr>
          <w:rStyle w:val="StyleUnderline"/>
        </w:rPr>
        <w:t xml:space="preserve"> </w:t>
      </w:r>
      <w:r w:rsidRPr="00F2694A">
        <w:rPr>
          <w:rStyle w:val="StyleUnderline"/>
          <w:highlight w:val="green"/>
        </w:rPr>
        <w:t>a</w:t>
      </w:r>
      <w:r w:rsidRPr="00F2694A">
        <w:rPr>
          <w:rStyle w:val="StyleUnderline"/>
        </w:rPr>
        <w:t xml:space="preserve"> complex </w:t>
      </w:r>
      <w:r w:rsidRPr="00F2694A">
        <w:rPr>
          <w:rStyle w:val="StyleUnderline"/>
          <w:highlight w:val="green"/>
        </w:rPr>
        <w:t>challenge,</w:t>
      </w:r>
      <w:r w:rsidRPr="00F2694A">
        <w:rPr>
          <w:rStyle w:val="StyleUnderline"/>
        </w:rPr>
        <w:t xml:space="preserve"> </w:t>
      </w:r>
      <w:r w:rsidRPr="00F2694A">
        <w:rPr>
          <w:rStyle w:val="StyleUnderline"/>
          <w:highlight w:val="green"/>
        </w:rPr>
        <w:t>the largest</w:t>
      </w:r>
      <w:r w:rsidRPr="00F2694A">
        <w:rPr>
          <w:rStyle w:val="StyleUnderline"/>
        </w:rPr>
        <w:t xml:space="preserve"> </w:t>
      </w:r>
      <w:r w:rsidRPr="00CE3669">
        <w:rPr>
          <w:rStyle w:val="StyleUnderline"/>
        </w:rPr>
        <w:t>collective</w:t>
      </w:r>
      <w:r w:rsidRPr="00F2694A">
        <w:rPr>
          <w:rStyle w:val="StyleUnderline"/>
        </w:rPr>
        <w:t xml:space="preserve"> action problem </w:t>
      </w:r>
      <w:r w:rsidRPr="00F2694A">
        <w:rPr>
          <w:rStyle w:val="StyleUnderline"/>
          <w:highlight w:val="green"/>
        </w:rPr>
        <w:t>in history</w:t>
      </w:r>
      <w:r>
        <w:t xml:space="preserve">, and a classic illustration of the concept of a wicked problem. </w:t>
      </w:r>
      <w:r w:rsidRPr="00F2694A">
        <w:rPr>
          <w:rStyle w:val="StyleUnderline"/>
        </w:rPr>
        <w:t>It is distinctive in many ways: unlike most forms of air or water pollution, the effects are not immediately obvious; harms occur mostly in the future, with a perceived temporal mismatch of costs and benefits.</w:t>
      </w:r>
      <w:r>
        <w:t xml:space="preserve"> </w:t>
      </w:r>
      <w:r w:rsidRPr="00F2694A">
        <w:rPr>
          <w:rStyle w:val="StyleUnderline"/>
        </w:rPr>
        <w:t>Scientific uncertainty allows opponents of action at least to raise doubt</w:t>
      </w:r>
      <w:r>
        <w:t xml:space="preserve">. Further, </w:t>
      </w:r>
      <w:r w:rsidRPr="00F2694A">
        <w:rPr>
          <w:rStyle w:val="StyleUnderline"/>
          <w:highlight w:val="green"/>
        </w:rPr>
        <w:t xml:space="preserve">acting </w:t>
      </w:r>
      <w:r w:rsidRPr="00CC2703">
        <w:rPr>
          <w:rStyle w:val="StyleUnderline"/>
        </w:rPr>
        <w:t>on the causes of the problem</w:t>
      </w:r>
      <w:r w:rsidRPr="00F2694A">
        <w:rPr>
          <w:rStyle w:val="StyleUnderline"/>
        </w:rPr>
        <w:t xml:space="preserve"> </w:t>
      </w:r>
      <w:r w:rsidRPr="00F2694A">
        <w:rPr>
          <w:rStyle w:val="StyleUnderline"/>
          <w:highlight w:val="green"/>
        </w:rPr>
        <w:t>requires basic changes in</w:t>
      </w:r>
      <w:r w:rsidRPr="00F2694A">
        <w:rPr>
          <w:rStyle w:val="StyleUnderline"/>
        </w:rPr>
        <w:t xml:space="preserve"> economic and </w:t>
      </w:r>
      <w:r w:rsidRPr="00F2694A">
        <w:rPr>
          <w:rStyle w:val="StyleUnderline"/>
          <w:highlight w:val="green"/>
        </w:rPr>
        <w:t>social systems</w:t>
      </w:r>
      <w:r w:rsidRPr="00F2694A">
        <w:rPr>
          <w:rStyle w:val="StyleUnderline"/>
        </w:rPr>
        <w:t>, not just incremental fine-tuning.</w:t>
      </w:r>
    </w:p>
    <w:p w14:paraId="1305B122" w14:textId="77777777" w:rsidR="00D602C8" w:rsidRPr="00F2694A" w:rsidRDefault="00D602C8" w:rsidP="00D602C8">
      <w:pPr>
        <w:rPr>
          <w:rStyle w:val="Emphasis"/>
        </w:rPr>
      </w:pPr>
      <w:r w:rsidRPr="00F2694A">
        <w:rPr>
          <w:rStyle w:val="Emphasis"/>
          <w:highlight w:val="green"/>
        </w:rPr>
        <w:t>Democracies</w:t>
      </w:r>
      <w:r w:rsidRPr="00F2694A">
        <w:rPr>
          <w:rStyle w:val="Emphasis"/>
        </w:rPr>
        <w:t xml:space="preserve"> overall </w:t>
      </w:r>
      <w:r w:rsidRPr="00F2694A">
        <w:rPr>
          <w:rStyle w:val="Emphasis"/>
          <w:highlight w:val="green"/>
        </w:rPr>
        <w:t>are</w:t>
      </w:r>
      <w:r w:rsidRPr="00F2694A">
        <w:rPr>
          <w:rStyle w:val="Emphasis"/>
        </w:rPr>
        <w:t xml:space="preserve"> more </w:t>
      </w:r>
      <w:r w:rsidRPr="00F2694A">
        <w:rPr>
          <w:rStyle w:val="Emphasis"/>
          <w:highlight w:val="green"/>
        </w:rPr>
        <w:t>suited to handling climate change</w:t>
      </w:r>
    </w:p>
    <w:p w14:paraId="5C691AB3" w14:textId="77777777" w:rsidR="00D602C8" w:rsidRDefault="00D602C8" w:rsidP="00D602C8">
      <w:r>
        <w:t xml:space="preserve">There is good reason to believe, however, </w:t>
      </w:r>
      <w:r w:rsidRPr="00F2694A">
        <w:rPr>
          <w:rStyle w:val="StyleUnderline"/>
        </w:rPr>
        <w:t xml:space="preserve">that democracies overall are more suited to handling climate change than their authoritarian counterparts. </w:t>
      </w:r>
      <w:r>
        <w:t xml:space="preserve">Among the reasons studied in the literature are the relatively </w:t>
      </w:r>
      <w:r w:rsidRPr="00F2694A">
        <w:rPr>
          <w:rStyle w:val="StyleUnderline"/>
          <w:highlight w:val="green"/>
        </w:rPr>
        <w:t>free</w:t>
      </w:r>
      <w:r w:rsidRPr="00F2694A">
        <w:rPr>
          <w:rStyle w:val="StyleUnderline"/>
        </w:rPr>
        <w:t xml:space="preserve"> flows of </w:t>
      </w:r>
      <w:r w:rsidRPr="00F2694A">
        <w:rPr>
          <w:rStyle w:val="StyleUnderline"/>
          <w:highlight w:val="green"/>
        </w:rPr>
        <w:t>information on</w:t>
      </w:r>
      <w:r w:rsidRPr="00F2694A">
        <w:rPr>
          <w:rStyle w:val="StyleUnderline"/>
        </w:rPr>
        <w:t xml:space="preserve"> </w:t>
      </w:r>
      <w:r w:rsidRPr="00F2694A">
        <w:rPr>
          <w:rStyle w:val="StyleUnderline"/>
          <w:highlight w:val="green"/>
        </w:rPr>
        <w:t>problems</w:t>
      </w:r>
      <w:r w:rsidRPr="00F2694A">
        <w:rPr>
          <w:rStyle w:val="StyleUnderline"/>
        </w:rPr>
        <w:t xml:space="preserve"> and solutions in democracies; their </w:t>
      </w:r>
      <w:r w:rsidRPr="00F2694A">
        <w:rPr>
          <w:rStyle w:val="StyleUnderline"/>
          <w:highlight w:val="green"/>
        </w:rPr>
        <w:t>administrative capacities</w:t>
      </w:r>
      <w:r w:rsidRPr="00F2694A">
        <w:rPr>
          <w:rStyle w:val="StyleUnderline"/>
        </w:rPr>
        <w:t xml:space="preserve"> </w:t>
      </w:r>
      <w:r w:rsidRPr="00F2694A">
        <w:rPr>
          <w:rStyle w:val="StyleUnderline"/>
          <w:highlight w:val="green"/>
        </w:rPr>
        <w:t>and</w:t>
      </w:r>
      <w:r w:rsidRPr="00F2694A">
        <w:rPr>
          <w:rStyle w:val="StyleUnderline"/>
        </w:rPr>
        <w:t xml:space="preserve"> </w:t>
      </w:r>
      <w:r w:rsidRPr="00F2694A">
        <w:rPr>
          <w:rStyle w:val="StyleUnderline"/>
          <w:highlight w:val="green"/>
        </w:rPr>
        <w:t>low</w:t>
      </w:r>
      <w:r w:rsidRPr="00F2694A">
        <w:rPr>
          <w:rStyle w:val="StyleUnderline"/>
        </w:rPr>
        <w:t xml:space="preserve">er levels of </w:t>
      </w:r>
      <w:r w:rsidRPr="00F2694A">
        <w:rPr>
          <w:rStyle w:val="StyleUnderline"/>
          <w:highlight w:val="green"/>
        </w:rPr>
        <w:t>corruption</w:t>
      </w:r>
      <w:r w:rsidRPr="00F2694A">
        <w:rPr>
          <w:rStyle w:val="StyleUnderline"/>
        </w:rPr>
        <w:t>; their more active engagement in global problem-solving</w:t>
      </w:r>
      <w:r>
        <w:t xml:space="preserve">; </w:t>
      </w:r>
      <w:r w:rsidRPr="00F2694A">
        <w:rPr>
          <w:rStyle w:val="StyleUnderline"/>
        </w:rPr>
        <w:t>multiple points of access in policy making (pluralism)</w:t>
      </w:r>
      <w:r>
        <w:t xml:space="preserve">; </w:t>
      </w:r>
      <w:r w:rsidRPr="00F2694A">
        <w:rPr>
          <w:rStyle w:val="StyleUnderline"/>
        </w:rPr>
        <w:t xml:space="preserve">superior scientific and </w:t>
      </w:r>
      <w:r w:rsidRPr="00F2694A">
        <w:rPr>
          <w:rStyle w:val="StyleUnderline"/>
          <w:highlight w:val="green"/>
        </w:rPr>
        <w:t>technical capacity</w:t>
      </w:r>
      <w:r w:rsidRPr="00F2694A">
        <w:rPr>
          <w:rStyle w:val="StyleUnderline"/>
        </w:rPr>
        <w:t xml:space="preserve">; and dynamic, </w:t>
      </w:r>
      <w:r w:rsidRPr="00F2694A">
        <w:rPr>
          <w:rStyle w:val="StyleUnderline"/>
          <w:highlight w:val="green"/>
        </w:rPr>
        <w:t>innovative economies</w:t>
      </w:r>
      <w:r>
        <w:t xml:space="preserve">. Overall </w:t>
      </w:r>
      <w:r w:rsidRPr="00F2694A">
        <w:rPr>
          <w:rStyle w:val="StyleUnderline"/>
          <w:highlight w:val="green"/>
        </w:rPr>
        <w:t>better governance</w:t>
      </w:r>
      <w:r w:rsidRPr="00F2694A">
        <w:rPr>
          <w:rStyle w:val="StyleUnderline"/>
        </w:rPr>
        <w:t xml:space="preserve"> capacities, such as less corruption, are part of their advantage</w:t>
      </w:r>
      <w:r>
        <w:t xml:space="preserve"> (see for instance Dasgupta and De Cian 2018 as well as </w:t>
      </w:r>
      <w:proofErr w:type="spellStart"/>
      <w:r>
        <w:t>Povitkina</w:t>
      </w:r>
      <w:proofErr w:type="spellEnd"/>
      <w:r>
        <w:t xml:space="preserve"> 2018).</w:t>
      </w:r>
    </w:p>
    <w:p w14:paraId="47322B74" w14:textId="77777777" w:rsidR="00D602C8" w:rsidRDefault="00D602C8" w:rsidP="00D602C8">
      <w:r w:rsidRPr="00F2694A">
        <w:rPr>
          <w:rStyle w:val="StyleUnderline"/>
        </w:rPr>
        <w:t xml:space="preserve">The research on the </w:t>
      </w:r>
      <w:r w:rsidRPr="00F2694A">
        <w:rPr>
          <w:rStyle w:val="StyleUnderline"/>
          <w:highlight w:val="green"/>
        </w:rPr>
        <w:t xml:space="preserve">climate capacities of </w:t>
      </w:r>
      <w:proofErr w:type="gramStart"/>
      <w:r w:rsidRPr="00F2694A">
        <w:rPr>
          <w:rStyle w:val="StyleUnderline"/>
          <w:highlight w:val="green"/>
        </w:rPr>
        <w:t>democracies</w:t>
      </w:r>
      <w:r>
        <w:t xml:space="preserve">  </w:t>
      </w:r>
      <w:r w:rsidRPr="00F2694A">
        <w:rPr>
          <w:rStyle w:val="StyleUnderline"/>
        </w:rPr>
        <w:t>strongly</w:t>
      </w:r>
      <w:proofErr w:type="gramEnd"/>
      <w:r w:rsidRPr="00F2694A">
        <w:rPr>
          <w:rStyle w:val="StyleUnderline"/>
        </w:rPr>
        <w:t xml:space="preserve"> </w:t>
      </w:r>
      <w:r w:rsidRPr="00F2694A">
        <w:rPr>
          <w:rStyle w:val="StyleUnderline"/>
          <w:highlight w:val="green"/>
        </w:rPr>
        <w:t>suggests they are</w:t>
      </w:r>
      <w:r w:rsidRPr="00F2694A">
        <w:rPr>
          <w:rStyle w:val="StyleUnderline"/>
        </w:rPr>
        <w:t xml:space="preserve"> no less and probably </w:t>
      </w:r>
      <w:r w:rsidRPr="00F2694A">
        <w:rPr>
          <w:rStyle w:val="StyleUnderline"/>
          <w:highlight w:val="green"/>
        </w:rPr>
        <w:t>more</w:t>
      </w:r>
      <w:r w:rsidRPr="00F2694A">
        <w:rPr>
          <w:rStyle w:val="StyleUnderline"/>
        </w:rPr>
        <w:t xml:space="preserve"> </w:t>
      </w:r>
      <w:r w:rsidRPr="00F2694A">
        <w:rPr>
          <w:rStyle w:val="StyleUnderline"/>
          <w:highlight w:val="green"/>
        </w:rPr>
        <w:t>capable then authoritarian regimes</w:t>
      </w:r>
      <w:r w:rsidRPr="00F2694A">
        <w:rPr>
          <w:rStyle w:val="StyleUnderline"/>
        </w:rPr>
        <w:t>.</w:t>
      </w:r>
      <w:r>
        <w:t xml:space="preserve"> A 2013 study of national policies found that </w:t>
      </w:r>
      <w:r w:rsidRPr="00F2694A">
        <w:rPr>
          <w:rStyle w:val="StyleUnderline"/>
        </w:rPr>
        <w:t xml:space="preserve">countries with a history of and experience with </w:t>
      </w:r>
      <w:proofErr w:type="gramStart"/>
      <w:r w:rsidRPr="00F2694A">
        <w:rPr>
          <w:rStyle w:val="StyleUnderline"/>
        </w:rPr>
        <w:t>democracy  generally</w:t>
      </w:r>
      <w:proofErr w:type="gramEnd"/>
      <w:r w:rsidRPr="00F2694A">
        <w:rPr>
          <w:rStyle w:val="StyleUnderline"/>
        </w:rPr>
        <w:t xml:space="preserve"> have better climate mitigation laws and policies.</w:t>
      </w:r>
      <w:r>
        <w:t xml:space="preserve"> In another study of climate policy, </w:t>
      </w:r>
      <w:r w:rsidRPr="00F2694A">
        <w:rPr>
          <w:rStyle w:val="Emphasis"/>
        </w:rPr>
        <w:t>authoritarian regimes did not perform better than established democracies and actually lag far behind</w:t>
      </w:r>
      <w:r>
        <w:t>.</w:t>
      </w:r>
    </w:p>
    <w:p w14:paraId="6AB9E697" w14:textId="77777777" w:rsidR="00D602C8" w:rsidRPr="00F2694A" w:rsidRDefault="00D602C8" w:rsidP="00D602C8">
      <w:pPr>
        <w:rPr>
          <w:rStyle w:val="StyleUnderline"/>
        </w:rPr>
      </w:pPr>
      <w:r>
        <w:t xml:space="preserve">Democracy critics often point to </w:t>
      </w:r>
      <w:r w:rsidRPr="00F2694A">
        <w:rPr>
          <w:rStyle w:val="StyleUnderline"/>
        </w:rPr>
        <w:t>recent experience in the United States</w:t>
      </w:r>
      <w:r>
        <w:t xml:space="preserve">, where the Trump administration had reversed nearly every climate initiative of the Obama administration and withdrew from the 2015 Paris agreement. These policy reversals do not bode well for democratic arguments about climate change. </w:t>
      </w:r>
      <w:r w:rsidRPr="00F2694A">
        <w:rPr>
          <w:rStyle w:val="StyleUnderline"/>
        </w:rPr>
        <w:t xml:space="preserve">Nonetheless, only </w:t>
      </w:r>
      <w:r>
        <w:t xml:space="preserve">hours after being sworn in, </w:t>
      </w:r>
      <w:r w:rsidRPr="00F2694A">
        <w:rPr>
          <w:rStyle w:val="StyleUnderline"/>
        </w:rPr>
        <w:t xml:space="preserve">President </w:t>
      </w:r>
      <w:r w:rsidRPr="00CE3669">
        <w:rPr>
          <w:rStyle w:val="StyleUnderline"/>
        </w:rPr>
        <w:t>Biden moved to reinstate</w:t>
      </w:r>
      <w:r w:rsidRPr="00F2694A">
        <w:rPr>
          <w:rStyle w:val="StyleUnderline"/>
        </w:rPr>
        <w:t xml:space="preserve"> the US to </w:t>
      </w:r>
      <w:r w:rsidRPr="00CE3669">
        <w:rPr>
          <w:rStyle w:val="StyleUnderline"/>
        </w:rPr>
        <w:t>the Paris accord</w:t>
      </w:r>
      <w:r>
        <w:t xml:space="preserve">. Overall, </w:t>
      </w:r>
      <w:r w:rsidRPr="00CE3669">
        <w:rPr>
          <w:rStyle w:val="Emphasis"/>
        </w:rPr>
        <w:t>the U</w:t>
      </w:r>
      <w:r w:rsidRPr="00F2694A">
        <w:rPr>
          <w:rStyle w:val="Emphasis"/>
        </w:rPr>
        <w:t xml:space="preserve">nited </w:t>
      </w:r>
      <w:r w:rsidRPr="00CE3669">
        <w:rPr>
          <w:rStyle w:val="Emphasis"/>
        </w:rPr>
        <w:t>S</w:t>
      </w:r>
      <w:r w:rsidRPr="00F2694A">
        <w:rPr>
          <w:rStyle w:val="Emphasis"/>
        </w:rPr>
        <w:t xml:space="preserve">tates also </w:t>
      </w:r>
      <w:r w:rsidRPr="00CE3669">
        <w:rPr>
          <w:rStyle w:val="Emphasis"/>
        </w:rPr>
        <w:t>illustrates the strengths of democracies</w:t>
      </w:r>
      <w:r w:rsidRPr="00F2694A">
        <w:rPr>
          <w:rStyle w:val="StyleUnderline"/>
        </w:rPr>
        <w:t>:</w:t>
      </w:r>
      <w:r>
        <w:t xml:space="preserve"> pluralism, innovation, open flows of information, and political accountability. In particular, </w:t>
      </w:r>
      <w:r w:rsidRPr="00CC2703">
        <w:rPr>
          <w:rStyle w:val="StyleUnderline"/>
        </w:rPr>
        <w:t>federalism enables</w:t>
      </w:r>
      <w:r w:rsidRPr="00CC2703">
        <w:rPr>
          <w:rStyle w:val="StyleUnderline"/>
          <w:highlight w:val="green"/>
        </w:rPr>
        <w:t xml:space="preserve"> states</w:t>
      </w:r>
      <w:r>
        <w:t>—California, New York, Washington, and Hawaii, among them—</w:t>
      </w:r>
      <w:r w:rsidRPr="00CC2703">
        <w:rPr>
          <w:rStyle w:val="StyleUnderline"/>
        </w:rPr>
        <w:t xml:space="preserve">to </w:t>
      </w:r>
      <w:r w:rsidRPr="00F2694A">
        <w:rPr>
          <w:rStyle w:val="StyleUnderline"/>
          <w:highlight w:val="green"/>
        </w:rPr>
        <w:t>act as innovative clean energy and climate leaders</w:t>
      </w:r>
      <w:r w:rsidRPr="00F2694A">
        <w:rPr>
          <w:rStyle w:val="StyleUnderline"/>
        </w:rPr>
        <w:t>.</w:t>
      </w:r>
    </w:p>
    <w:p w14:paraId="78D02CCF" w14:textId="77777777" w:rsidR="00D602C8" w:rsidRDefault="00D602C8" w:rsidP="00D602C8">
      <w:r>
        <w:t>Why the democracy issue matters</w:t>
      </w:r>
    </w:p>
    <w:p w14:paraId="6553E800" w14:textId="77777777" w:rsidR="00D602C8" w:rsidRDefault="00D602C8" w:rsidP="00D602C8">
      <w:r>
        <w:lastRenderedPageBreak/>
        <w:t xml:space="preserve">Lovelock has said in this book that </w:t>
      </w:r>
      <w:r w:rsidRPr="00F2694A">
        <w:rPr>
          <w:rStyle w:val="StyleUnderline"/>
        </w:rPr>
        <w:t>surviving climate change “may require, as in a war, the suspension of democratic government for the duration of the survival emergency”</w:t>
      </w:r>
      <w:r>
        <w:t xml:space="preserve"> (p. 95). The problem is that this will be a perpetual war. </w:t>
      </w:r>
      <w:r w:rsidRPr="00F2694A">
        <w:rPr>
          <w:rStyle w:val="StyleUnderline"/>
        </w:rPr>
        <w:t>Climate change is not something one just solves. Mitigating its causes and adapting to its effects is a constant struggle</w:t>
      </w:r>
      <w:r>
        <w:t xml:space="preserve">. And </w:t>
      </w:r>
      <w:r w:rsidRPr="00CC2703">
        <w:rPr>
          <w:rStyle w:val="Emphasis"/>
          <w:highlight w:val="green"/>
        </w:rPr>
        <w:t>dem</w:t>
      </w:r>
      <w:r w:rsidRPr="00F2694A">
        <w:rPr>
          <w:rStyle w:val="Emphasis"/>
          <w:highlight w:val="green"/>
        </w:rPr>
        <w:t>ocracy is not something we can put on the shelf</w:t>
      </w:r>
      <w:r w:rsidRPr="00F2694A">
        <w:rPr>
          <w:rStyle w:val="Emphasis"/>
        </w:rPr>
        <w:t xml:space="preserve"> </w:t>
      </w:r>
      <w:r w:rsidRPr="00CC2703">
        <w:rPr>
          <w:rStyle w:val="Emphasis"/>
        </w:rPr>
        <w:t>and revive when a crisis passes</w:t>
      </w:r>
      <w:r w:rsidRPr="00F2694A">
        <w:rPr>
          <w:rStyle w:val="Emphasis"/>
        </w:rPr>
        <w:t>, if it does</w:t>
      </w:r>
      <w:r>
        <w:t>.</w:t>
      </w:r>
    </w:p>
    <w:p w14:paraId="5EF829EE" w14:textId="77777777" w:rsidR="00D602C8" w:rsidRPr="00AC4611" w:rsidRDefault="00D602C8" w:rsidP="00D602C8">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716D78CF" w14:textId="77777777" w:rsidR="00D602C8" w:rsidRPr="00AC4611" w:rsidRDefault="00D602C8" w:rsidP="00D602C8">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w:t>
      </w:r>
      <w:proofErr w:type="spellStart"/>
      <w:r w:rsidRPr="00AC4611">
        <w:t>Dr</w:t>
      </w:r>
      <w:proofErr w:type="spellEnd"/>
      <w:r w:rsidRPr="00AC4611">
        <w:t xml:space="preserve"> Mark Lawrence, Ph.D. is scientific director at the Institute for Advanced Sustainability Studies (IASS) in Potsdam, </w:t>
      </w:r>
      <w:proofErr w:type="spellStart"/>
      <w:r w:rsidRPr="00AC4611">
        <w:t>Örjan</w:t>
      </w:r>
      <w:proofErr w:type="spellEnd"/>
      <w:r w:rsidRPr="00AC4611">
        <w:t xml:space="preserve"> </w:t>
      </w:r>
      <w:proofErr w:type="spellStart"/>
      <w:r w:rsidRPr="00AC4611">
        <w:t>Gustafsson</w:t>
      </w:r>
      <w:proofErr w:type="spellEnd"/>
      <w:r w:rsidRPr="00AC4611">
        <w:t xml:space="preserve">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w:t>
      </w:r>
      <w:proofErr w:type="spellStart"/>
      <w:r w:rsidRPr="00AC4611">
        <w:t>Munk</w:t>
      </w:r>
      <w:proofErr w:type="spellEnd"/>
      <w:r w:rsidRPr="00AC4611">
        <w:t xml:space="preserve">,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0FC085E1" w14:textId="77777777" w:rsidR="00D602C8" w:rsidRPr="00360D1B" w:rsidRDefault="00D602C8" w:rsidP="00D602C8">
      <w:pPr>
        <w:spacing w:line="276" w:lineRule="auto"/>
        <w:rPr>
          <w:sz w:val="14"/>
        </w:rPr>
      </w:pPr>
      <w:r w:rsidRPr="00213D05">
        <w:rPr>
          <w:rStyle w:val="Emphasis"/>
          <w:highlight w:val="green"/>
        </w:rPr>
        <w:t>Climate change is</w:t>
      </w:r>
      <w:r w:rsidRPr="00213D05">
        <w:rPr>
          <w:rStyle w:val="Emphasis"/>
        </w:rPr>
        <w:t xml:space="preserve"> becoming </w:t>
      </w:r>
      <w:r w:rsidRPr="00213D05">
        <w:rPr>
          <w:rStyle w:val="Emphasis"/>
          <w:highlight w:val="green"/>
        </w:rPr>
        <w:t>an existential threat</w:t>
      </w:r>
      <w:r w:rsidRPr="00213D05">
        <w:rPr>
          <w:rStyle w:val="Emphasis"/>
        </w:rPr>
        <w:t xml:space="preserve"> </w:t>
      </w:r>
      <w:r w:rsidRPr="00213D05">
        <w:rPr>
          <w:rStyle w:val="Emphasis"/>
          <w:highlight w:val="green"/>
        </w:rPr>
        <w:t>with warming in excess of 2°C within the next three decades</w:t>
      </w:r>
      <w:r w:rsidRPr="00213D05">
        <w:rPr>
          <w:rStyle w:val="Emphasis"/>
        </w:rPr>
        <w:t xml:space="preserve"> </w:t>
      </w:r>
      <w:r w:rsidRPr="00213D05">
        <w:rPr>
          <w:rStyle w:val="Emphasis"/>
          <w:highlight w:val="green"/>
        </w:rPr>
        <w:t>and 4</w:t>
      </w:r>
      <w:r w:rsidRPr="00213D05">
        <w:rPr>
          <w:rStyle w:val="Emphasis"/>
        </w:rPr>
        <w:t xml:space="preserve">°C </w:t>
      </w:r>
      <w:r w:rsidRPr="00213D05">
        <w:rPr>
          <w:rStyle w:val="Emphasis"/>
          <w:highlight w:val="green"/>
        </w:rPr>
        <w:t>to 6</w:t>
      </w:r>
      <w:r w:rsidRPr="00213D05">
        <w:rPr>
          <w:rStyle w:val="Emphasis"/>
        </w:rPr>
        <w:t>°C with</w:t>
      </w:r>
      <w:r w:rsidRPr="00213D05">
        <w:rPr>
          <w:rStyle w:val="Emphasis"/>
          <w:highlight w:val="green"/>
        </w:rPr>
        <w:t>in the next several</w:t>
      </w:r>
      <w:r w:rsidRPr="00213D05">
        <w:rPr>
          <w:rStyle w:val="Emphasis"/>
        </w:rPr>
        <w:t xml:space="preserve"> decades. </w:t>
      </w:r>
      <w:r w:rsidRPr="00213D05">
        <w:rPr>
          <w:rStyle w:val="Emphasis"/>
          <w:highlight w:val="green"/>
        </w:rPr>
        <w:t xml:space="preserve">Warming </w:t>
      </w:r>
      <w:r w:rsidRPr="00CE3669">
        <w:rPr>
          <w:rStyle w:val="Emphasis"/>
        </w:rPr>
        <w:t>of such magnitudes</w:t>
      </w:r>
      <w:r w:rsidRPr="00213D05">
        <w:rPr>
          <w:rStyle w:val="Emphasis"/>
        </w:rPr>
        <w:t xml:space="preserve"> will </w:t>
      </w:r>
      <w:r w:rsidRPr="00213D05">
        <w:rPr>
          <w:rStyle w:val="Emphasis"/>
          <w:highlight w:val="green"/>
        </w:rPr>
        <w:t>expose</w:t>
      </w:r>
      <w:r w:rsidRPr="00213D05">
        <w:rPr>
          <w:rStyle w:val="Emphasis"/>
        </w:rPr>
        <w:t xml:space="preserve"> as many as </w:t>
      </w:r>
      <w:r w:rsidRPr="00213D05">
        <w:rPr>
          <w:rStyle w:val="Emphasis"/>
          <w:highlight w:val="green"/>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67DCB2C5" w14:textId="77777777" w:rsidR="00D602C8" w:rsidRPr="00360D1B" w:rsidRDefault="00D602C8" w:rsidP="00D602C8">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w:t>
      </w:r>
      <w:r w:rsidRPr="00213D05">
        <w:rPr>
          <w:rStyle w:val="Emphasis"/>
        </w:rPr>
        <w:t xml:space="preserve">that </w:t>
      </w:r>
      <w:r w:rsidRPr="00213D05">
        <w:rPr>
          <w:rStyle w:val="Emphasis"/>
          <w:highlight w:val="green"/>
        </w:rPr>
        <w:t>emissions</w:t>
      </w:r>
      <w:r w:rsidRPr="00213D05">
        <w:rPr>
          <w:rStyle w:val="Emphasis"/>
        </w:rPr>
        <w:t xml:space="preserve"> of greenhouse gases and air pollutants </w:t>
      </w:r>
      <w:r w:rsidRPr="00213D05">
        <w:rPr>
          <w:rStyle w:val="Emphasis"/>
          <w:highlight w:val="green"/>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8C32BF3" w14:textId="77777777" w:rsidR="00D602C8" w:rsidRPr="00360D1B" w:rsidRDefault="00D602C8" w:rsidP="00D602C8">
      <w:pPr>
        <w:spacing w:line="276" w:lineRule="auto"/>
        <w:rPr>
          <w:sz w:val="14"/>
          <w:szCs w:val="14"/>
        </w:rPr>
      </w:pPr>
      <w:r w:rsidRPr="00360D1B">
        <w:rPr>
          <w:sz w:val="14"/>
          <w:szCs w:val="14"/>
        </w:rPr>
        <w:t xml:space="preserve">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w:t>
      </w:r>
      <w:r w:rsidRPr="00360D1B">
        <w:rPr>
          <w:sz w:val="14"/>
          <w:szCs w:val="14"/>
        </w:rPr>
        <w:lastRenderedPageBreak/>
        <w:t>below 2°C above pre-industrial levels and pursue efforts to limit the temperature increase to 1.5°C above pre-industrial levels,” and achieve carbon neutrality in the second half of this century.</w:t>
      </w:r>
    </w:p>
    <w:p w14:paraId="1279D0D6" w14:textId="77777777" w:rsidR="00D602C8" w:rsidRPr="00360D1B" w:rsidRDefault="00D602C8" w:rsidP="00D602C8">
      <w:pPr>
        <w:spacing w:line="276" w:lineRule="auto"/>
        <w:rPr>
          <w:sz w:val="14"/>
        </w:rPr>
      </w:pPr>
      <w:r w:rsidRPr="00213D05">
        <w:rPr>
          <w:rStyle w:val="Emphasis"/>
          <w:highlight w:val="green"/>
        </w:rPr>
        <w:t>The climate has already warmed by 1°C.</w:t>
      </w:r>
      <w:r w:rsidRPr="00213D05">
        <w:rPr>
          <w:rStyle w:val="Emphasis"/>
        </w:rPr>
        <w:t xml:space="preserve"> The problem is running ahead of us, </w:t>
      </w:r>
      <w:r w:rsidRPr="00213D05">
        <w:rPr>
          <w:rStyle w:val="Emphasis"/>
          <w:highlight w:val="green"/>
        </w:rPr>
        <w:t>and under current trends we</w:t>
      </w:r>
      <w:r w:rsidRPr="00213D05">
        <w:rPr>
          <w:rStyle w:val="Emphasis"/>
        </w:rPr>
        <w:t xml:space="preserve"> </w:t>
      </w:r>
      <w:r w:rsidRPr="00213D05">
        <w:rPr>
          <w:rStyle w:val="Emphasis"/>
          <w:highlight w:val="green"/>
        </w:rPr>
        <w:t>will</w:t>
      </w:r>
      <w:r w:rsidRPr="00213D05">
        <w:rPr>
          <w:rStyle w:val="Emphasis"/>
        </w:rPr>
        <w:t xml:space="preserve"> likely reach 1.5°C in the next fifteen years and </w:t>
      </w:r>
      <w:r w:rsidRPr="00213D05">
        <w:rPr>
          <w:rStyle w:val="Emphasis"/>
          <w:highlight w:val="green"/>
        </w:rPr>
        <w:t xml:space="preserve">surpass </w:t>
      </w:r>
      <w:r w:rsidRPr="00213D05">
        <w:rPr>
          <w:rStyle w:val="Emphasis"/>
        </w:rPr>
        <w:t xml:space="preserve">the </w:t>
      </w:r>
      <w:r w:rsidRPr="00213D05">
        <w:rPr>
          <w:rStyle w:val="Emphasis"/>
          <w:highlight w:val="green"/>
        </w:rPr>
        <w:t>2°C</w:t>
      </w:r>
      <w:r w:rsidRPr="00213D05">
        <w:rPr>
          <w:rStyle w:val="Emphasis"/>
        </w:rPr>
        <w:t xml:space="preserve"> guardrail </w:t>
      </w:r>
      <w:r w:rsidRPr="00CE3669">
        <w:rPr>
          <w:rStyle w:val="Emphasis"/>
        </w:rPr>
        <w:t>by mid-century</w:t>
      </w:r>
      <w:r w:rsidRPr="00213D05">
        <w:rPr>
          <w:rStyle w:val="Emphasis"/>
        </w:rPr>
        <w:t xml:space="preserve"> </w:t>
      </w:r>
      <w:r w:rsidRPr="00213D05">
        <w:rPr>
          <w:rStyle w:val="Emphasis"/>
          <w:highlight w:val="green"/>
        </w:rPr>
        <w:t xml:space="preserve">with </w:t>
      </w:r>
      <w:r w:rsidRPr="00CE3669">
        <w:rPr>
          <w:rStyle w:val="Emphasis"/>
        </w:rPr>
        <w:t xml:space="preserve">a </w:t>
      </w:r>
      <w:r w:rsidRPr="00213D05">
        <w:rPr>
          <w:rStyle w:val="Emphasis"/>
          <w:highlight w:val="green"/>
        </w:rPr>
        <w:t>50% probability of reaching 4°C by end of century</w:t>
      </w:r>
      <w:r w:rsidRPr="00360D1B">
        <w:rPr>
          <w:sz w:val="14"/>
        </w:rPr>
        <w:t>. Warming in excess of 3°C is likely to be a global catastrophe for three major reasons:</w:t>
      </w:r>
    </w:p>
    <w:p w14:paraId="664D6720" w14:textId="77777777" w:rsidR="00D602C8" w:rsidRPr="00D73DBA" w:rsidRDefault="00D602C8" w:rsidP="00D602C8">
      <w:pPr>
        <w:spacing w:line="276" w:lineRule="auto"/>
        <w:rPr>
          <w:b/>
          <w:bCs/>
          <w:szCs w:val="22"/>
        </w:rPr>
      </w:pPr>
      <w:r w:rsidRPr="00360D1B">
        <w:rPr>
          <w:sz w:val="14"/>
        </w:rPr>
        <w:t xml:space="preserve">• </w:t>
      </w:r>
      <w:r w:rsidRPr="00213D05">
        <w:rPr>
          <w:rStyle w:val="Emphasis"/>
          <w:highlight w:val="green"/>
        </w:rPr>
        <w:t>Warming</w:t>
      </w:r>
      <w:r w:rsidRPr="00213D05">
        <w:rPr>
          <w:rStyle w:val="Emphasis"/>
        </w:rPr>
        <w:t xml:space="preserve"> in the range of 3°C to 5°C is suggested as the threshold for several tipping points in the physical and geochemical systems; a warming </w:t>
      </w:r>
      <w:r w:rsidRPr="00213D05">
        <w:rPr>
          <w:rStyle w:val="Emphasis"/>
          <w:highlight w:val="green"/>
        </w:rPr>
        <w:t>of</w:t>
      </w:r>
      <w:r w:rsidRPr="00213D05">
        <w:rPr>
          <w:rStyle w:val="Emphasis"/>
        </w:rPr>
        <w:t xml:space="preserve"> about </w:t>
      </w:r>
      <w:r w:rsidRPr="00213D05">
        <w:rPr>
          <w:rStyle w:val="Emphasis"/>
          <w:highlight w:val="green"/>
        </w:rPr>
        <w:t xml:space="preserve">3°C </w:t>
      </w:r>
      <w:r w:rsidRPr="00CE3669">
        <w:rPr>
          <w:rStyle w:val="Emphasis"/>
        </w:rPr>
        <w:t>has a probability of over 40%</w:t>
      </w:r>
      <w:r w:rsidRPr="00213D05">
        <w:rPr>
          <w:rStyle w:val="Emphasis"/>
          <w:highlight w:val="green"/>
        </w:rPr>
        <w:t xml:space="preserve"> to cross</w:t>
      </w:r>
      <w:r w:rsidRPr="00213D05">
        <w:rPr>
          <w:rStyle w:val="Emphasis"/>
        </w:rPr>
        <w:t xml:space="preserve"> over </w:t>
      </w:r>
      <w:r w:rsidRPr="00213D05">
        <w:rPr>
          <w:rStyle w:val="Emphasis"/>
          <w:highlight w:val="green"/>
        </w:rPr>
        <w:t>multiple tipping points, while</w:t>
      </w:r>
      <w:r w:rsidRPr="00213D05">
        <w:rPr>
          <w:rStyle w:val="Emphasis"/>
        </w:rPr>
        <w:t xml:space="preserve"> a warming close to </w:t>
      </w:r>
      <w:r w:rsidRPr="00213D05">
        <w:rPr>
          <w:rStyle w:val="Emphasis"/>
          <w:highlight w:val="green"/>
        </w:rPr>
        <w:t>5°C increases it to nearly 90</w:t>
      </w:r>
      <w:r w:rsidRPr="00213D05">
        <w:rPr>
          <w:rStyle w:val="Emphasis"/>
        </w:rPr>
        <w:t>%,</w:t>
      </w:r>
      <w:r w:rsidRPr="00D73DBA">
        <w:rPr>
          <w:b/>
          <w:bCs/>
          <w:szCs w:val="22"/>
          <w:u w:val="single"/>
        </w:rPr>
        <w:t xml:space="preserve"> compared with a baseline warming of less than 1.5°C, which has only just over a 10% probability of exceeding any tipping point.</w:t>
      </w:r>
    </w:p>
    <w:p w14:paraId="427A181B" w14:textId="77777777" w:rsidR="00D602C8" w:rsidRPr="00360D1B" w:rsidRDefault="00D602C8" w:rsidP="00D602C8">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w:t>
      </w:r>
      <w:r w:rsidRPr="00213D05">
        <w:rPr>
          <w:rStyle w:val="Emphasis"/>
        </w:rPr>
        <w:t xml:space="preserve">of </w:t>
      </w:r>
      <w:r w:rsidRPr="00CE3669">
        <w:rPr>
          <w:rStyle w:val="Emphasis"/>
        </w:rPr>
        <w:t xml:space="preserve">4°C or more will </w:t>
      </w:r>
      <w:r w:rsidRPr="00213D05">
        <w:rPr>
          <w:rStyle w:val="Emphasis"/>
          <w:highlight w:val="green"/>
        </w:rPr>
        <w:t>expose</w:t>
      </w:r>
      <w:r w:rsidRPr="00213D05">
        <w:rPr>
          <w:rStyle w:val="Emphasis"/>
        </w:rPr>
        <w:t xml:space="preserve"> </w:t>
      </w:r>
      <w:r w:rsidRPr="00213D05">
        <w:rPr>
          <w:rStyle w:val="Emphasis"/>
          <w:highlight w:val="green"/>
        </w:rPr>
        <w:t xml:space="preserve">more than </w:t>
      </w:r>
      <w:r w:rsidRPr="00213D05">
        <w:rPr>
          <w:rStyle w:val="Emphasis"/>
        </w:rPr>
        <w:t xml:space="preserve">70% of the population, i.e. about </w:t>
      </w:r>
      <w:r w:rsidRPr="00213D05">
        <w:rPr>
          <w:rStyle w:val="Emphasis"/>
          <w:highlight w:val="green"/>
        </w:rPr>
        <w:t>7 billion</w:t>
      </w:r>
      <w:r w:rsidRPr="00213D05">
        <w:rPr>
          <w:rStyle w:val="Emphasis"/>
        </w:rPr>
        <w:t xml:space="preserve"> by the end of the century, </w:t>
      </w:r>
      <w:r w:rsidRPr="00213D05">
        <w:rPr>
          <w:rStyle w:val="Emphasis"/>
          <w:highlight w:val="green"/>
        </w:rPr>
        <w:t>to deadly heat stress and</w:t>
      </w:r>
      <w:r w:rsidRPr="00213D05">
        <w:rPr>
          <w:rStyle w:val="Emphasis"/>
        </w:rPr>
        <w:t xml:space="preserve"> expose about 2.4 billion to </w:t>
      </w:r>
      <w:r w:rsidRPr="00213D05">
        <w:rPr>
          <w:rStyle w:val="Emphasis"/>
          <w:highlight w:val="green"/>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60FBA9B6" w14:textId="77777777" w:rsidR="00D602C8" w:rsidRPr="00D73DBA" w:rsidRDefault="00D602C8" w:rsidP="00D602C8">
      <w:pPr>
        <w:spacing w:line="276" w:lineRule="auto"/>
        <w:rPr>
          <w:b/>
          <w:bCs/>
          <w:szCs w:val="22"/>
        </w:rPr>
      </w:pPr>
      <w:r w:rsidRPr="00360D1B">
        <w:rPr>
          <w:sz w:val="14"/>
        </w:rPr>
        <w:t xml:space="preserve">The good news is that </w:t>
      </w:r>
      <w:r w:rsidRPr="00CE3669">
        <w:rPr>
          <w:rStyle w:val="Emphasis"/>
        </w:rPr>
        <w:t>there may still be time to avert</w:t>
      </w:r>
      <w:r w:rsidRPr="00213D05">
        <w:rPr>
          <w:rStyle w:val="Emphasis"/>
        </w:rPr>
        <w:t xml:space="preserve"> such </w:t>
      </w:r>
      <w:r w:rsidRPr="00CE3669">
        <w:rPr>
          <w:rStyle w:val="Emphasis"/>
        </w:rPr>
        <w:t>catastrophic changes</w:t>
      </w:r>
      <w:r w:rsidRPr="00213D05">
        <w:rPr>
          <w:rStyle w:val="Emphasis"/>
        </w:rPr>
        <w:t xml:space="preserve">. The Paris Agreement and supporting climate </w:t>
      </w:r>
      <w:r w:rsidRPr="00213D05">
        <w:rPr>
          <w:rStyle w:val="Emphasis"/>
          <w:highlight w:val="green"/>
        </w:rPr>
        <w:t>policies must be strengthened substantially within the next five years</w:t>
      </w:r>
      <w:r w:rsidRPr="00213D05">
        <w:rPr>
          <w:rStyle w:val="Emphasis"/>
        </w:rPr>
        <w:t xml:space="preserve"> to bend the emissions curve down faster, stabilize climate, and prevent </w:t>
      </w:r>
      <w:r w:rsidRPr="00213D05">
        <w:rPr>
          <w:rStyle w:val="Emphasis"/>
          <w:highlight w:val="green"/>
        </w:rPr>
        <w:t>catastrophic warming</w:t>
      </w:r>
      <w:r w:rsidRPr="00213D05">
        <w:rPr>
          <w:rStyle w:val="Emphasis"/>
        </w:rPr>
        <w:t>.</w:t>
      </w:r>
      <w:r w:rsidRPr="00360D1B">
        <w:rPr>
          <w:sz w:val="14"/>
        </w:rPr>
        <w:t xml:space="preserve"> To the extent those efforts fall short, societies and </w:t>
      </w:r>
      <w:r w:rsidRPr="00D73DBA">
        <w:rPr>
          <w:b/>
          <w:bCs/>
          <w:szCs w:val="22"/>
          <w:u w:val="single"/>
        </w:rPr>
        <w:t xml:space="preserve">ecosystems will be forced to contend with substantial needs </w:t>
      </w:r>
      <w:r w:rsidRPr="00213D05">
        <w:rPr>
          <w:rStyle w:val="Emphasis"/>
        </w:rPr>
        <w:t xml:space="preserve">for </w:t>
      </w:r>
      <w:r w:rsidRPr="00213D05">
        <w:rPr>
          <w:rStyle w:val="Emphasis"/>
          <w:highlight w:val="green"/>
        </w:rPr>
        <w:t>adaptation</w:t>
      </w:r>
      <w:r w:rsidRPr="00213D05">
        <w:rPr>
          <w:rStyle w:val="Emphasis"/>
        </w:rPr>
        <w:t xml:space="preserve">—a burden that </w:t>
      </w:r>
      <w:r w:rsidRPr="00213D05">
        <w:rPr>
          <w:rStyle w:val="Emphasis"/>
          <w:highlight w:val="green"/>
        </w:rPr>
        <w:t>will fall disproportionately on the poorest three billion</w:t>
      </w:r>
      <w:r w:rsidRPr="00213D05">
        <w:rPr>
          <w:rStyle w:val="Emphasis"/>
        </w:rPr>
        <w:t xml:space="preserve"> w</w:t>
      </w:r>
      <w:r w:rsidRPr="00D73DBA">
        <w:rPr>
          <w:b/>
          <w:bCs/>
          <w:szCs w:val="22"/>
          <w:u w:val="single"/>
        </w:rPr>
        <w:t>ho are least responsible for causing the climate change problem</w:t>
      </w:r>
      <w:r w:rsidRPr="00D73DBA">
        <w:rPr>
          <w:b/>
          <w:bCs/>
          <w:szCs w:val="22"/>
        </w:rPr>
        <w:t>.</w:t>
      </w:r>
    </w:p>
    <w:p w14:paraId="31AA8628" w14:textId="77777777" w:rsidR="00D602C8" w:rsidRPr="00360D1B" w:rsidRDefault="00D602C8" w:rsidP="00D602C8">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75E97A9B" w14:textId="77777777" w:rsidR="00D602C8" w:rsidRPr="00360D1B" w:rsidRDefault="00D602C8" w:rsidP="00D602C8">
      <w:pPr>
        <w:spacing w:line="276" w:lineRule="auto"/>
        <w:rPr>
          <w:sz w:val="14"/>
          <w:szCs w:val="14"/>
        </w:rPr>
      </w:pPr>
      <w:r w:rsidRPr="00360D1B">
        <w:rPr>
          <w:sz w:val="14"/>
          <w:szCs w:val="14"/>
        </w:rPr>
        <w:t xml:space="preserve">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w:t>
      </w:r>
      <w:r w:rsidRPr="00360D1B">
        <w:rPr>
          <w:sz w:val="14"/>
          <w:szCs w:val="14"/>
        </w:rPr>
        <w:lastRenderedPageBreak/>
        <w:t>California and Sweden since 2005 offer evidence that economic growth can be decoupled from carbon emissions and the data for CO2 emissions and GDP reveal that growth in fact prospers with a green economy.</w:t>
      </w:r>
    </w:p>
    <w:p w14:paraId="1911707E" w14:textId="77777777" w:rsidR="00D602C8" w:rsidRPr="00360D1B" w:rsidRDefault="00D602C8" w:rsidP="00D602C8">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4D153FB4" w14:textId="77777777" w:rsidR="00D602C8" w:rsidRPr="00B71282" w:rsidRDefault="00D602C8" w:rsidP="00D602C8">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r>
        <w:rPr>
          <w:sz w:val="14"/>
          <w:szCs w:val="14"/>
        </w:rPr>
        <w:t>.</w:t>
      </w:r>
    </w:p>
    <w:p w14:paraId="6D5ED074" w14:textId="156266D9" w:rsidR="0074467F" w:rsidRDefault="00D602C8" w:rsidP="00D602C8">
      <w:pPr>
        <w:pStyle w:val="Heading2"/>
      </w:pPr>
      <w:r>
        <w:lastRenderedPageBreak/>
        <w:t>UV</w:t>
      </w:r>
    </w:p>
    <w:p w14:paraId="37903D02" w14:textId="77777777" w:rsidR="00D602C8" w:rsidRPr="006F14F9" w:rsidRDefault="00D602C8" w:rsidP="00D602C8">
      <w:pPr>
        <w:pStyle w:val="Heading4"/>
        <w:rPr>
          <w:rFonts w:asciiTheme="majorHAnsi" w:hAnsiTheme="majorHAnsi" w:cstheme="majorHAnsi"/>
        </w:rPr>
      </w:pPr>
      <w:r w:rsidRPr="006F14F9">
        <w:rPr>
          <w:rFonts w:asciiTheme="majorHAnsi" w:hAnsiTheme="majorHAnsi" w:cstheme="majorHAnsi"/>
        </w:rPr>
        <w:t>Interp: Debaters must disclose round reports on the 2021-22 NDCA LD wiki for every round they have debated this season immediately after the round and before the next round. Round reports disclose which positions were read or gone for in every speech</w:t>
      </w:r>
    </w:p>
    <w:p w14:paraId="33813890" w14:textId="77777777" w:rsidR="00D602C8" w:rsidRPr="006F14F9" w:rsidRDefault="00D602C8" w:rsidP="00D602C8">
      <w:pPr>
        <w:pStyle w:val="Heading4"/>
        <w:rPr>
          <w:rFonts w:asciiTheme="majorHAnsi" w:hAnsiTheme="majorHAnsi" w:cstheme="majorHAnsi"/>
        </w:rPr>
      </w:pPr>
      <w:r w:rsidRPr="006F14F9">
        <w:rPr>
          <w:rFonts w:asciiTheme="majorHAnsi" w:hAnsiTheme="majorHAnsi" w:cstheme="majorHAnsi"/>
        </w:rPr>
        <w:t xml:space="preserve">Violation: </w:t>
      </w:r>
      <w:proofErr w:type="spellStart"/>
      <w:r w:rsidRPr="006F14F9">
        <w:rPr>
          <w:rFonts w:asciiTheme="majorHAnsi" w:hAnsiTheme="majorHAnsi" w:cstheme="majorHAnsi"/>
        </w:rPr>
        <w:t>heres</w:t>
      </w:r>
      <w:proofErr w:type="spellEnd"/>
      <w:r w:rsidRPr="006F14F9">
        <w:rPr>
          <w:rFonts w:asciiTheme="majorHAnsi" w:hAnsiTheme="majorHAnsi" w:cstheme="majorHAnsi"/>
        </w:rPr>
        <w:t xml:space="preserve"> a screenshot</w:t>
      </w:r>
    </w:p>
    <w:p w14:paraId="7F63C70C" w14:textId="77777777" w:rsidR="00D602C8" w:rsidRPr="006F14F9" w:rsidRDefault="00D602C8" w:rsidP="00D602C8">
      <w:pPr>
        <w:pStyle w:val="Heading4"/>
        <w:rPr>
          <w:rFonts w:asciiTheme="majorHAnsi" w:hAnsiTheme="majorHAnsi" w:cstheme="majorHAnsi"/>
        </w:rPr>
      </w:pPr>
      <w:r w:rsidRPr="006F14F9">
        <w:rPr>
          <w:rFonts w:asciiTheme="majorHAnsi" w:hAnsiTheme="majorHAnsi" w:cstheme="majorHAnsi"/>
        </w:rPr>
        <w:t>Standards</w:t>
      </w:r>
    </w:p>
    <w:p w14:paraId="31D8164A" w14:textId="77777777" w:rsidR="00D602C8" w:rsidRPr="006F14F9" w:rsidRDefault="00D602C8" w:rsidP="00D602C8">
      <w:pPr>
        <w:pStyle w:val="Heading4"/>
        <w:rPr>
          <w:rFonts w:asciiTheme="majorHAnsi" w:hAnsiTheme="majorHAnsi" w:cstheme="majorHAnsi"/>
        </w:rPr>
      </w:pPr>
      <w:r w:rsidRPr="006F14F9">
        <w:rPr>
          <w:rFonts w:asciiTheme="majorHAnsi" w:hAnsiTheme="majorHAnsi" w:cstheme="majorHAnsi"/>
        </w:rPr>
        <w:t xml:space="preserve">1] Level playing field- Big schools can go around and collect flows but independents are left in the dark so </w:t>
      </w:r>
      <w:proofErr w:type="spellStart"/>
      <w:r w:rsidRPr="006F14F9">
        <w:rPr>
          <w:rFonts w:asciiTheme="majorHAnsi" w:hAnsiTheme="majorHAnsi" w:cstheme="majorHAnsi"/>
        </w:rPr>
        <w:t>rr’s</w:t>
      </w:r>
      <w:proofErr w:type="spellEnd"/>
      <w:r w:rsidRPr="006F14F9">
        <w:rPr>
          <w:rFonts w:asciiTheme="majorHAnsi" w:hAnsiTheme="majorHAnsi" w:cstheme="majorHAnsi"/>
        </w:rPr>
        <w:t xml:space="preserve"> are k2 our prep so we can prepare </w:t>
      </w:r>
      <w:proofErr w:type="spellStart"/>
      <w:r w:rsidRPr="006F14F9">
        <w:rPr>
          <w:rFonts w:asciiTheme="majorHAnsi" w:hAnsiTheme="majorHAnsi" w:cstheme="majorHAnsi"/>
        </w:rPr>
        <w:t>strats</w:t>
      </w:r>
      <w:proofErr w:type="spellEnd"/>
      <w:r w:rsidRPr="006F14F9">
        <w:rPr>
          <w:rFonts w:asciiTheme="majorHAnsi" w:hAnsiTheme="majorHAnsi" w:cstheme="majorHAnsi"/>
        </w:rPr>
        <w:t xml:space="preserve"> best. </w:t>
      </w:r>
      <w:proofErr w:type="spellStart"/>
      <w:r w:rsidRPr="006F14F9">
        <w:rPr>
          <w:rFonts w:asciiTheme="majorHAnsi" w:hAnsiTheme="majorHAnsi" w:cstheme="majorHAnsi"/>
        </w:rPr>
        <w:t>Accessilibility</w:t>
      </w:r>
      <w:proofErr w:type="spellEnd"/>
      <w:r w:rsidRPr="006F14F9">
        <w:rPr>
          <w:rFonts w:asciiTheme="majorHAnsi" w:hAnsiTheme="majorHAnsi" w:cstheme="majorHAnsi"/>
        </w:rPr>
        <w:t xml:space="preserve"> first and independent voter- </w:t>
      </w:r>
      <w:proofErr w:type="spellStart"/>
      <w:r w:rsidRPr="006F14F9">
        <w:rPr>
          <w:rFonts w:asciiTheme="majorHAnsi" w:hAnsiTheme="majorHAnsi" w:cstheme="majorHAnsi"/>
        </w:rPr>
        <w:t>its</w:t>
      </w:r>
      <w:proofErr w:type="spellEnd"/>
      <w:r w:rsidRPr="006F14F9">
        <w:rPr>
          <w:rFonts w:asciiTheme="majorHAnsi" w:hAnsiTheme="majorHAnsi" w:cstheme="majorHAnsi"/>
        </w:rPr>
        <w:t xml:space="preserve"> an impact multiplier</w:t>
      </w:r>
    </w:p>
    <w:p w14:paraId="49DBE355" w14:textId="77777777" w:rsidR="00D602C8" w:rsidRPr="006F14F9" w:rsidRDefault="00D602C8" w:rsidP="00D602C8">
      <w:pPr>
        <w:pStyle w:val="Heading4"/>
        <w:rPr>
          <w:rFonts w:asciiTheme="majorHAnsi" w:hAnsiTheme="majorHAnsi" w:cstheme="majorHAnsi"/>
        </w:rPr>
      </w:pPr>
      <w:r w:rsidRPr="006F14F9">
        <w:rPr>
          <w:rFonts w:asciiTheme="majorHAnsi" w:hAnsiTheme="majorHAnsi" w:cstheme="majorHAnsi"/>
        </w:rPr>
        <w:t xml:space="preserve">2] </w:t>
      </w:r>
      <w:proofErr w:type="spellStart"/>
      <w:r w:rsidRPr="006F14F9">
        <w:rPr>
          <w:rFonts w:asciiTheme="majorHAnsi" w:hAnsiTheme="majorHAnsi" w:cstheme="majorHAnsi"/>
        </w:rPr>
        <w:t>strat</w:t>
      </w:r>
      <w:proofErr w:type="spellEnd"/>
      <w:r w:rsidRPr="006F14F9">
        <w:rPr>
          <w:rFonts w:asciiTheme="majorHAnsi" w:hAnsiTheme="majorHAnsi" w:cstheme="majorHAnsi"/>
        </w:rPr>
        <w:t xml:space="preserve"> education- round reports help novices understand the context in which positions are read by good debaters and help w brainstorming potential 1ncs vs </w:t>
      </w:r>
      <w:proofErr w:type="spellStart"/>
      <w:r w:rsidRPr="006F14F9">
        <w:rPr>
          <w:rFonts w:asciiTheme="majorHAnsi" w:hAnsiTheme="majorHAnsi" w:cstheme="majorHAnsi"/>
        </w:rPr>
        <w:t>affs</w:t>
      </w:r>
      <w:proofErr w:type="spellEnd"/>
      <w:r w:rsidRPr="006F14F9">
        <w:rPr>
          <w:rFonts w:asciiTheme="majorHAnsi" w:hAnsiTheme="majorHAnsi" w:cstheme="majorHAnsi"/>
        </w:rPr>
        <w:t xml:space="preserve"> and it helps kids who </w:t>
      </w:r>
      <w:proofErr w:type="spellStart"/>
      <w:proofErr w:type="gramStart"/>
      <w:r w:rsidRPr="006F14F9">
        <w:rPr>
          <w:rFonts w:asciiTheme="majorHAnsi" w:hAnsiTheme="majorHAnsi" w:cstheme="majorHAnsi"/>
        </w:rPr>
        <w:t>cant</w:t>
      </w:r>
      <w:proofErr w:type="spellEnd"/>
      <w:proofErr w:type="gramEnd"/>
      <w:r w:rsidRPr="006F14F9">
        <w:rPr>
          <w:rFonts w:asciiTheme="majorHAnsi" w:hAnsiTheme="majorHAnsi" w:cstheme="majorHAnsi"/>
        </w:rPr>
        <w:t xml:space="preserve"> afford coaches</w:t>
      </w:r>
    </w:p>
    <w:p w14:paraId="13AD148A" w14:textId="77777777" w:rsidR="00D602C8" w:rsidRPr="006F14F9" w:rsidRDefault="00D602C8" w:rsidP="00D602C8">
      <w:pPr>
        <w:pStyle w:val="Heading4"/>
        <w:rPr>
          <w:rFonts w:asciiTheme="majorHAnsi" w:hAnsiTheme="majorHAnsi" w:cstheme="majorHAnsi"/>
        </w:rPr>
      </w:pPr>
      <w:r w:rsidRPr="006F14F9">
        <w:rPr>
          <w:rFonts w:asciiTheme="majorHAnsi" w:hAnsiTheme="majorHAnsi" w:cstheme="majorHAnsi"/>
        </w:rPr>
        <w:t xml:space="preserve">3] </w:t>
      </w:r>
      <w:proofErr w:type="gramStart"/>
      <w:r w:rsidRPr="006F14F9">
        <w:rPr>
          <w:rFonts w:asciiTheme="majorHAnsi" w:hAnsiTheme="majorHAnsi" w:cstheme="majorHAnsi"/>
        </w:rPr>
        <w:t>pre round</w:t>
      </w:r>
      <w:proofErr w:type="gramEnd"/>
      <w:r w:rsidRPr="006F14F9">
        <w:rPr>
          <w:rFonts w:asciiTheme="majorHAnsi" w:hAnsiTheme="majorHAnsi" w:cstheme="majorHAnsi"/>
        </w:rPr>
        <w:t xml:space="preserve"> preps- 1ncs give an idea of what type of debater someone is- they could go for the k every round but idk if they do because they have no round reports</w:t>
      </w:r>
    </w:p>
    <w:p w14:paraId="71F9B1BF" w14:textId="77777777" w:rsidR="00D602C8" w:rsidRPr="006F14F9" w:rsidRDefault="00D602C8" w:rsidP="00D602C8">
      <w:pPr>
        <w:pStyle w:val="Heading4"/>
        <w:rPr>
          <w:rFonts w:asciiTheme="majorHAnsi" w:hAnsiTheme="majorHAnsi" w:cstheme="majorHAnsi"/>
        </w:rPr>
      </w:pPr>
      <w:r w:rsidRPr="006F14F9">
        <w:rPr>
          <w:rFonts w:asciiTheme="majorHAnsi" w:hAnsiTheme="majorHAnsi" w:cstheme="majorHAnsi"/>
        </w:rPr>
        <w:t>Drop the debater</w:t>
      </w:r>
    </w:p>
    <w:p w14:paraId="1324CE65" w14:textId="77777777" w:rsidR="00D602C8" w:rsidRPr="006F14F9" w:rsidRDefault="00D602C8" w:rsidP="00D602C8">
      <w:pPr>
        <w:pStyle w:val="Heading4"/>
        <w:rPr>
          <w:rFonts w:asciiTheme="majorHAnsi" w:hAnsiTheme="majorHAnsi" w:cstheme="majorHAnsi"/>
        </w:rPr>
      </w:pPr>
      <w:r w:rsidRPr="006F14F9">
        <w:rPr>
          <w:rFonts w:asciiTheme="majorHAnsi" w:hAnsiTheme="majorHAnsi" w:cstheme="majorHAnsi"/>
        </w:rPr>
        <w:t xml:space="preserve">No </w:t>
      </w:r>
      <w:proofErr w:type="spellStart"/>
      <w:r w:rsidRPr="006F14F9">
        <w:rPr>
          <w:rFonts w:asciiTheme="majorHAnsi" w:hAnsiTheme="majorHAnsi" w:cstheme="majorHAnsi"/>
        </w:rPr>
        <w:t>rvis</w:t>
      </w:r>
      <w:proofErr w:type="spellEnd"/>
      <w:r w:rsidRPr="006F14F9">
        <w:rPr>
          <w:rFonts w:asciiTheme="majorHAnsi" w:hAnsiTheme="majorHAnsi" w:cstheme="majorHAnsi"/>
        </w:rPr>
        <w:t xml:space="preserve"> on ac theory/ac theory is a voter</w:t>
      </w:r>
    </w:p>
    <w:p w14:paraId="7B1056A4" w14:textId="33D72D59" w:rsidR="00D602C8" w:rsidRDefault="00D602C8" w:rsidP="00D602C8">
      <w:r>
        <w:rPr>
          <w:noProof/>
        </w:rPr>
        <w:lastRenderedPageBreak/>
        <w:drawing>
          <wp:inline distT="0" distB="0" distL="0" distR="0" wp14:anchorId="60F36D72" wp14:editId="135FB0E1">
            <wp:extent cx="13106400" cy="5245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12-11 at 11.30.58 AM.png"/>
                    <pic:cNvPicPr/>
                  </pic:nvPicPr>
                  <pic:blipFill>
                    <a:blip r:embed="rId17"/>
                    <a:stretch>
                      <a:fillRect/>
                    </a:stretch>
                  </pic:blipFill>
                  <pic:spPr>
                    <a:xfrm>
                      <a:off x="0" y="0"/>
                      <a:ext cx="13106400" cy="5245100"/>
                    </a:xfrm>
                    <a:prstGeom prst="rect">
                      <a:avLst/>
                    </a:prstGeom>
                  </pic:spPr>
                </pic:pic>
              </a:graphicData>
            </a:graphic>
          </wp:inline>
        </w:drawing>
      </w:r>
    </w:p>
    <w:p w14:paraId="616B4010" w14:textId="6A859F58" w:rsidR="00D602C8" w:rsidRDefault="00D602C8" w:rsidP="00D602C8"/>
    <w:p w14:paraId="233EE4A3" w14:textId="7639C498" w:rsidR="00D602C8" w:rsidRPr="00D602C8" w:rsidRDefault="00D602C8" w:rsidP="00D602C8">
      <w:r>
        <w:rPr>
          <w:noProof/>
        </w:rPr>
        <w:lastRenderedPageBreak/>
        <w:drawing>
          <wp:inline distT="0" distB="0" distL="0" distR="0" wp14:anchorId="2137EBD7" wp14:editId="57C88748">
            <wp:extent cx="14363700" cy="6096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12-11 at 11.31.14 AM.png"/>
                    <pic:cNvPicPr/>
                  </pic:nvPicPr>
                  <pic:blipFill>
                    <a:blip r:embed="rId18"/>
                    <a:stretch>
                      <a:fillRect/>
                    </a:stretch>
                  </pic:blipFill>
                  <pic:spPr>
                    <a:xfrm>
                      <a:off x="0" y="0"/>
                      <a:ext cx="14363700" cy="6096000"/>
                    </a:xfrm>
                    <a:prstGeom prst="rect">
                      <a:avLst/>
                    </a:prstGeom>
                  </pic:spPr>
                </pic:pic>
              </a:graphicData>
            </a:graphic>
          </wp:inline>
        </w:drawing>
      </w:r>
    </w:p>
    <w:p w14:paraId="042FE87C" w14:textId="3CF68E5A" w:rsidR="0074467F" w:rsidRPr="0074467F" w:rsidRDefault="0074467F" w:rsidP="0074467F">
      <w:pPr>
        <w:rPr>
          <w:b/>
          <w:sz w:val="26"/>
          <w:szCs w:val="26"/>
        </w:rPr>
      </w:pPr>
    </w:p>
    <w:p w14:paraId="58B7FD2D" w14:textId="25787B45" w:rsidR="00950B9F" w:rsidRPr="00950B9F" w:rsidRDefault="00950B9F" w:rsidP="00950B9F">
      <w:pPr>
        <w:rPr>
          <w:b/>
          <w:sz w:val="26"/>
          <w:szCs w:val="26"/>
        </w:rPr>
      </w:pPr>
      <w:bookmarkStart w:id="0" w:name="_GoBack"/>
      <w:bookmarkEnd w:id="0"/>
    </w:p>
    <w:p w14:paraId="1A1DCA54" w14:textId="77777777" w:rsidR="00950B9F" w:rsidRPr="00950B9F" w:rsidRDefault="00950B9F" w:rsidP="00950B9F">
      <w:pPr>
        <w:rPr>
          <w:b/>
          <w:sz w:val="26"/>
          <w:szCs w:val="26"/>
        </w:rPr>
      </w:pPr>
    </w:p>
    <w:p w14:paraId="1955BA0B" w14:textId="77777777" w:rsidR="00950B9F" w:rsidRPr="00950B9F" w:rsidRDefault="00950B9F" w:rsidP="00950B9F">
      <w:pPr>
        <w:rPr>
          <w:b/>
          <w:sz w:val="26"/>
          <w:szCs w:val="26"/>
        </w:rPr>
      </w:pPr>
    </w:p>
    <w:sectPr w:rsidR="00950B9F" w:rsidRPr="00950B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20"/>
  </w:num>
  <w:num w:numId="15">
    <w:abstractNumId w:val="18"/>
  </w:num>
  <w:num w:numId="16">
    <w:abstractNumId w:val="12"/>
  </w:num>
  <w:num w:numId="17">
    <w:abstractNumId w:val="15"/>
  </w:num>
  <w:num w:numId="18">
    <w:abstractNumId w:val="16"/>
  </w:num>
  <w:num w:numId="19">
    <w:abstractNumId w:val="19"/>
  </w:num>
  <w:num w:numId="20">
    <w:abstractNumId w:val="17"/>
  </w:num>
  <w:num w:numId="21">
    <w:abstractNumId w:val="14"/>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30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30A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A4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4467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0B9F"/>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19C1"/>
    <w:rsid w:val="009C5FF7"/>
    <w:rsid w:val="009C6292"/>
    <w:rsid w:val="009D15DB"/>
    <w:rsid w:val="009D3133"/>
    <w:rsid w:val="009D7C57"/>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4C9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16D5C"/>
    <w:rsid w:val="00D25DBD"/>
    <w:rsid w:val="00D26929"/>
    <w:rsid w:val="00D30CBD"/>
    <w:rsid w:val="00D30D9E"/>
    <w:rsid w:val="00D33908"/>
    <w:rsid w:val="00D354F2"/>
    <w:rsid w:val="00D36C30"/>
    <w:rsid w:val="00D37C90"/>
    <w:rsid w:val="00D43A8C"/>
    <w:rsid w:val="00D53072"/>
    <w:rsid w:val="00D602C8"/>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1742E"/>
  <w14:defaultImageDpi w14:val="300"/>
  <w15:docId w15:val="{DEAB1CC3-CF3D-204A-9F3A-561F62499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74467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446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446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446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74467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D602C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446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467F"/>
  </w:style>
  <w:style w:type="character" w:customStyle="1" w:styleId="Heading1Char">
    <w:name w:val="Heading 1 Char"/>
    <w:aliases w:val="Pocket Char"/>
    <w:basedOn w:val="DefaultParagraphFont"/>
    <w:link w:val="Heading1"/>
    <w:uiPriority w:val="9"/>
    <w:rsid w:val="0074467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4467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4467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446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4467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74467F"/>
    <w:rPr>
      <w:b/>
      <w:sz w:val="26"/>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74467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4467F"/>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C"/>
    <w:basedOn w:val="DefaultParagraphFont"/>
    <w:link w:val="NoSpacing"/>
    <w:uiPriority w:val="99"/>
    <w:unhideWhenUsed/>
    <w:rsid w:val="0074467F"/>
    <w:rPr>
      <w:color w:val="auto"/>
      <w:u w:val="none"/>
    </w:rPr>
  </w:style>
  <w:style w:type="paragraph" w:styleId="DocumentMap">
    <w:name w:val="Document Map"/>
    <w:basedOn w:val="Normal"/>
    <w:link w:val="DocumentMapChar"/>
    <w:uiPriority w:val="99"/>
    <w:semiHidden/>
    <w:unhideWhenUsed/>
    <w:rsid w:val="007446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467F"/>
    <w:rPr>
      <w:rFonts w:ascii="Lucida Grande" w:hAnsi="Lucida Grande" w:cs="Lucida Grande"/>
    </w:rPr>
  </w:style>
  <w:style w:type="character" w:customStyle="1" w:styleId="Heading5Char">
    <w:name w:val="Heading 5 Char"/>
    <w:basedOn w:val="DefaultParagraphFont"/>
    <w:link w:val="Heading5"/>
    <w:uiPriority w:val="9"/>
    <w:semiHidden/>
    <w:rsid w:val="00D602C8"/>
    <w:rPr>
      <w:rFonts w:asciiTheme="majorHAnsi" w:eastAsiaTheme="majorEastAsia" w:hAnsiTheme="majorHAnsi" w:cstheme="majorBidi"/>
      <w:color w:val="365F91" w:themeColor="accent1" w:themeShade="BF"/>
      <w:sz w:val="16"/>
    </w:rPr>
  </w:style>
  <w:style w:type="character" w:styleId="Strong">
    <w:name w:val="Strong"/>
    <w:basedOn w:val="DefaultParagraphFont"/>
    <w:uiPriority w:val="22"/>
    <w:qFormat/>
    <w:rsid w:val="00D602C8"/>
    <w:rPr>
      <w:b/>
      <w:bCs/>
    </w:rPr>
  </w:style>
  <w:style w:type="character" w:styleId="UnresolvedMention">
    <w:name w:val="Unresolved Mention"/>
    <w:basedOn w:val="DefaultParagraphFont"/>
    <w:uiPriority w:val="99"/>
    <w:semiHidden/>
    <w:unhideWhenUsed/>
    <w:rsid w:val="00D602C8"/>
    <w:rPr>
      <w:color w:val="605E5C"/>
      <w:shd w:val="clear" w:color="auto" w:fill="E1DFDD"/>
    </w:rPr>
  </w:style>
  <w:style w:type="paragraph" w:customStyle="1" w:styleId="textbold">
    <w:name w:val="text bold"/>
    <w:basedOn w:val="Normal"/>
    <w:link w:val="Emphasis"/>
    <w:uiPriority w:val="20"/>
    <w:qFormat/>
    <w:rsid w:val="00D602C8"/>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customStyle="1" w:styleId="Analytic">
    <w:name w:val="Analytic"/>
    <w:basedOn w:val="Normal"/>
    <w:autoRedefine/>
    <w:qFormat/>
    <w:rsid w:val="00D602C8"/>
    <w:rPr>
      <w:b/>
      <w:bCs/>
      <w:color w:val="404040" w:themeColor="text1" w:themeTint="BF"/>
      <w:sz w:val="26"/>
      <w:szCs w:val="26"/>
    </w:rPr>
  </w:style>
  <w:style w:type="paragraph" w:customStyle="1" w:styleId="Emphasis1">
    <w:name w:val="Emphasis1"/>
    <w:basedOn w:val="Normal"/>
    <w:autoRedefine/>
    <w:uiPriority w:val="20"/>
    <w:qFormat/>
    <w:rsid w:val="00D602C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D602C8"/>
  </w:style>
  <w:style w:type="paragraph" w:styleId="ListParagraph">
    <w:name w:val="List Paragraph"/>
    <w:aliases w:val="6 font"/>
    <w:basedOn w:val="Normal"/>
    <w:uiPriority w:val="34"/>
    <w:qFormat/>
    <w:rsid w:val="00D602C8"/>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D602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602C8"/>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D602C8"/>
    <w:rPr>
      <w:b/>
      <w:bCs/>
      <w:strike w:val="0"/>
      <w:dstrike w:val="0"/>
      <w:sz w:val="24"/>
      <w:u w:val="none"/>
      <w:effect w:val="none"/>
    </w:rPr>
  </w:style>
  <w:style w:type="character" w:customStyle="1" w:styleId="m489902567989944824gmail-style13ptbold">
    <w:name w:val="m_489902567989944824gmail-style13ptbold"/>
    <w:basedOn w:val="DefaultParagraphFont"/>
    <w:rsid w:val="00D602C8"/>
  </w:style>
  <w:style w:type="character" w:customStyle="1" w:styleId="m489902567989944824gmail-styleunderline">
    <w:name w:val="m_489902567989944824gmail-styleunderline"/>
    <w:basedOn w:val="DefaultParagraphFont"/>
    <w:rsid w:val="00D602C8"/>
  </w:style>
  <w:style w:type="character" w:customStyle="1" w:styleId="TitleChar">
    <w:name w:val="Title Char"/>
    <w:aliases w:val="Cites and Cards Char,UNDERLINE Char,Bold Underlined Char,Block Heading Char,title Char,Read This Char"/>
    <w:link w:val="Title"/>
    <w:uiPriority w:val="1"/>
    <w:qFormat/>
    <w:rsid w:val="00D602C8"/>
    <w:rPr>
      <w:bCs/>
      <w:sz w:val="20"/>
      <w:u w:val="single"/>
    </w:rPr>
  </w:style>
  <w:style w:type="paragraph" w:styleId="Title">
    <w:name w:val="Title"/>
    <w:aliases w:val="Cites and Cards,UNDERLINE,Bold Underlined,Block Heading,title,Read This"/>
    <w:basedOn w:val="Normal"/>
    <w:next w:val="Normal"/>
    <w:link w:val="TitleChar"/>
    <w:uiPriority w:val="1"/>
    <w:qFormat/>
    <w:rsid w:val="00D602C8"/>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D602C8"/>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D602C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D602C8"/>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c-cuny.org/clarion/september-2018/labor%E2%80%99s-right-strike-essential" TargetMode="Externa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berg.com/opinion/articles/2021-04-07/america-s-depleted-industrial-base-is-a-national-security-crisis"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democracywithoutborders.org/20869/democracy-is-suited-to-tackle-climate-chang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manufacturing-labor-shortage-1463687/" TargetMode="External"/><Relationship Id="rId5" Type="http://schemas.openxmlformats.org/officeDocument/2006/relationships/numbering" Target="numbering.xml"/><Relationship Id="rId15" Type="http://schemas.openxmlformats.org/officeDocument/2006/relationships/hyperlink" Target="https://labornotes.org/2020/10/unions-are-beginning-talk-about-staving-possible-coup" TargetMode="External"/><Relationship Id="rId10" Type="http://schemas.openxmlformats.org/officeDocument/2006/relationships/hyperlink" Target="https://www.barrons.com/articles/dont-mistake-the-disappointing-jobs-numbers-for-a-labor-shortage-5163069815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ime.com/6105109/workers-strike-unemployment/" TargetMode="External"/><Relationship Id="rId14"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E79C7D1-86F8-1749-B752-70370979A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25</Pages>
  <Words>11295</Words>
  <Characters>64388</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14</cp:revision>
  <dcterms:created xsi:type="dcterms:W3CDTF">2021-12-10T03:42:00Z</dcterms:created>
  <dcterms:modified xsi:type="dcterms:W3CDTF">2021-12-11T20:45:00Z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