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39774" w14:textId="03EA6B61" w:rsidR="00E42E4C" w:rsidRDefault="00C51A06" w:rsidP="00C51A06">
      <w:pPr>
        <w:pStyle w:val="Heading1"/>
      </w:pPr>
      <w:r>
        <w:t>1AC</w:t>
      </w:r>
    </w:p>
    <w:p w14:paraId="26FF9966" w14:textId="660F5D53" w:rsidR="00C51A06" w:rsidRDefault="00C51A06" w:rsidP="00C51A06">
      <w:pPr>
        <w:pStyle w:val="Heading3"/>
      </w:pPr>
      <w:r>
        <w:lastRenderedPageBreak/>
        <w:t>Plan</w:t>
      </w:r>
    </w:p>
    <w:p w14:paraId="36ACAEAE" w14:textId="77777777" w:rsidR="00C51A06" w:rsidRDefault="00C51A06" w:rsidP="00C51A06">
      <w:pPr>
        <w:pStyle w:val="Heading4"/>
      </w:pPr>
      <w:r>
        <w:t xml:space="preserve">Plan: </w:t>
      </w:r>
      <w:r w:rsidRPr="00B9006A">
        <w:t>The People’s Republic of China should ban the appropriation of outer space by private entities.</w:t>
      </w:r>
    </w:p>
    <w:p w14:paraId="19B60DC6" w14:textId="767C2D5D" w:rsidR="00C51A06" w:rsidRDefault="00C51A06" w:rsidP="00C51A06"/>
    <w:p w14:paraId="14E53E6D" w14:textId="6FB8F7BB" w:rsidR="00C51A06" w:rsidRPr="000A2CEF" w:rsidRDefault="00C51A06" w:rsidP="00C51A06">
      <w:pPr>
        <w:pStyle w:val="Heading3"/>
      </w:pPr>
      <w:r>
        <w:lastRenderedPageBreak/>
        <w:t>Adv</w:t>
      </w:r>
    </w:p>
    <w:p w14:paraId="783B201F" w14:textId="77777777" w:rsidR="00C51A06" w:rsidRPr="004F708A" w:rsidRDefault="00C51A06" w:rsidP="00C51A06">
      <w:pPr>
        <w:pStyle w:val="Heading4"/>
      </w:pPr>
      <w:r>
        <w:t xml:space="preserve">Chinese space industrial base is set to </w:t>
      </w:r>
      <w:r>
        <w:rPr>
          <w:u w:val="single"/>
        </w:rPr>
        <w:t>surpass</w:t>
      </w:r>
      <w:r>
        <w:t xml:space="preserve"> the US </w:t>
      </w:r>
    </w:p>
    <w:p w14:paraId="0F4C3223" w14:textId="77777777" w:rsidR="00C51A06" w:rsidRPr="00E60D8F" w:rsidRDefault="00C51A06" w:rsidP="00C51A06">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 xml:space="preserve">China’s surging private space industry is </w:t>
      </w:r>
      <w:r w:rsidRPr="002F22A8">
        <w:rPr>
          <w:rStyle w:val="Emphasis"/>
        </w:rPr>
        <w:t>out</w:t>
      </w:r>
      <w:r w:rsidRPr="00E0778D">
        <w:rPr>
          <w:rStyle w:val="Emphasis"/>
          <w:highlight w:val="green"/>
        </w:rPr>
        <w:t xml:space="preserve"> to challenge the US</w:t>
      </w:r>
      <w:r w:rsidRPr="00E60D8F">
        <w:t xml:space="preserve">” MIT Technology Review, 1/21/2021. https://www.technologyreview.com/2021/01/21/1016513/china-private-commercial-space-industry-dominance/] </w:t>
      </w:r>
    </w:p>
    <w:p w14:paraId="792C1957" w14:textId="77777777" w:rsidR="00C51A06" w:rsidRPr="00EE6EBB" w:rsidRDefault="00C51A06" w:rsidP="00C51A06">
      <w:pPr>
        <w:rPr>
          <w:rStyle w:val="StyleUnderline"/>
        </w:rPr>
      </w:pPr>
      <w:r w:rsidRPr="00EE6EBB">
        <w:rPr>
          <w:rStyle w:val="StyleUnderline"/>
        </w:rPr>
        <w:t>How did China get here—and why?</w:t>
      </w:r>
    </w:p>
    <w:p w14:paraId="2BD51A63" w14:textId="77777777" w:rsidR="00C51A06" w:rsidRDefault="00C51A06" w:rsidP="00C51A06">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the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29622481" w14:textId="77777777" w:rsidR="00C51A06" w:rsidRPr="00B427D5" w:rsidRDefault="00C51A06" w:rsidP="00C51A06">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351F28DA" w14:textId="77777777" w:rsidR="00C51A06" w:rsidRDefault="00C51A06" w:rsidP="00C51A06">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076F11AF" w14:textId="77777777" w:rsidR="00C51A06" w:rsidRPr="00A77938" w:rsidRDefault="00C51A06" w:rsidP="00C51A06">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B061BEC" w14:textId="77777777" w:rsidR="00C51A06" w:rsidRPr="00A77938" w:rsidRDefault="00C51A06" w:rsidP="00C51A06">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w:t>
      </w:r>
      <w:r w:rsidRPr="00A77938">
        <w:rPr>
          <w:rStyle w:val="StyleUnderline"/>
        </w:rPr>
        <w:lastRenderedPageBreak/>
        <w:t>built to deploy entire constellations. Rival company i-Space,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LinkSpace (founded in 2014), </w:t>
      </w:r>
      <w:r w:rsidRPr="00A77938">
        <w:rPr>
          <w:rStyle w:val="Emphasis"/>
        </w:rPr>
        <w:t>although it also hopes to use rockets to deliver packages from one terrestrial location to another.</w:t>
      </w:r>
    </w:p>
    <w:p w14:paraId="446A1329" w14:textId="77777777" w:rsidR="00C51A06" w:rsidRPr="00A77938" w:rsidRDefault="00C51A06" w:rsidP="00C51A06">
      <w:pPr>
        <w:rPr>
          <w:rStyle w:val="StyleUnderline"/>
        </w:rPr>
      </w:pPr>
      <w:r w:rsidRPr="00A77938">
        <w:rPr>
          <w:rStyle w:val="StyleUnderline"/>
        </w:rPr>
        <w:t>Spacety</w:t>
      </w:r>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46DF159" w14:textId="77777777" w:rsidR="00C51A06" w:rsidRPr="00A77938" w:rsidRDefault="00C51A06" w:rsidP="00C51A06">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8D0BAEC" w14:textId="77777777" w:rsidR="00C51A06" w:rsidRPr="00A77938" w:rsidRDefault="00C51A06" w:rsidP="00C51A06">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2F22A8">
        <w:rPr>
          <w:rStyle w:val="StyleUnderline"/>
          <w:highlight w:val="green"/>
        </w:rPr>
        <w:t>was up to $516 million</w:t>
      </w:r>
      <w:r w:rsidRPr="00A77938">
        <w:rPr>
          <w:rStyle w:val="StyleUnderline"/>
        </w:rPr>
        <w:t xml:space="preserve"> in 2018—far shy of the $2.2 billion American companies raised, </w:t>
      </w:r>
      <w:r w:rsidRPr="00A77938">
        <w:rPr>
          <w:rStyle w:val="Emphasis"/>
        </w:rPr>
        <w:t xml:space="preserve">but </w:t>
      </w:r>
      <w:r w:rsidRPr="002F22A8">
        <w:rPr>
          <w:rStyle w:val="Emphasis"/>
        </w:rPr>
        <w:t xml:space="preserve">nothing to scoff at for an </w:t>
      </w:r>
      <w:r w:rsidRPr="002F22A8">
        <w:rPr>
          <w:rStyle w:val="Emphasis"/>
          <w:highlight w:val="green"/>
        </w:rPr>
        <w:t>industry</w:t>
      </w:r>
      <w:r w:rsidRPr="002F22A8">
        <w:rPr>
          <w:rStyle w:val="Emphasis"/>
        </w:rPr>
        <w:t xml:space="preserve">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A9FD688" w14:textId="77777777" w:rsidR="00C51A06" w:rsidRPr="00A77938" w:rsidRDefault="00C51A06" w:rsidP="00C51A06">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0F627B3" w14:textId="77777777" w:rsidR="00C51A06" w:rsidRDefault="00C51A06" w:rsidP="00C51A06">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150BF9">
        <w:rPr>
          <w:rStyle w:val="Emphasis"/>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5E5DE773" w14:textId="77777777" w:rsidR="00C51A06" w:rsidRPr="000F61D8" w:rsidRDefault="00C51A06" w:rsidP="00C51A06">
      <w:pPr>
        <w:rPr>
          <w:b/>
          <w:sz w:val="26"/>
          <w:u w:val="single"/>
        </w:rPr>
      </w:pPr>
    </w:p>
    <w:p w14:paraId="5385166B" w14:textId="77777777" w:rsidR="00C51A06" w:rsidRDefault="00C51A06" w:rsidP="00C51A06">
      <w:pPr>
        <w:pStyle w:val="Heading4"/>
      </w:pPr>
      <w:r w:rsidRPr="000F61D8">
        <w:lastRenderedPageBreak/>
        <w:t xml:space="preserve">A strong space industrial base makes government sponsored operations in space economically feasible  </w:t>
      </w:r>
    </w:p>
    <w:p w14:paraId="33B9F970" w14:textId="77777777" w:rsidR="00C51A06" w:rsidRPr="000F61D8" w:rsidRDefault="00C51A06" w:rsidP="00C51A06">
      <w:r w:rsidRPr="000F61D8">
        <w:rPr>
          <w:b/>
          <w:bCs/>
          <w:sz w:val="2"/>
          <w:szCs w:val="2"/>
        </w:rPr>
        <w:br/>
      </w:r>
      <w:r w:rsidRPr="000F61D8">
        <w:rPr>
          <w:b/>
          <w:sz w:val="26"/>
          <w:szCs w:val="26"/>
        </w:rPr>
        <w:t>Patel 21</w:t>
      </w:r>
      <w:r w:rsidRPr="000F61D8">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0A30D1E" w14:textId="77777777" w:rsidR="00C51A06" w:rsidRPr="00230A00" w:rsidRDefault="00C51A06" w:rsidP="00C51A06">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162B27">
        <w:rPr>
          <w:rStyle w:val="StyleUnderline"/>
        </w:rPr>
        <w:t xml:space="preserve">highlights included </w:t>
      </w:r>
      <w:r w:rsidRPr="00162B27">
        <w:rPr>
          <w:rStyle w:val="Emphasis"/>
        </w:rPr>
        <w:t>sending a rover to Mars</w:t>
      </w:r>
      <w:r w:rsidRPr="00162B27">
        <w:rPr>
          <w:rStyle w:val="StyleUnderline"/>
        </w:rPr>
        <w:t xml:space="preserve">, </w:t>
      </w:r>
      <w:r w:rsidRPr="00162B27">
        <w:rPr>
          <w:rStyle w:val="Emphasis"/>
        </w:rPr>
        <w:t>bringing moon rocks back to Earth</w:t>
      </w:r>
      <w:r w:rsidRPr="00162B27">
        <w:rPr>
          <w:rStyle w:val="StyleUnderline"/>
        </w:rPr>
        <w:t xml:space="preserve">, and testing out the next-generation </w:t>
      </w:r>
      <w:r w:rsidRPr="00162B27">
        <w:rPr>
          <w:rStyle w:val="Emphasis"/>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0A3AD9B2" w14:textId="77777777" w:rsidR="00C51A06" w:rsidRPr="00EE6EBB" w:rsidRDefault="00C51A06" w:rsidP="00C51A06">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EBE3212" w14:textId="77777777" w:rsidR="00C51A06" w:rsidRPr="00EE6EBB" w:rsidRDefault="00C51A06" w:rsidP="00C51A06">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3193A88E" w14:textId="77777777" w:rsidR="00C51A06" w:rsidRPr="00EE6EBB" w:rsidRDefault="00C51A06" w:rsidP="00C51A06">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62B27">
        <w:rPr>
          <w:rStyle w:val="StyleUnderline"/>
        </w:rPr>
        <w:t>the</w:t>
      </w:r>
      <w:r w:rsidRPr="00C40E9F">
        <w:rPr>
          <w:rStyle w:val="StyleUnderline"/>
          <w:highlight w:val="green"/>
        </w:rPr>
        <w:t xml:space="preserve"> focus is </w:t>
      </w:r>
      <w:r w:rsidRPr="002F22A8">
        <w:rPr>
          <w:rStyle w:val="StyleUnderline"/>
          <w:highlight w:val="green"/>
        </w:rPr>
        <w:t>now on</w:t>
      </w:r>
      <w:r w:rsidRPr="002F22A8">
        <w:rPr>
          <w:rStyle w:val="StyleUnderline"/>
        </w:rPr>
        <w:t xml:space="preserve"> </w:t>
      </w:r>
      <w:r w:rsidRPr="002F22A8">
        <w:rPr>
          <w:rStyle w:val="Emphasis"/>
        </w:rPr>
        <w:t xml:space="preserve">the </w:t>
      </w:r>
      <w:r w:rsidRPr="00C40E9F">
        <w:rPr>
          <w:rStyle w:val="Emphasis"/>
          <w:highlight w:val="green"/>
        </w:rPr>
        <w:t xml:space="preserve">commercial space </w:t>
      </w:r>
      <w:r w:rsidRPr="002F22A8">
        <w:rPr>
          <w:rStyle w:val="Emphasis"/>
        </w:rPr>
        <w:t>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08B620C6" w14:textId="77777777" w:rsidR="00C51A06" w:rsidRDefault="00C51A06" w:rsidP="00C51A06">
      <w:r>
        <w:t>“</w:t>
      </w:r>
      <w:r w:rsidRPr="00162B27">
        <w:rPr>
          <w:rStyle w:val="StyleUnderline"/>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162B27">
        <w:rPr>
          <w:rStyle w:val="StyleUnderline"/>
        </w:rPr>
        <w:t xml:space="preserve">not </w:t>
      </w:r>
      <w:r w:rsidRPr="00162B27">
        <w:rPr>
          <w:rStyle w:val="Emphasis"/>
        </w:rPr>
        <w:t>responsive to meeting market needs</w:t>
      </w:r>
      <w:r>
        <w:t xml:space="preserve">”—one big way </w:t>
      </w:r>
      <w:r>
        <w:lastRenderedPageBreak/>
        <w:t xml:space="preserve">to encourage rapid technological growth and innovation. </w:t>
      </w:r>
      <w:r w:rsidRPr="00EE6EBB">
        <w:rPr>
          <w:rStyle w:val="StyleUnderline"/>
        </w:rPr>
        <w:t xml:space="preserve">“I think the government thinks </w:t>
      </w:r>
      <w:r w:rsidRPr="00162B27">
        <w:rPr>
          <w:rStyle w:val="StyleUnderline"/>
          <w:highlight w:val="green"/>
        </w:rPr>
        <w:t xml:space="preserve">its commercial space sector </w:t>
      </w:r>
      <w:r w:rsidRPr="00C40E9F">
        <w:rPr>
          <w:rStyle w:val="StyleUnderline"/>
          <w:highlight w:val="green"/>
        </w:rPr>
        <w:t xml:space="preserve">can be </w:t>
      </w:r>
      <w:r w:rsidRPr="00C40E9F">
        <w:rPr>
          <w:rStyle w:val="Emphasis"/>
          <w:highlight w:val="green"/>
        </w:rPr>
        <w:t>complementary to the state</w:t>
      </w:r>
      <w:r>
        <w:t>,” he says.</w:t>
      </w:r>
    </w:p>
    <w:p w14:paraId="4E140B35" w14:textId="77777777" w:rsidR="00C51A06" w:rsidRPr="00EE6EBB" w:rsidRDefault="00C51A06" w:rsidP="00C51A06">
      <w:pPr>
        <w:rPr>
          <w:rStyle w:val="StyleUnderline"/>
        </w:rPr>
      </w:pPr>
      <w:r>
        <w:t xml:space="preserve">What are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1FEC615" w14:textId="77777777" w:rsidR="00C51A06" w:rsidRPr="00EE6EBB" w:rsidRDefault="00C51A06" w:rsidP="00C51A06">
      <w:pPr>
        <w:rPr>
          <w:rStyle w:val="Emphasis"/>
        </w:rPr>
      </w:pPr>
      <w:r w:rsidRPr="00162B27">
        <w:rPr>
          <w:rStyle w:val="Emphasis"/>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162B27">
        <w:rPr>
          <w:rStyle w:val="Emphasis"/>
        </w:rPr>
        <w:t>important to the country’s future.</w:t>
      </w:r>
      <w:r w:rsidRPr="00EE6EBB">
        <w:rPr>
          <w:rStyle w:val="Emphasis"/>
        </w:rPr>
        <w:t xml:space="preserve"> </w:t>
      </w:r>
    </w:p>
    <w:p w14:paraId="56020345" w14:textId="77777777" w:rsidR="00C51A06" w:rsidRDefault="00C51A06" w:rsidP="00C51A06">
      <w:r>
        <w:t xml:space="preserve">“In the future, </w:t>
      </w:r>
      <w:r w:rsidRPr="00EE6EBB">
        <w:rPr>
          <w:rStyle w:val="Emphasis"/>
        </w:rPr>
        <w:t>there will be tens of thousands of satellites waiting to launch, which is a major opportunity for Galactic Energy</w:t>
      </w:r>
      <w:r>
        <w:t>” says Wu Yue, a company spokesperson.</w:t>
      </w:r>
    </w:p>
    <w:p w14:paraId="264460C9" w14:textId="77777777" w:rsidR="00C51A06" w:rsidRDefault="00C51A06" w:rsidP="00C51A06">
      <w:pPr>
        <w:rPr>
          <w:rStyle w:val="StyleUnderline"/>
        </w:rPr>
      </w:pPr>
      <w:r>
        <w:t xml:space="preserve">The problem is, </w:t>
      </w:r>
      <w:r w:rsidRPr="00EE6EBB">
        <w:rPr>
          <w:rStyle w:val="StyleUnderline"/>
        </w:rPr>
        <w:t>China has to make up decades’ worth of ground lost to the West.</w:t>
      </w:r>
    </w:p>
    <w:p w14:paraId="2841B605" w14:textId="77777777" w:rsidR="00C51A06" w:rsidRDefault="00C51A06" w:rsidP="00C51A06">
      <w:pPr>
        <w:rPr>
          <w:rStyle w:val="StyleUnderline"/>
        </w:rPr>
      </w:pPr>
    </w:p>
    <w:p w14:paraId="7BF09DBA" w14:textId="77777777" w:rsidR="00C51A06" w:rsidRPr="00E9083B" w:rsidRDefault="00C51A06" w:rsidP="00C51A06">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8DFE673" w14:textId="77777777" w:rsidR="00C51A06" w:rsidRPr="008000DC" w:rsidRDefault="00C51A06" w:rsidP="00C51A06">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2098A99D" w14:textId="77777777" w:rsidR="00C51A06" w:rsidRPr="00680538" w:rsidRDefault="00C51A06" w:rsidP="00C51A06">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1BAFABBA" w14:textId="77777777" w:rsidR="00C51A06" w:rsidRPr="00680538" w:rsidRDefault="00C51A06" w:rsidP="00C51A06">
      <w:pPr>
        <w:rPr>
          <w:rStyle w:val="Emphasis"/>
        </w:rPr>
      </w:pPr>
      <w:r w:rsidRPr="00C06367">
        <w:rPr>
          <w:rStyle w:val="Emphasis"/>
        </w:rPr>
        <w:t>The Russian and U.S. space industries are the two oldest</w:t>
      </w:r>
      <w:r w:rsidRPr="002F22A8">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 xml:space="preserve">commercial space companies </w:t>
      </w:r>
      <w:r w:rsidRPr="002F22A8">
        <w:rPr>
          <w:rStyle w:val="Emphasis"/>
        </w:rPr>
        <w:t>until recently</w:t>
      </w:r>
      <w:r w:rsidRPr="00680538">
        <w:rPr>
          <w:rStyle w:val="StyleUnderline"/>
        </w:rPr>
        <w:t xml:space="preserve">, combined with the sensitivity around the International Traffic in Arms Regulations </w:t>
      </w:r>
      <w:r>
        <w:t xml:space="preserve">(a U.S. </w:t>
      </w:r>
      <w:r>
        <w:lastRenderedPageBreak/>
        <w:t xml:space="preserve">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2F22A8">
        <w:rPr>
          <w:rStyle w:val="Emphasis"/>
        </w:rPr>
        <w:t xml:space="preserve">a nation </w:t>
      </w:r>
      <w:r w:rsidRPr="00C40E9F">
        <w:rPr>
          <w:rStyle w:val="Emphasis"/>
          <w:highlight w:val="green"/>
        </w:rPr>
        <w:t>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realign</w:t>
      </w:r>
      <w:r w:rsidRPr="002F22A8">
        <w:rPr>
          <w:rStyle w:val="Emphasis"/>
        </w:rPr>
        <w:t>ment</w:t>
      </w:r>
      <w:r w:rsidRPr="00C40E9F">
        <w:rPr>
          <w:rStyle w:val="Emphasis"/>
          <w:highlight w:val="green"/>
        </w:rPr>
        <w:t xml:space="preserve">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D5BC12F" w14:textId="77777777" w:rsidR="00C51A06" w:rsidRDefault="00C51A06" w:rsidP="00C51A06">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w:t>
      </w:r>
      <w:r w:rsidRPr="002F22A8">
        <w:rPr>
          <w:rStyle w:val="StyleUnderline"/>
        </w:rPr>
        <w:t>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40EEDE9" w14:textId="77777777" w:rsidR="00C51A06" w:rsidRPr="00680538" w:rsidRDefault="00C51A06" w:rsidP="00C51A06">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2F22A8">
        <w:rPr>
          <w:rStyle w:val="StyleUnderline"/>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2F22A8">
        <w:rPr>
          <w:rStyle w:val="StyleUnderline"/>
        </w:rPr>
        <w:t xml:space="preserve">create more room for </w:t>
      </w:r>
      <w:r w:rsidRPr="002F22A8">
        <w:rPr>
          <w:rStyle w:val="Emphasis"/>
        </w:rPr>
        <w:t>commercial competition</w:t>
      </w:r>
      <w:r w:rsidRPr="002F22A8">
        <w:rPr>
          <w:rStyle w:val="Emphasis"/>
          <w:highlight w:val="green"/>
        </w:rPr>
        <w:t>.</w:t>
      </w:r>
    </w:p>
    <w:p w14:paraId="4BC9C236" w14:textId="77777777" w:rsidR="00C51A06" w:rsidRPr="00680538" w:rsidRDefault="00C51A06" w:rsidP="00C51A06">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162C5ECC" w14:textId="77777777" w:rsidR="00C51A06" w:rsidRDefault="00C51A06" w:rsidP="00C51A06">
      <w:r>
        <w:t>What is the relationship between China’s space industry development and its Military-Civil Fusion strategy, and how is this affecting the commercial space sector?</w:t>
      </w:r>
    </w:p>
    <w:p w14:paraId="3F3D6F08" w14:textId="77777777" w:rsidR="00C51A06" w:rsidRPr="00680538" w:rsidRDefault="00C51A06" w:rsidP="00C51A06">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2D96537" w14:textId="77777777" w:rsidR="00C51A06" w:rsidRPr="00680538" w:rsidRDefault="00C51A06" w:rsidP="00C51A06">
      <w:pPr>
        <w:rPr>
          <w:rStyle w:val="Emphasis"/>
        </w:rPr>
      </w:pPr>
      <w:r>
        <w:lastRenderedPageBreak/>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 xml:space="preserve">to </w:t>
      </w:r>
      <w:r w:rsidRPr="002F22A8">
        <w:rPr>
          <w:rStyle w:val="Emphasis"/>
        </w:rPr>
        <w:t>wha</w:t>
      </w:r>
      <w:r w:rsidRPr="00E14504">
        <w:rPr>
          <w:rStyle w:val="Emphasis"/>
          <w:highlight w:val="green"/>
        </w:rPr>
        <w:t xml:space="preserve">t </w:t>
      </w:r>
      <w:r w:rsidRPr="002F22A8">
        <w:rPr>
          <w:rStyle w:val="Emphasis"/>
          <w:highlight w:val="green"/>
        </w:rPr>
        <w:t>the government</w:t>
      </w:r>
      <w:r w:rsidRPr="002F22A8">
        <w:rPr>
          <w:rStyle w:val="Emphasis"/>
        </w:rPr>
        <w:t xml:space="preserve"> is emphasizing</w:t>
      </w:r>
      <w:r w:rsidRPr="00680538">
        <w:rPr>
          <w:rStyle w:val="Emphasis"/>
        </w:rPr>
        <w:t xml:space="preserve"> and to what kind of support they can get from different stakeholders in order to survive.</w:t>
      </w:r>
    </w:p>
    <w:p w14:paraId="590CCA9E" w14:textId="77777777" w:rsidR="00C51A06" w:rsidRDefault="00C51A06" w:rsidP="00C51A06">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AC5EEDB" w14:textId="77777777" w:rsidR="00C51A06" w:rsidRDefault="00C51A06" w:rsidP="00C51A06">
      <w:pPr>
        <w:rPr>
          <w:rStyle w:val="StyleUnderline"/>
        </w:rPr>
      </w:pPr>
    </w:p>
    <w:p w14:paraId="76693121" w14:textId="77777777" w:rsidR="00C51A06" w:rsidRPr="0034418B" w:rsidRDefault="00C51A06" w:rsidP="00C51A06">
      <w:pPr>
        <w:pStyle w:val="Heading4"/>
      </w:pPr>
      <w:r>
        <w:t>Scenario one is space militarization:</w:t>
      </w:r>
    </w:p>
    <w:p w14:paraId="3C8EBC92" w14:textId="77777777" w:rsidR="00C51A06" w:rsidRDefault="00C51A06" w:rsidP="00C51A06">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AE4F100" w14:textId="77777777" w:rsidR="00C51A06" w:rsidRPr="00C64542" w:rsidRDefault="00C51A06" w:rsidP="00C51A06">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BFE5D2C" w14:textId="77777777" w:rsidR="00C51A06" w:rsidRPr="00C64542" w:rsidRDefault="00C51A06" w:rsidP="00C51A06">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8494875" w14:textId="77777777" w:rsidR="00C51A06" w:rsidRPr="00C64542" w:rsidRDefault="00C51A06" w:rsidP="00C51A06">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E6DAACA" w14:textId="77777777" w:rsidR="00C51A06" w:rsidRDefault="00C51A06" w:rsidP="00C51A06">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03DCBA5" w14:textId="77777777" w:rsidR="00C51A06" w:rsidRPr="00C64542" w:rsidRDefault="00C51A06" w:rsidP="00C51A06">
      <w:pPr>
        <w:rPr>
          <w:rStyle w:val="Emphasis"/>
        </w:rPr>
      </w:pPr>
      <w:r w:rsidRPr="00C64542">
        <w:rPr>
          <w:rStyle w:val="Emphasis"/>
        </w:rPr>
        <w:t>On the surface, that sounds innocuous. Who, after all, wants an arms race in space?</w:t>
      </w:r>
    </w:p>
    <w:p w14:paraId="1DBA3EA1" w14:textId="77777777" w:rsidR="00C51A06" w:rsidRPr="00C64542" w:rsidRDefault="00C51A06" w:rsidP="00C51A06">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 xml:space="preserve">The space domain is competitive, </w:t>
      </w:r>
      <w:r w:rsidRPr="00C64542">
        <w:rPr>
          <w:rStyle w:val="StyleUnderline"/>
        </w:rPr>
        <w:lastRenderedPageBreak/>
        <w:t>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D01571F" w14:textId="77777777" w:rsidR="00C51A06" w:rsidRDefault="00C51A06" w:rsidP="00C51A06">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0777EF52" w14:textId="77777777" w:rsidR="00C51A06" w:rsidRPr="00C64542" w:rsidRDefault="00C51A06" w:rsidP="00C51A06">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F24D2F7" w14:textId="77777777" w:rsidR="00C51A06" w:rsidRPr="00C64542" w:rsidRDefault="00C51A06" w:rsidP="00C51A06">
      <w:r>
        <w:t>To make matters worse, both countries are also working to deploy space-based—or so-called “on-orbit”—capabilities to attack satellites.</w:t>
      </w:r>
    </w:p>
    <w:p w14:paraId="62BE0DB8" w14:textId="77777777" w:rsidR="00C51A06" w:rsidRPr="006F58F5" w:rsidRDefault="00C51A06" w:rsidP="00C51A06">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0212A54" w14:textId="77777777" w:rsidR="00C51A06" w:rsidRDefault="00C51A06" w:rsidP="00C51A06">
      <w:r>
        <w:t>Yet more than two years ago, the U.S. Defense Intelligence Agency noted that both China and Russia were already putting in space capabilities that could be used as weapons. The PPWT would thus protect their weapons while tying Washington’s hands.</w:t>
      </w:r>
    </w:p>
    <w:p w14:paraId="0361B43B" w14:textId="77777777" w:rsidR="00C51A06" w:rsidRPr="006F58F5" w:rsidRDefault="00C51A06" w:rsidP="00C51A06">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2F22A8">
        <w:rPr>
          <w:rStyle w:val="Emphasis"/>
          <w:highlight w:val="green"/>
        </w:rPr>
        <w:t xml:space="preserve">commercial capabilities </w:t>
      </w:r>
      <w:r w:rsidRPr="00E14504">
        <w:rPr>
          <w:rStyle w:val="Emphasis"/>
          <w:highlight w:val="green"/>
        </w:rPr>
        <w:t>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564BFB7F" w14:textId="77777777" w:rsidR="00C51A06" w:rsidRDefault="00C51A06" w:rsidP="00C51A06">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3BFC1C97" w14:textId="77777777" w:rsidR="00C51A06" w:rsidRPr="006F58F5" w:rsidRDefault="00C51A06" w:rsidP="00C51A06">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51E1A472" w14:textId="77777777" w:rsidR="00C51A06" w:rsidRPr="006F58F5" w:rsidRDefault="00C51A06" w:rsidP="00C51A06">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 xml:space="preserve">The Kremlin never explained how a fast-moving one-time projectile provided </w:t>
      </w:r>
      <w:r w:rsidRPr="006F58F5">
        <w:rPr>
          <w:rStyle w:val="StyleUnderline"/>
        </w:rPr>
        <w:lastRenderedPageBreak/>
        <w:t>superior inspection benefits compared with the other Russian satellite flying persistently nearby.</w:t>
      </w:r>
    </w:p>
    <w:p w14:paraId="586E9037" w14:textId="77777777" w:rsidR="00C51A06" w:rsidRPr="006F58F5" w:rsidRDefault="00C51A06" w:rsidP="00C51A06">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249F6FEA" w14:textId="77777777" w:rsidR="00C51A06" w:rsidRDefault="00C51A06" w:rsidP="00C51A06">
      <w:r>
        <w:t>A well-crafted treaty that clearly defines acceptable and unacceptable actions in space and includes tough and realistic inspection and verification mechanisms could promote security and stability. But the PPWT is decidedly not that kind of treaty.</w:t>
      </w:r>
    </w:p>
    <w:p w14:paraId="139526FF" w14:textId="77777777" w:rsidR="00C51A06" w:rsidRPr="006F58F5" w:rsidRDefault="00C51A06" w:rsidP="00C51A06">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5C05C6F2" w14:textId="77777777" w:rsidR="00C51A06" w:rsidRDefault="00C51A06" w:rsidP="00C51A06">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64AE2899" w14:textId="77777777" w:rsidR="00C51A06" w:rsidRPr="006F58F5" w:rsidRDefault="00C51A06" w:rsidP="00C51A06">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08586B00" w14:textId="77777777" w:rsidR="00C51A06" w:rsidRDefault="00C51A06" w:rsidP="00C51A06">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430D8450" w14:textId="77777777" w:rsidR="00C51A06" w:rsidRPr="006F58F5" w:rsidRDefault="00C51A06" w:rsidP="00C51A06">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899DC6E" w14:textId="77777777" w:rsidR="00C51A06" w:rsidRDefault="00C51A06" w:rsidP="00C51A06">
      <w:r>
        <w:t>Washington should also advance nascent efforts to establish rules of the road in space. “</w:t>
      </w:r>
      <w:r w:rsidRPr="002F22A8">
        <w:rPr>
          <w:rStyle w:val="Emphasis"/>
        </w:rPr>
        <w:t>There are really no norms of behavior in space</w:t>
      </w:r>
      <w:r>
        <w:t>,” Gen. John Raymond, the chief of space operations at U.S. Space Force, said this month. “</w:t>
      </w:r>
      <w:r w:rsidRPr="006F58F5">
        <w:rPr>
          <w:rStyle w:val="Emphasis"/>
        </w:rPr>
        <w:t>It’s the wild, wild West.”</w:t>
      </w:r>
    </w:p>
    <w:p w14:paraId="41AA7354" w14:textId="77777777" w:rsidR="00C51A06" w:rsidRPr="006F58F5" w:rsidRDefault="00C51A06" w:rsidP="00C51A06">
      <w:pPr>
        <w:rPr>
          <w:rStyle w:val="StyleUnderline"/>
        </w:rPr>
      </w:pPr>
      <w:r w:rsidRPr="006F58F5">
        <w:rPr>
          <w:rStyle w:val="StyleUnderline"/>
        </w:rPr>
        <w:t xml:space="preserve">In a notable and positive step, the U.N. General Assembly passed a British-introduced resolution in December that seeks to establish “norms, rules and </w:t>
      </w:r>
      <w:r w:rsidRPr="006F58F5">
        <w:rPr>
          <w:rStyle w:val="StyleUnderline"/>
        </w:rPr>
        <w:lastRenderedPageBreak/>
        <w:t>principles of responsible behaviours” in space, which could reduce the chances for dangerous miscalculation.</w:t>
      </w:r>
    </w:p>
    <w:p w14:paraId="431731A9" w14:textId="77777777" w:rsidR="00C51A06" w:rsidRDefault="00C51A06" w:rsidP="00C51A06">
      <w:r>
        <w:t>The vote was 164 in favor, including the United States—and a mere 12 opposed.</w:t>
      </w:r>
    </w:p>
    <w:p w14:paraId="6BD8F98F" w14:textId="77777777" w:rsidR="00C51A06" w:rsidRDefault="00C51A06" w:rsidP="00C51A06">
      <w:r w:rsidRPr="006F58F5">
        <w:rPr>
          <w:rStyle w:val="Emphasis"/>
        </w:rPr>
        <w:t>Any guesses regarding who voted no? You guessed it: China and Russia</w:t>
      </w:r>
      <w:r>
        <w:t>. They were joined by their friends Iran, North Korea, Syria, Venezuela, and Cuba.</w:t>
      </w:r>
    </w:p>
    <w:p w14:paraId="7DEAC2A1" w14:textId="77777777" w:rsidR="00C51A06" w:rsidRDefault="00C51A06" w:rsidP="00C51A06">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3239990B" w14:textId="77777777" w:rsidR="00C51A06" w:rsidRDefault="00C51A06" w:rsidP="00C51A06">
      <w:pPr>
        <w:rPr>
          <w:rStyle w:val="Emphasis"/>
        </w:rPr>
      </w:pPr>
    </w:p>
    <w:p w14:paraId="66B10CE4" w14:textId="77777777" w:rsidR="00C51A06" w:rsidRDefault="00C51A06" w:rsidP="00C51A06">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31487520" w14:textId="77777777" w:rsidR="00C51A06" w:rsidRPr="00B80A34" w:rsidRDefault="00C51A06" w:rsidP="00C51A06">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43C20E7D" w14:textId="77777777" w:rsidR="00C51A06" w:rsidRPr="00B80A34" w:rsidRDefault="00C51A06" w:rsidP="00C51A06">
      <w:pPr>
        <w:rPr>
          <w:rStyle w:val="Emphasis"/>
        </w:rPr>
      </w:pPr>
      <w:r w:rsidRPr="00162B27">
        <w:rPr>
          <w:rStyle w:val="Emphasis"/>
        </w:rPr>
        <w:t>Consequences of</w:t>
      </w:r>
      <w:r w:rsidRPr="00E14504">
        <w:rPr>
          <w:rStyle w:val="Emphasis"/>
          <w:highlight w:val="green"/>
        </w:rPr>
        <w:t xml:space="preserve"> Armament</w:t>
      </w:r>
      <w:r w:rsidRPr="00B80A34">
        <w:rPr>
          <w:rStyle w:val="Emphasis"/>
        </w:rPr>
        <w:t xml:space="preserve"> and Aggression </w:t>
      </w:r>
      <w:r w:rsidRPr="00E14504">
        <w:rPr>
          <w:rStyle w:val="Emphasis"/>
          <w:highlight w:val="green"/>
        </w:rPr>
        <w:t>in Space</w:t>
      </w:r>
    </w:p>
    <w:p w14:paraId="06B29E4A" w14:textId="77777777" w:rsidR="00C51A06" w:rsidRPr="00B80A34" w:rsidRDefault="00C51A06" w:rsidP="00C51A06">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D6F3E4C" w14:textId="77777777" w:rsidR="00C51A06" w:rsidRPr="00B80A34" w:rsidRDefault="00C51A06" w:rsidP="00C51A06">
      <w:pPr>
        <w:rPr>
          <w:rStyle w:val="Emphasis"/>
        </w:rPr>
      </w:pPr>
      <w:r w:rsidRPr="00C06367">
        <w:rPr>
          <w:rStyle w:val="Emphasis"/>
        </w:rPr>
        <w:t xml:space="preserve">The destruction of </w:t>
      </w:r>
      <w:r w:rsidRPr="00E14504">
        <w:rPr>
          <w:rStyle w:val="Emphasis"/>
          <w:highlight w:val="green"/>
        </w:rPr>
        <w:t>satellites</w:t>
      </w:r>
    </w:p>
    <w:p w14:paraId="7FB5B309" w14:textId="77777777" w:rsidR="00C51A06" w:rsidRPr="00B80A34" w:rsidRDefault="00C51A06" w:rsidP="00C51A06">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78A260C5" w14:textId="77777777" w:rsidR="00C51A06" w:rsidRPr="00B80A34" w:rsidRDefault="00C51A06" w:rsidP="00C51A06">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2F22A8">
        <w:rPr>
          <w:rStyle w:val="Emphasis"/>
        </w:rPr>
        <w:t>debris could</w:t>
      </w:r>
      <w:r w:rsidRPr="00B80A34">
        <w:rPr>
          <w:rStyle w:val="Emphasis"/>
        </w:rPr>
        <w:t xml:space="preserve"> cloud the orbit and </w:t>
      </w:r>
      <w:r w:rsidRPr="002F22A8">
        <w:rPr>
          <w:rStyle w:val="Emphasis"/>
        </w:rPr>
        <w:t xml:space="preserve">make positioning </w:t>
      </w:r>
      <w:r w:rsidRPr="00E14504">
        <w:rPr>
          <w:rStyle w:val="Emphasis"/>
        </w:rPr>
        <w:t>new</w:t>
      </w:r>
      <w:r w:rsidRPr="00B80A34">
        <w:rPr>
          <w:rStyle w:val="Emphasis"/>
        </w:rPr>
        <w:t xml:space="preserve"> </w:t>
      </w:r>
      <w:r w:rsidRPr="00C06367">
        <w:rPr>
          <w:rStyle w:val="Emphasis"/>
        </w:rPr>
        <w:t>satellites</w:t>
      </w:r>
      <w:r w:rsidRPr="002F22A8">
        <w:rPr>
          <w:rStyle w:val="Emphasis"/>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08675331" w14:textId="77777777" w:rsidR="00C51A06" w:rsidRPr="00B80A34" w:rsidRDefault="00C51A06" w:rsidP="00C51A06">
      <w:pPr>
        <w:rPr>
          <w:rStyle w:val="Emphasis"/>
        </w:rPr>
      </w:pPr>
      <w:r w:rsidRPr="00C06367">
        <w:rPr>
          <w:rStyle w:val="Emphasis"/>
        </w:rPr>
        <w:t>Diminished future use of near space</w:t>
      </w:r>
    </w:p>
    <w:p w14:paraId="7EEF2862" w14:textId="77777777" w:rsidR="00C51A06" w:rsidRPr="00B80A34" w:rsidRDefault="00C51A06" w:rsidP="00C51A06">
      <w:pPr>
        <w:rPr>
          <w:rStyle w:val="StyleUnderline"/>
        </w:rPr>
      </w:pPr>
      <w:r w:rsidRPr="00B80A34">
        <w:lastRenderedPageBreak/>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37ED3089" w14:textId="77777777" w:rsidR="00C51A06" w:rsidRPr="00B80A34" w:rsidRDefault="00C51A06" w:rsidP="00C51A06">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216BD834" w14:textId="77777777" w:rsidR="00C51A06" w:rsidRPr="00B80A34" w:rsidRDefault="00C51A06" w:rsidP="00C51A06">
      <w:pPr>
        <w:rPr>
          <w:rStyle w:val="Emphasis"/>
        </w:rPr>
      </w:pPr>
      <w:r w:rsidRPr="00E14504">
        <w:rPr>
          <w:rStyle w:val="Emphasis"/>
          <w:highlight w:val="green"/>
        </w:rPr>
        <w:t>Power imbalances and prolif</w:t>
      </w:r>
      <w:r w:rsidRPr="00B80A34">
        <w:rPr>
          <w:rStyle w:val="Emphasis"/>
        </w:rPr>
        <w:t xml:space="preserve">eration </w:t>
      </w:r>
      <w:r w:rsidRPr="002F22A8">
        <w:rPr>
          <w:rStyle w:val="Emphasis"/>
        </w:rPr>
        <w:t>on the ground</w:t>
      </w:r>
    </w:p>
    <w:p w14:paraId="415213F7" w14:textId="77777777" w:rsidR="00C51A06" w:rsidRPr="00B80A34" w:rsidRDefault="00C51A06" w:rsidP="00C51A06">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w:t>
      </w:r>
      <w:r w:rsidRPr="00162B27">
        <w:rPr>
          <w:rStyle w:val="StyleUnderline"/>
          <w:highlight w:val="green"/>
        </w:rPr>
        <w:t>a</w:t>
      </w:r>
      <w:r w:rsidRPr="00162B27">
        <w:rPr>
          <w:rStyle w:val="StyleUnderline"/>
        </w:rPr>
        <w:t xml:space="preserve"> clear </w:t>
      </w:r>
      <w:r w:rsidRPr="00E14504">
        <w:rPr>
          <w:rStyle w:val="StyleUnderline"/>
          <w:highlight w:val="green"/>
        </w:rPr>
        <w:t xml:space="preserve">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r w:rsidRPr="00E14504">
        <w:rPr>
          <w:rStyle w:val="Emphasis"/>
          <w:highlight w:val="green"/>
        </w:rPr>
        <w:t>power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04D4B2BE" w14:textId="77777777" w:rsidR="00C51A06" w:rsidRDefault="00C51A06" w:rsidP="00C51A06">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162B27">
        <w:rPr>
          <w:rStyle w:val="Emphasis"/>
          <w:highlight w:val="green"/>
        </w:rPr>
        <w:t xml:space="preserve">Should </w:t>
      </w:r>
      <w:r w:rsidRPr="00E14504">
        <w:rPr>
          <w:rStyle w:val="Emphasis"/>
          <w:highlight w:val="green"/>
        </w:rPr>
        <w:t>a terrestrial war break out</w:t>
      </w:r>
      <w:r w:rsidRPr="00B80A34">
        <w:rPr>
          <w:rStyle w:val="Emphasis"/>
        </w:rPr>
        <w:t xml:space="preserve">, this </w:t>
      </w:r>
      <w:r w:rsidRPr="00E14504">
        <w:rPr>
          <w:rStyle w:val="Emphasis"/>
          <w:highlight w:val="green"/>
        </w:rPr>
        <w:t xml:space="preserve">weaponry </w:t>
      </w:r>
      <w:r w:rsidRPr="00162B27">
        <w:rPr>
          <w:rStyle w:val="Emphasis"/>
        </w:rPr>
        <w:t>may</w:t>
      </w:r>
      <w:r w:rsidRPr="00162B27">
        <w:rPr>
          <w:rStyle w:val="Emphasis"/>
          <w:highlight w:val="green"/>
        </w:rPr>
        <w:t xml:space="preserve"> eventually</w:t>
      </w:r>
      <w:r w:rsidRPr="00162B27">
        <w:rPr>
          <w:rStyle w:val="Emphasis"/>
        </w:rPr>
        <w:t xml:space="preserve"> be</w:t>
      </w:r>
      <w:r w:rsidRPr="00E14504">
        <w:rPr>
          <w:rStyle w:val="Emphasis"/>
          <w:highlight w:val="green"/>
        </w:rPr>
        <w:t xml:space="preserve"> deploy</w:t>
      </w:r>
      <w:r w:rsidRPr="00162B27">
        <w:rPr>
          <w:rStyle w:val="Emphasis"/>
        </w:rPr>
        <w:t>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6ED9C57D" w14:textId="77777777" w:rsidR="00C51A06" w:rsidRPr="00B80A34" w:rsidRDefault="00C51A06" w:rsidP="00C51A06">
      <w:pPr>
        <w:rPr>
          <w:rStyle w:val="Emphasis"/>
        </w:rPr>
      </w:pPr>
    </w:p>
    <w:p w14:paraId="337A3B88" w14:textId="77777777" w:rsidR="00C51A06" w:rsidRPr="00E268B7" w:rsidRDefault="00C51A06" w:rsidP="00C51A0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34A9244" w14:textId="77777777" w:rsidR="00C51A06" w:rsidRDefault="00C51A06" w:rsidP="00C51A0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EDA2DF2" w14:textId="77777777" w:rsidR="00C51A06" w:rsidRPr="002079A9" w:rsidRDefault="00C51A06" w:rsidP="00C51A0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3215E79" w14:textId="77777777" w:rsidR="00C51A06" w:rsidRPr="002079A9" w:rsidRDefault="00C51A06" w:rsidP="00C51A0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t>
      </w:r>
      <w:r w:rsidRPr="006A74D6">
        <w:rPr>
          <w:rStyle w:val="StyleUnderline"/>
          <w:szCs w:val="22"/>
        </w:rPr>
        <w:lastRenderedPageBreak/>
        <w:t xml:space="preserve">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23245B1" w14:textId="77777777" w:rsidR="00C51A06" w:rsidRPr="006232C5" w:rsidRDefault="00C51A06" w:rsidP="00C51A0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2DA842D6" w14:textId="77777777" w:rsidR="00C51A06" w:rsidRPr="002079A9" w:rsidRDefault="00C51A06" w:rsidP="00C51A0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B18D3AD" w14:textId="77777777" w:rsidR="00C51A06" w:rsidRPr="006232C5" w:rsidRDefault="00C51A06" w:rsidP="00C51A0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7D55B5" w14:textId="77777777" w:rsidR="00C51A06" w:rsidRPr="002079A9" w:rsidRDefault="00C51A06" w:rsidP="00C51A0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4D4DF3FE" w14:textId="77777777" w:rsidR="00C51A06" w:rsidRPr="002079A9" w:rsidRDefault="00C51A06" w:rsidP="00C51A0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2963F33" w14:textId="77777777" w:rsidR="00C51A06" w:rsidRPr="00D97856" w:rsidRDefault="00C51A06" w:rsidP="00C51A06">
      <w:pPr>
        <w:rPr>
          <w:b/>
          <w:u w:val="single"/>
        </w:rPr>
      </w:pPr>
    </w:p>
    <w:p w14:paraId="19035EE5" w14:textId="77777777" w:rsidR="00C51A06" w:rsidRDefault="00C51A06" w:rsidP="00C51A06">
      <w:pPr>
        <w:pStyle w:val="Heading4"/>
      </w:pPr>
      <w:r>
        <w:t xml:space="preserve">Scenario two is hegemony </w:t>
      </w:r>
    </w:p>
    <w:p w14:paraId="315C4917" w14:textId="77777777" w:rsidR="00C51A06" w:rsidRDefault="00C51A06" w:rsidP="00C51A06">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3C6CBF4A" w14:textId="77777777" w:rsidR="00C51A06" w:rsidRPr="00E9083B" w:rsidRDefault="00C51A06" w:rsidP="00C51A06">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w:t>
      </w:r>
      <w:r w:rsidRPr="00E9083B">
        <w:lastRenderedPageBreak/>
        <w:t>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2F33BBF" w14:textId="77777777" w:rsidR="00C51A06" w:rsidRPr="00E9083B" w:rsidRDefault="00C51A06" w:rsidP="00C51A06">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characterised as </w:t>
      </w:r>
      <w:r w:rsidRPr="00162B27">
        <w:rPr>
          <w:rStyle w:val="Emphasis"/>
        </w:rPr>
        <w:t>responsible behaviour in space.</w:t>
      </w:r>
    </w:p>
    <w:p w14:paraId="3847DB44" w14:textId="77777777" w:rsidR="00C51A06" w:rsidRDefault="00C51A06" w:rsidP="00C51A06">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test in January 2007, at an altitude of 850 kilometres, resulted in creating around 3,000 pieces of space debris.</w:t>
      </w:r>
      <w:r>
        <w:t xml:space="preserve"> </w:t>
      </w:r>
      <w:r w:rsidRPr="00E9083B">
        <w:rPr>
          <w:rStyle w:val="Emphasis"/>
        </w:rPr>
        <w:t xml:space="preserve">More significantly, it </w:t>
      </w:r>
      <w:r w:rsidRPr="00E14504">
        <w:rPr>
          <w:rStyle w:val="Emphasis"/>
          <w:highlight w:val="green"/>
        </w:rPr>
        <w:t xml:space="preserve">broke the </w:t>
      </w:r>
      <w:r w:rsidRPr="00701A90">
        <w:rPr>
          <w:rStyle w:val="Emphasis"/>
        </w:rPr>
        <w:t>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India had no plans to go down this path until China’s first ASAT test, which became a gamechanging moment for India</w:t>
      </w:r>
      <w: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37B3811E" w14:textId="77777777" w:rsidR="00C51A06" w:rsidRDefault="00C51A06" w:rsidP="00C51A06">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w:t>
      </w:r>
      <w:r w:rsidRPr="00E9083B">
        <w:rPr>
          <w:rStyle w:val="StyleUnderline"/>
        </w:rPr>
        <w:lastRenderedPageBreak/>
        <w:t xml:space="preserve">open to that possibility, but they should still have spotted the closeness </w:t>
      </w:r>
      <w:r w:rsidRPr="00E9083B">
        <w:rPr>
          <w:rStyle w:val="Emphasis"/>
        </w:rPr>
        <w:t>and warned NASA</w:t>
      </w:r>
      <w:r>
        <w:t xml:space="preserve"> (or better, called a collision avoidance hold in the count).”</w:t>
      </w:r>
    </w:p>
    <w:p w14:paraId="7C6D2553" w14:textId="77777777" w:rsidR="00C51A06" w:rsidRPr="00E9083B" w:rsidRDefault="00C51A06" w:rsidP="00C51A06">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023DE1A9" w14:textId="77777777" w:rsidR="00C51A06" w:rsidRDefault="00C51A06" w:rsidP="00C51A06">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1B06B14A" w14:textId="77777777" w:rsidR="00C51A06" w:rsidRPr="00E9083B" w:rsidRDefault="00C51A06" w:rsidP="00C51A06">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ACC33C2" w14:textId="77777777" w:rsidR="00C51A06" w:rsidRPr="00E9083B" w:rsidRDefault="00C51A06" w:rsidP="00C51A06">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6EA7C15" w14:textId="77777777" w:rsidR="00C51A06" w:rsidRDefault="00C51A06" w:rsidP="00C51A06">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 xml:space="preserve">even if it </w:t>
      </w:r>
      <w:r w:rsidRPr="00701A90">
        <w:rPr>
          <w:rStyle w:val="Emphasis"/>
          <w:highlight w:val="green"/>
        </w:rPr>
        <w:t>signs</w:t>
      </w:r>
      <w:r w:rsidRPr="00701A90">
        <w:rPr>
          <w:rStyle w:val="Emphasis"/>
        </w:rPr>
        <w:t xml:space="preserve"> any of these agreements</w:t>
      </w:r>
      <w:r w:rsidRPr="00E9083B">
        <w:rPr>
          <w:rStyle w:val="Emphasis"/>
        </w:rPr>
        <w:t>.</w:t>
      </w:r>
      <w:r>
        <w:t xml:space="preserve"> But </w:t>
      </w:r>
      <w:r>
        <w:lastRenderedPageBreak/>
        <w:t xml:space="preserve">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5CA70CF7" w14:textId="77777777" w:rsidR="00C51A06" w:rsidRDefault="00C51A06" w:rsidP="00C51A06"/>
    <w:p w14:paraId="0FA949AF" w14:textId="77777777" w:rsidR="00C51A06" w:rsidRDefault="00C51A06" w:rsidP="00C51A06">
      <w:pPr>
        <w:pStyle w:val="Heading4"/>
      </w:pPr>
      <w:r>
        <w:t>Chinese ASAT development emboldens Taiwan invasion – either US doesn’t follow through on its defense commitments, which kills alliances, or it defends Taiwan, which goes nuclear</w:t>
      </w:r>
    </w:p>
    <w:p w14:paraId="6C7C6BE7" w14:textId="77777777" w:rsidR="00C51A06" w:rsidRPr="002F7CCC" w:rsidRDefault="00C51A06" w:rsidP="00C51A0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C4478FF" w14:textId="77777777" w:rsidR="00C51A06" w:rsidRPr="00CD6535" w:rsidRDefault="00C51A06" w:rsidP="00C51A06">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9E2C70B" w14:textId="77777777" w:rsidR="00C51A06" w:rsidRPr="00CD6535" w:rsidRDefault="00C51A06" w:rsidP="00C51A0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BFAED4D" w14:textId="77777777" w:rsidR="00C51A06" w:rsidRPr="00CD6535" w:rsidRDefault="00C51A06" w:rsidP="00C51A06">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46E89ED" w14:textId="77777777" w:rsidR="00C51A06" w:rsidRPr="00CD6535" w:rsidRDefault="00C51A06" w:rsidP="00C51A06">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FAE129A" w14:textId="77777777" w:rsidR="00C51A06" w:rsidRPr="00CD6535" w:rsidRDefault="00C51A06" w:rsidP="00C51A06">
      <w:pPr>
        <w:rPr>
          <w:sz w:val="12"/>
        </w:rPr>
      </w:pPr>
      <w:r w:rsidRPr="00CD6535">
        <w:rPr>
          <w:sz w:val="12"/>
        </w:rPr>
        <w:lastRenderedPageBreak/>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40C7F0E" w14:textId="77777777" w:rsidR="00C51A06" w:rsidRPr="00CD6535" w:rsidRDefault="00C51A06" w:rsidP="00C51A06">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3E72FF26" w14:textId="77777777" w:rsidR="00C51A06" w:rsidRPr="00CD6535" w:rsidRDefault="00C51A06" w:rsidP="00C51A06">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5CB31E15" w14:textId="77777777" w:rsidR="00C51A06" w:rsidRPr="00CD6535" w:rsidRDefault="00C51A06" w:rsidP="00C51A06">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5E95FE31" w14:textId="77777777" w:rsidR="00C51A06" w:rsidRPr="00CD6535" w:rsidRDefault="00C51A06" w:rsidP="00C51A0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B459397" w14:textId="77777777" w:rsidR="00C51A06" w:rsidRDefault="00C51A06" w:rsidP="00C51A06">
      <w:pPr>
        <w:rPr>
          <w:sz w:val="12"/>
        </w:rPr>
      </w:pPr>
      <w:r w:rsidRPr="00CD6535">
        <w:rPr>
          <w:rStyle w:val="StyleUnderline"/>
        </w:rPr>
        <w:lastRenderedPageBreak/>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73BD002" w14:textId="77777777" w:rsidR="00C51A06" w:rsidRPr="0034418B" w:rsidRDefault="00C51A06" w:rsidP="00C51A06">
      <w:pPr>
        <w:rPr>
          <w:sz w:val="12"/>
        </w:rPr>
      </w:pPr>
    </w:p>
    <w:p w14:paraId="4CA7D9DB" w14:textId="77777777" w:rsidR="00C51A06" w:rsidRDefault="00C51A06" w:rsidP="00C51A06">
      <w:pPr>
        <w:pStyle w:val="Heading4"/>
      </w:pPr>
      <w:r>
        <w:t xml:space="preserve">Space dominance is key to US hegemony </w:t>
      </w:r>
    </w:p>
    <w:p w14:paraId="5E5D8D95" w14:textId="77777777" w:rsidR="00C51A06" w:rsidRPr="00336433" w:rsidRDefault="00C51A06" w:rsidP="00C51A06">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460D83F7" w14:textId="77777777" w:rsidR="00C51A06" w:rsidRPr="00A50AAF" w:rsidRDefault="00C51A06" w:rsidP="00C51A06">
      <w:pPr>
        <w:rPr>
          <w:rStyle w:val="StyleUnderline"/>
        </w:rPr>
      </w:pPr>
      <w:r w:rsidRPr="00926BF8">
        <w:rPr>
          <w:rStyle w:val="Emphasis"/>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0F8C77B8" w14:textId="77777777" w:rsidR="00C51A06" w:rsidRPr="00A50AAF" w:rsidRDefault="00C51A06" w:rsidP="00C51A06">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 xml:space="preserve">to deny America access to space, </w:t>
      </w:r>
      <w:r w:rsidRPr="00926BF8">
        <w:rPr>
          <w:rStyle w:val="StyleUnderline"/>
        </w:rPr>
        <w:t>but</w:t>
      </w:r>
      <w:r w:rsidRPr="00A50AAF">
        <w:rPr>
          <w:rStyle w:val="StyleUnderline"/>
        </w:rPr>
        <w:t xml:space="preserve"> </w:t>
      </w:r>
      <w:r w:rsidRPr="00926BF8">
        <w:rPr>
          <w:rStyle w:val="StyleUnderline"/>
          <w:highlight w:val="green"/>
        </w:rPr>
        <w:t>also</w:t>
      </w:r>
      <w:r w:rsidRPr="00A50AAF">
        <w:rPr>
          <w:rStyle w:val="StyleUnderline"/>
        </w:rPr>
        <w:t xml:space="preserve">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926BF8">
        <w:rPr>
          <w:rStyle w:val="Emphasis"/>
        </w:rPr>
        <w:t>at America’s expense</w:t>
      </w:r>
      <w:r w:rsidRPr="00926BF8">
        <w:rPr>
          <w:rStyle w:val="StyleUnderline"/>
        </w:rPr>
        <w:t>.</w:t>
      </w:r>
      <w:r w:rsidRPr="00A50AAF">
        <w:rPr>
          <w:rStyle w:val="StyleUnderline"/>
        </w:rPr>
        <w:t xml:space="preserve"> </w:t>
      </w:r>
    </w:p>
    <w:p w14:paraId="1AD99148" w14:textId="77777777" w:rsidR="00C51A06" w:rsidRPr="00336433" w:rsidRDefault="00C51A06" w:rsidP="00C51A06">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7A73CEB" w14:textId="77777777" w:rsidR="00C51A06" w:rsidRDefault="00C51A06" w:rsidP="00C51A06">
      <w:r w:rsidRPr="00A808A7">
        <w:rPr>
          <w:rStyle w:val="StyleUnderline"/>
          <w:highlight w:val="green"/>
        </w:rPr>
        <w:lastRenderedPageBreak/>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55D8BAF8" w14:textId="77777777" w:rsidR="00C51A06" w:rsidRDefault="00C51A06" w:rsidP="00C51A06"/>
    <w:p w14:paraId="76898D63" w14:textId="77777777" w:rsidR="00C51A06" w:rsidRDefault="00C51A06" w:rsidP="00C51A06">
      <w:pPr>
        <w:pStyle w:val="Heading4"/>
        <w:rPr>
          <w:rFonts w:eastAsia="Times New Roman"/>
          <w:color w:val="000000"/>
          <w:sz w:val="14"/>
          <w:szCs w:val="22"/>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1602123E" w14:textId="77777777" w:rsidR="00C51A06" w:rsidRPr="001A42E6" w:rsidRDefault="00C51A06" w:rsidP="00C51A06">
      <w:pPr>
        <w:pStyle w:val="Heading4"/>
        <w:rPr>
          <w:rStyle w:val="Emphasis"/>
          <w:b/>
          <w:iCs w:val="0"/>
          <w:sz w:val="14"/>
          <w:u w:val="none"/>
        </w:rPr>
      </w:pPr>
      <w:r w:rsidRPr="0028415F">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701A90">
        <w:rPr>
          <w:rStyle w:val="Emphasis"/>
          <w:b/>
        </w:rPr>
        <w:t>domestic</w:t>
      </w:r>
      <w:r w:rsidRPr="001A42E6">
        <w:rPr>
          <w:rStyle w:val="Emphasis"/>
          <w:b/>
          <w:highlight w:val="green"/>
        </w:rPr>
        <w:t xml:space="preserve">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b/>
        </w:rPr>
        <w:t xml:space="preserve"> But right now, it creates a </w:t>
      </w:r>
      <w:r w:rsidRPr="00926BF8">
        <w:rPr>
          <w:rStyle w:val="Emphasis"/>
          <w:b/>
        </w:rPr>
        <w:t>decade of danger</w:t>
      </w:r>
      <w:r w:rsidRPr="00926BF8">
        <w:rPr>
          <w:rStyle w:val="StyleUnderline"/>
          <w:rFonts w:cs="Calibri"/>
          <w:b/>
        </w:rPr>
        <w:t xml:space="preserve"> from a system that increasingly realizes it only has a </w:t>
      </w:r>
      <w:r w:rsidRPr="00926BF8">
        <w:rPr>
          <w:rStyle w:val="Emphasis"/>
          <w:b/>
        </w:rPr>
        <w:t>short time</w:t>
      </w:r>
      <w:r w:rsidRPr="00926BF8">
        <w:rPr>
          <w:rStyle w:val="StyleUnderline"/>
          <w:rFonts w:cs="Calibri"/>
          <w:b/>
        </w:rPr>
        <w:t xml:space="preserve"> to fulfill some of its </w:t>
      </w:r>
      <w:r w:rsidRPr="00926BF8">
        <w:rPr>
          <w:rStyle w:val="Emphasis"/>
          <w:b/>
        </w:rPr>
        <w:t>most critical</w:t>
      </w:r>
      <w:r w:rsidRPr="00926BF8">
        <w:rPr>
          <w:rStyle w:val="StyleUnderline"/>
          <w:rFonts w:cs="Calibri"/>
          <w:b/>
        </w:rPr>
        <w:t xml:space="preserve">, long-held </w:t>
      </w:r>
      <w:r w:rsidRPr="00926BF8">
        <w:rPr>
          <w:rStyle w:val="Emphasis"/>
          <w:b/>
        </w:rPr>
        <w:t>goals.</w:t>
      </w:r>
    </w:p>
    <w:p w14:paraId="688290FD" w14:textId="77777777" w:rsidR="00C51A06" w:rsidRPr="001A42E6" w:rsidRDefault="00C51A06" w:rsidP="00C51A0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926BF8">
        <w:rPr>
          <w:rStyle w:val="StyleUnderline"/>
        </w:rPr>
        <w:t xml:space="preserve">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74012A26"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6BBAF7C0"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w:t>
      </w:r>
      <w:r w:rsidRPr="001A42E6">
        <w:rPr>
          <w:rFonts w:eastAsia="Times New Roman"/>
          <w:color w:val="000000"/>
          <w:sz w:val="14"/>
          <w:szCs w:val="22"/>
        </w:rPr>
        <w:lastRenderedPageBreak/>
        <w:t xml:space="preserve">remarkable and dangerous that </w:t>
      </w:r>
      <w:r w:rsidRPr="001A42E6">
        <w:rPr>
          <w:rStyle w:val="StyleUnderline"/>
        </w:rPr>
        <w:t>China has paid few costs for its actions over the last 10 years, even as its military capacities have rapidly grown.</w:t>
      </w:r>
    </w:p>
    <w:p w14:paraId="7EBF7C01" w14:textId="77777777" w:rsidR="00C51A06" w:rsidRPr="001A42E6" w:rsidRDefault="00C51A06" w:rsidP="00C51A06">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3052AED" w14:textId="77777777" w:rsidR="00C51A06" w:rsidRPr="001A42E6" w:rsidRDefault="00C51A06" w:rsidP="00C51A06">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484C839D" w14:textId="77777777" w:rsidR="00C51A06" w:rsidRPr="001A42E6" w:rsidRDefault="00C51A06" w:rsidP="00C51A0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w:t>
      </w:r>
      <w:r w:rsidRPr="00701A90">
        <w:rPr>
          <w:rStyle w:val="StyleUnderline"/>
          <w:highlight w:val="green"/>
        </w:rPr>
        <w:t xml:space="preserve">it may </w:t>
      </w:r>
      <w:r w:rsidRPr="00701A90">
        <w:rPr>
          <w:rStyle w:val="Emphasis"/>
          <w:highlight w:val="green"/>
        </w:rPr>
        <w:t xml:space="preserve">never </w:t>
      </w:r>
      <w:r w:rsidRPr="001A42E6">
        <w:rPr>
          <w:rStyle w:val="Emphasis"/>
          <w:highlight w:val="green"/>
        </w:rPr>
        <w:t>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A61FCBF" w14:textId="77777777" w:rsidR="00C51A06" w:rsidRPr="001A42E6" w:rsidRDefault="00C51A06" w:rsidP="00C51A06">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C29F5A4"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w:t>
      </w:r>
      <w:r w:rsidRPr="00926BF8">
        <w:rPr>
          <w:rStyle w:val="Emphasis"/>
        </w:rPr>
        <w:t xml:space="preserve">age </w:t>
      </w:r>
      <w:r w:rsidRPr="00926BF8">
        <w:rPr>
          <w:rStyle w:val="Emphasis"/>
          <w:highlight w:val="green"/>
        </w:rPr>
        <w:t>p</w:t>
      </w:r>
      <w:r w:rsidRPr="001A42E6">
        <w:rPr>
          <w:rStyle w:val="Emphasis"/>
          <w:highlight w:val="green"/>
        </w:rPr>
        <w:t>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 xml:space="preserve">While the United States faces demographic challenges of its own, the disparity between the respective paces of decline highlights its relative </w:t>
      </w:r>
      <w:r w:rsidRPr="001A42E6">
        <w:rPr>
          <w:rStyle w:val="StyleUnderline"/>
        </w:rPr>
        <w:lastRenderedPageBreak/>
        <w:t>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0C16EA4"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1A42E6">
        <w:rPr>
          <w:rStyle w:val="Emphasis"/>
          <w:highlight w:val="green"/>
        </w:rPr>
        <w:t>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27BE7028"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FE17B8F" w14:textId="77777777" w:rsidR="00C51A06" w:rsidRPr="001A42E6" w:rsidRDefault="00C51A06" w:rsidP="00C51A06">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 xml:space="preserve">raise questions about </w:t>
      </w:r>
      <w:r w:rsidRPr="00926BF8">
        <w:rPr>
          <w:rStyle w:val="Emphasis"/>
          <w:highlight w:val="green"/>
        </w:rPr>
        <w:t>Xi</w:t>
      </w:r>
      <w:r w:rsidRPr="00926BF8">
        <w:rPr>
          <w:rStyle w:val="Emphasis"/>
        </w:rPr>
        <w:t>’s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184DEC4D" w14:textId="77777777" w:rsidR="00C51A06" w:rsidRPr="001A42E6" w:rsidRDefault="00C51A06" w:rsidP="00C51A06">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006F072A" w14:textId="77777777" w:rsidR="00C51A06" w:rsidRPr="001A42E6" w:rsidRDefault="00C51A06" w:rsidP="00C51A06">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3E728AC8"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lastRenderedPageBreak/>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B430129" w14:textId="77777777" w:rsidR="00C51A06" w:rsidRPr="001A42E6" w:rsidRDefault="00C51A06" w:rsidP="00C51A06">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6490536A" w14:textId="77777777" w:rsidR="00C51A06" w:rsidRPr="001A42E6" w:rsidRDefault="00C51A06" w:rsidP="00C51A06">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0FDCFB54"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BA2759F" w14:textId="77777777" w:rsidR="00C51A06" w:rsidRPr="001A42E6" w:rsidRDefault="00C51A06" w:rsidP="00C51A06">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2871FC5" w14:textId="77777777" w:rsidR="00C51A06" w:rsidRPr="001A42E6" w:rsidRDefault="00C51A06" w:rsidP="00C51A06">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4DA7539" w14:textId="77777777" w:rsidR="00C51A06" w:rsidRPr="001A42E6" w:rsidRDefault="00C51A06" w:rsidP="00C51A06">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2BCFEF70" w14:textId="77777777" w:rsidR="00C51A06" w:rsidRPr="001A42E6" w:rsidRDefault="00C51A06" w:rsidP="00C51A06">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xml:space="preserve"> of new vehicles sold in China be electric vehicles by 2025. This target has already basically been achieved </w:t>
      </w:r>
      <w:r w:rsidRPr="001A42E6">
        <w:rPr>
          <w:rFonts w:eastAsia="Times New Roman"/>
          <w:color w:val="000000"/>
          <w:sz w:val="14"/>
          <w:szCs w:val="13"/>
        </w:rPr>
        <w:lastRenderedPageBreak/>
        <w:t>over the last few months, meaning at least 3.5 to 4 million (and eventually many more) new elective vehicles will enter China’s car fleet each year from now on.</w:t>
      </w:r>
    </w:p>
    <w:p w14:paraId="63216C75" w14:textId="77777777" w:rsidR="00C51A06" w:rsidRPr="001A42E6" w:rsidRDefault="00C51A06" w:rsidP="00C51A06">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44ABD5E" w14:textId="77777777" w:rsidR="00C51A06" w:rsidRPr="001A42E6" w:rsidRDefault="00C51A06" w:rsidP="00C51A06">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24F721A" w14:textId="77777777" w:rsidR="00C51A06" w:rsidRPr="001A42E6" w:rsidRDefault="00C51A06" w:rsidP="00C51A06">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CD916B5" w14:textId="77777777" w:rsidR="00C51A06" w:rsidRPr="001A42E6" w:rsidRDefault="00C51A06" w:rsidP="00C51A06">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F48C743" w14:textId="77777777" w:rsidR="00C51A06" w:rsidRPr="001A42E6" w:rsidRDefault="00C51A06" w:rsidP="00C51A06">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701A90">
        <w:rPr>
          <w:rStyle w:val="StyleUnderline"/>
        </w:rPr>
        <w:t xml:space="preserve">survival </w:t>
      </w:r>
      <w:r w:rsidRPr="001A42E6">
        <w:rPr>
          <w:rStyle w:val="StyleUnderline"/>
          <w:highlight w:val="green"/>
        </w:rPr>
        <w:t>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2611474F" w14:textId="77777777" w:rsidR="00C51A06" w:rsidRPr="001A42E6" w:rsidRDefault="00C51A06" w:rsidP="00C51A06">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t>
      </w:r>
      <w:r w:rsidRPr="001A42E6">
        <w:rPr>
          <w:rStyle w:val="StyleUnderline"/>
        </w:rPr>
        <w:lastRenderedPageBreak/>
        <w:t>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7FE95FD0" w14:textId="77777777" w:rsidR="00C51A06" w:rsidRPr="001A42E6" w:rsidRDefault="00C51A06" w:rsidP="00C51A06">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70D9EA8" w14:textId="77777777" w:rsidR="00C51A06" w:rsidRPr="00E60CC6" w:rsidRDefault="00C51A06" w:rsidP="00C51A06">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208C62AF" w14:textId="77777777" w:rsidR="00C51A06" w:rsidRPr="00166EFC" w:rsidRDefault="00C51A06" w:rsidP="00C51A06">
      <w:pPr>
        <w:pStyle w:val="Heading4"/>
        <w:rPr>
          <w:rFonts w:cs="Calibri"/>
        </w:rPr>
      </w:pPr>
      <w:r w:rsidRPr="00166EFC">
        <w:rPr>
          <w:rFonts w:cs="Calibri"/>
        </w:rPr>
        <w:t xml:space="preserve">No </w:t>
      </w:r>
      <w:r>
        <w:rPr>
          <w:rFonts w:cs="Calibri"/>
        </w:rPr>
        <w:t xml:space="preserve">US </w:t>
      </w:r>
      <w:r w:rsidRPr="00166EFC">
        <w:rPr>
          <w:rFonts w:cs="Calibri"/>
        </w:rPr>
        <w:t xml:space="preserve">heg means </w:t>
      </w:r>
      <w:r w:rsidRPr="00166EFC">
        <w:rPr>
          <w:rFonts w:cs="Calibri"/>
          <w:u w:val="single"/>
        </w:rPr>
        <w:t>cascading prolif</w:t>
      </w:r>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r w:rsidRPr="00166EFC">
        <w:rPr>
          <w:rFonts w:cs="Calibri"/>
          <w:u w:val="single"/>
        </w:rPr>
        <w:t>heg is inevitable</w:t>
      </w:r>
      <w:r w:rsidRPr="00166EFC">
        <w:rPr>
          <w:rFonts w:cs="Calibri"/>
        </w:rPr>
        <w:t>.</w:t>
      </w:r>
    </w:p>
    <w:p w14:paraId="44B28A46" w14:textId="77777777" w:rsidR="00C51A06" w:rsidRPr="00166EFC" w:rsidRDefault="00C51A06" w:rsidP="00C51A06">
      <w:pPr>
        <w:rPr>
          <w:rStyle w:val="Style13ptBold"/>
        </w:rPr>
      </w:pPr>
      <w:r w:rsidRPr="00166EFC">
        <w:rPr>
          <w:rStyle w:val="Style13ptBold"/>
        </w:rPr>
        <w:t xml:space="preserve">Brands 15 </w:t>
      </w:r>
      <w:r w:rsidRPr="00166EFC">
        <w:t>( Hal Brands is on the faculty at the Sanford School of Public Policy at Duke University The Elliott School of International Affairs The Washington Quarterly Summer 2015 38:2 pp. 7–28)</w:t>
      </w:r>
    </w:p>
    <w:p w14:paraId="106F69D6" w14:textId="77777777" w:rsidR="00C51A06" w:rsidRPr="00166EFC" w:rsidRDefault="00C51A06" w:rsidP="00C51A06">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1D3BF862" w14:textId="77777777" w:rsidR="00C51A06" w:rsidRDefault="00C51A06" w:rsidP="00C51A06">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701A90">
        <w:rPr>
          <w:rStyle w:val="StyleUnderline"/>
        </w:rPr>
        <w:t>the</w:t>
      </w:r>
      <w:r w:rsidRPr="00701A90">
        <w:t xml:space="preserve"> </w:t>
      </w:r>
      <w:r w:rsidRPr="00701A90">
        <w:rPr>
          <w:rStyle w:val="Emphasis"/>
        </w:rPr>
        <w:t>U</w:t>
      </w:r>
      <w:r w:rsidRPr="00166EFC">
        <w:t xml:space="preserve">nited </w:t>
      </w:r>
      <w:r w:rsidRPr="00701A90">
        <w:rPr>
          <w:rStyle w:val="Emphasis"/>
        </w:rPr>
        <w:t>S</w:t>
      </w:r>
      <w:r w:rsidRPr="00166EFC">
        <w:t xml:space="preserve">tates </w:t>
      </w:r>
      <w:r w:rsidRPr="00701A90">
        <w:rPr>
          <w:rStyle w:val="StyleUnderline"/>
        </w:rPr>
        <w:t>would</w:t>
      </w:r>
      <w:r w:rsidRPr="00166EFC">
        <w:t xml:space="preserve"> effectively </w:t>
      </w:r>
      <w:r w:rsidRPr="00701A90">
        <w:rPr>
          <w:rStyle w:val="StyleUnderline"/>
        </w:rPr>
        <w:t xml:space="preserve">be </w:t>
      </w:r>
      <w:r w:rsidRPr="00701A90">
        <w:rPr>
          <w:rStyle w:val="Emphasis"/>
        </w:rPr>
        <w:t xml:space="preserve">surrendering </w:t>
      </w:r>
      <w:r w:rsidRPr="00C3184E">
        <w:rPr>
          <w:rStyle w:val="Emphasis"/>
        </w:rPr>
        <w:t>the most powerful 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lastRenderedPageBreak/>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20B47F93" w14:textId="77777777" w:rsidR="00C51A06" w:rsidRPr="000E781C" w:rsidRDefault="00C51A06" w:rsidP="00C51A06"/>
    <w:p w14:paraId="478EF82E" w14:textId="77777777" w:rsidR="00C51A06" w:rsidRPr="00EA6F75" w:rsidRDefault="00C51A06" w:rsidP="00C51A06">
      <w:pPr>
        <w:spacing w:after="0" w:line="276" w:lineRule="auto"/>
        <w:rPr>
          <w:rFonts w:asciiTheme="majorHAnsi" w:hAnsiTheme="majorHAnsi" w:cstheme="majorHAnsi"/>
          <w:b/>
          <w:iCs/>
          <w:sz w:val="26"/>
          <w:u w:val="single"/>
        </w:rPr>
      </w:pPr>
    </w:p>
    <w:p w14:paraId="52D3C504" w14:textId="77777777" w:rsidR="00C51A06" w:rsidRDefault="00C51A06" w:rsidP="00C51A06">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213A0F29" w14:textId="77777777" w:rsidR="00C51A06" w:rsidRPr="006C4C38" w:rsidRDefault="00C51A06" w:rsidP="00C51A06">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4B64502A" w14:textId="77777777" w:rsidR="00C51A06" w:rsidRPr="00E60D8F" w:rsidRDefault="00C51A06" w:rsidP="00C51A06">
      <w:pPr>
        <w:rPr>
          <w:rStyle w:val="Emphasis"/>
        </w:rPr>
      </w:pPr>
      <w:r w:rsidRPr="00E60D8F">
        <w:t xml:space="preserve">This was a bizarre salvo in </w:t>
      </w:r>
      <w:r w:rsidRPr="00E37D59">
        <w:rPr>
          <w:rStyle w:val="Emphasis"/>
          <w:highlight w:val="green"/>
        </w:rPr>
        <w:t>China</w:t>
      </w:r>
      <w:r w:rsidRPr="00A808A7">
        <w:rPr>
          <w:rStyle w:val="StyleUnderline"/>
          <w:highlight w:val="green"/>
        </w:rPr>
        <w:t>’s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C3184E">
        <w:rPr>
          <w:rStyle w:val="Emphasis"/>
        </w:rPr>
        <w:t xml:space="preserve">outright </w:t>
      </w:r>
      <w:r w:rsidRPr="00A808A7">
        <w:rPr>
          <w:rStyle w:val="Emphasis"/>
          <w:highlight w:val="green"/>
        </w:rPr>
        <w:t>disinformation.</w:t>
      </w:r>
    </w:p>
    <w:p w14:paraId="626444E8" w14:textId="77777777" w:rsidR="00C51A06" w:rsidRDefault="00C51A06" w:rsidP="00C51A06">
      <w:r w:rsidRPr="00C3184E">
        <w:rPr>
          <w:rStyle w:val="StyleUnderline"/>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C3184E">
        <w:rPr>
          <w:rStyle w:val="Emphasis"/>
        </w:rPr>
        <w:t>battle with the U.S</w:t>
      </w:r>
      <w:r w:rsidRPr="00E60D8F">
        <w:rPr>
          <w:rStyle w:val="Emphasis"/>
        </w:rPr>
        <w:t>.</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3BB45677" w14:textId="77777777" w:rsidR="00C51A06" w:rsidRDefault="00C51A06" w:rsidP="00C51A06">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1065F970" w14:textId="77777777" w:rsidR="00C51A06" w:rsidRPr="00E60D8F" w:rsidRDefault="00C51A06" w:rsidP="00C51A06">
      <w:pPr>
        <w:rPr>
          <w:rStyle w:val="Emphasis"/>
        </w:rPr>
      </w:pPr>
      <w:r w:rsidRPr="00701A90">
        <w:rPr>
          <w:rStyle w:val="Emphasis"/>
        </w:rPr>
        <w:t>Beijing has a much bigger prize</w:t>
      </w:r>
      <w:r w:rsidRPr="00E60D8F">
        <w:rPr>
          <w:rStyle w:val="Emphasis"/>
        </w:rPr>
        <w:t xml:space="preserve"> in mind and a much longer-term plan to get it: The contest isn’t about who gets to run the U.S. It’s about </w:t>
      </w:r>
      <w:r w:rsidRPr="00701A90">
        <w:rPr>
          <w:rStyle w:val="Emphasis"/>
        </w:rPr>
        <w:t>who</w:t>
      </w:r>
      <w:r w:rsidRPr="00E60D8F">
        <w:rPr>
          <w:rStyle w:val="Emphasis"/>
        </w:rPr>
        <w:t xml:space="preserve"> deserves to </w:t>
      </w:r>
      <w:r w:rsidRPr="00701A90">
        <w:rPr>
          <w:rStyle w:val="Emphasis"/>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331EE7E0" w14:textId="77777777" w:rsidR="00C51A06" w:rsidRDefault="00C51A06" w:rsidP="00C51A06">
      <w:r>
        <w:lastRenderedPageBreak/>
        <w:t xml:space="preserve">“While </w:t>
      </w:r>
      <w:r w:rsidRPr="00E60D8F">
        <w:rPr>
          <w:rStyle w:val="StyleUnderline"/>
        </w:rPr>
        <w:t>the [Chinese Communist Party] has long sought to be a global influencer, their efforts today are aggressive and sophisticated</w:t>
      </w:r>
      <w: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43B239F7" w14:textId="77777777" w:rsidR="00C51A06" w:rsidRDefault="00C51A06" w:rsidP="00C51A06">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27669E69" w14:textId="77777777" w:rsidR="00C51A06" w:rsidRPr="006C4C38" w:rsidRDefault="00C51A06" w:rsidP="00C51A06">
      <w:pPr>
        <w:rPr>
          <w:rStyle w:val="StyleUnderline"/>
        </w:rPr>
      </w:pPr>
      <w: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26D7E847" w14:textId="77777777" w:rsidR="00C51A06" w:rsidRDefault="00C51A06" w:rsidP="00C51A06">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43F6C63B" w14:textId="77777777" w:rsidR="00C51A06" w:rsidRDefault="00C51A06" w:rsidP="00C51A06">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6D1FA87D" w14:textId="77777777" w:rsidR="00C51A06" w:rsidRPr="006C4C38" w:rsidRDefault="00C51A06" w:rsidP="00C51A06">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w:t>
      </w:r>
      <w:r w:rsidRPr="006C4C38">
        <w:rPr>
          <w:rStyle w:val="Emphasis"/>
        </w:rPr>
        <w:lastRenderedPageBreak/>
        <w:t xml:space="preserve">[Chinese Communist Party] </w:t>
      </w:r>
      <w:r w:rsidRPr="00A808A7">
        <w:rPr>
          <w:rStyle w:val="Emphasis"/>
          <w:highlight w:val="green"/>
        </w:rPr>
        <w:t>being the most powerful political entity on the planet</w:t>
      </w:r>
      <w:r w:rsidRPr="006C4C38">
        <w:rPr>
          <w:rStyle w:val="Emphasis"/>
        </w:rPr>
        <w:t>.”</w:t>
      </w:r>
    </w:p>
    <w:p w14:paraId="728FA231" w14:textId="77777777" w:rsidR="00C51A06" w:rsidRPr="000A2CEF" w:rsidRDefault="00C51A06" w:rsidP="00C51A06">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F630D4">
        <w:rPr>
          <w:rStyle w:val="Emphasis"/>
        </w:rPr>
        <w:t>the party</w:t>
      </w:r>
      <w:r w:rsidRPr="00E60D8F">
        <w:rPr>
          <w:rStyle w:val="Emphasis"/>
        </w:rPr>
        <w:t xml:space="preserve"> has grown even more emboldened in the belief that it’s too big to fail, and that the reeling world may condemn it but still </w:t>
      </w:r>
      <w:r w:rsidRPr="00F630D4">
        <w:rPr>
          <w:rStyle w:val="Emphasis"/>
        </w:rPr>
        <w:t>depends on it.</w:t>
      </w:r>
      <w:r>
        <w:t xml:space="preserve"> </w:t>
      </w:r>
    </w:p>
    <w:p w14:paraId="0B4E2977" w14:textId="77777777" w:rsidR="00C51A06" w:rsidRPr="0014730D" w:rsidRDefault="00C51A06" w:rsidP="00C51A06"/>
    <w:p w14:paraId="509970DA" w14:textId="77777777" w:rsidR="00C51A06" w:rsidRPr="00A355C6" w:rsidRDefault="00C51A06" w:rsidP="00C51A06">
      <w:pPr>
        <w:pStyle w:val="Heading3"/>
        <w:rPr>
          <w:rFonts w:cs="Calibri"/>
          <w:color w:val="000000" w:themeColor="text1"/>
        </w:rPr>
      </w:pPr>
      <w:r w:rsidRPr="00A355C6">
        <w:rPr>
          <w:rFonts w:cs="Calibri"/>
          <w:color w:val="000000" w:themeColor="text1"/>
        </w:rPr>
        <w:lastRenderedPageBreak/>
        <w:t>Framing</w:t>
      </w:r>
    </w:p>
    <w:p w14:paraId="298B44FF" w14:textId="77777777" w:rsidR="00C51A06" w:rsidRPr="00A355C6" w:rsidRDefault="00C51A06" w:rsidP="00C51A0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EE2B065" w14:textId="77777777" w:rsidR="00C51A06" w:rsidRPr="00A355C6" w:rsidRDefault="00C51A06" w:rsidP="00C51A0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995F0A7" w14:textId="77777777" w:rsidR="00C51A06" w:rsidRPr="00A355C6" w:rsidRDefault="00C51A06" w:rsidP="00C51A0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3E07F7" w14:textId="77777777" w:rsidR="00C51A06" w:rsidRPr="00A355C6" w:rsidRDefault="00C51A06" w:rsidP="00C51A0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EC46BA5" w14:textId="77777777" w:rsidR="00C51A06" w:rsidRDefault="00C51A06" w:rsidP="00C51A06">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20625569" w14:textId="77777777" w:rsidR="00C51A06" w:rsidRPr="00A355C6" w:rsidRDefault="00C51A06" w:rsidP="00C51A06">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7736705" w14:textId="77777777" w:rsidR="00C51A06" w:rsidRDefault="00C51A06" w:rsidP="00C51A0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21442EC4" w14:textId="77777777" w:rsidR="00C51A06" w:rsidRPr="00A355C6" w:rsidRDefault="00C51A06" w:rsidP="00C51A06">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3261DF6" w14:textId="78584945" w:rsidR="00C51A06" w:rsidRDefault="00C51A06" w:rsidP="00C51A06"/>
    <w:p w14:paraId="18D3AD1E" w14:textId="77777777" w:rsidR="00C51A06" w:rsidRPr="0053744B" w:rsidRDefault="00C51A06" w:rsidP="00C51A06">
      <w:pPr>
        <w:rPr>
          <w:b/>
          <w:sz w:val="26"/>
          <w:szCs w:val="26"/>
        </w:rPr>
      </w:pPr>
      <w:bookmarkStart w:id="0" w:name="_GoBack"/>
      <w:bookmarkEnd w:id="0"/>
    </w:p>
    <w:sectPr w:rsidR="00C51A06" w:rsidRPr="005374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D1419"/>
    <w:multiLevelType w:val="hybridMultilevel"/>
    <w:tmpl w:val="35601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911B8F"/>
    <w:multiLevelType w:val="hybridMultilevel"/>
    <w:tmpl w:val="A8DA41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541D2F"/>
    <w:multiLevelType w:val="hybridMultilevel"/>
    <w:tmpl w:val="3FCE1F6E"/>
    <w:lvl w:ilvl="0" w:tplc="5E0413C2">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FD4D36"/>
    <w:multiLevelType w:val="hybridMultilevel"/>
    <w:tmpl w:val="50AE9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52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8FB"/>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222"/>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85BB5"/>
    <w:rsid w:val="00290C5A"/>
    <w:rsid w:val="00290C92"/>
    <w:rsid w:val="0029647A"/>
    <w:rsid w:val="00296504"/>
    <w:rsid w:val="002A7B29"/>
    <w:rsid w:val="002B0455"/>
    <w:rsid w:val="002B5511"/>
    <w:rsid w:val="002B7ACF"/>
    <w:rsid w:val="002E0643"/>
    <w:rsid w:val="002E392E"/>
    <w:rsid w:val="002E6BBC"/>
    <w:rsid w:val="002F1BA9"/>
    <w:rsid w:val="002F6E74"/>
    <w:rsid w:val="00304139"/>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1A6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44B"/>
    <w:rsid w:val="005379C3"/>
    <w:rsid w:val="005437BA"/>
    <w:rsid w:val="005519C2"/>
    <w:rsid w:val="005523E0"/>
    <w:rsid w:val="0055320F"/>
    <w:rsid w:val="0055699B"/>
    <w:rsid w:val="0056020A"/>
    <w:rsid w:val="00563D3D"/>
    <w:rsid w:val="005659AA"/>
    <w:rsid w:val="00566F93"/>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03A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B49"/>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60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2F8A"/>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B99"/>
    <w:rsid w:val="00AF2516"/>
    <w:rsid w:val="00AF4760"/>
    <w:rsid w:val="00AF55D4"/>
    <w:rsid w:val="00B0505F"/>
    <w:rsid w:val="00B05C2D"/>
    <w:rsid w:val="00B12933"/>
    <w:rsid w:val="00B12B88"/>
    <w:rsid w:val="00B137E0"/>
    <w:rsid w:val="00B13BC8"/>
    <w:rsid w:val="00B24662"/>
    <w:rsid w:val="00B3044B"/>
    <w:rsid w:val="00B3569C"/>
    <w:rsid w:val="00B43676"/>
    <w:rsid w:val="00B44EAD"/>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A06"/>
    <w:rsid w:val="00C56DCC"/>
    <w:rsid w:val="00C57075"/>
    <w:rsid w:val="00C57725"/>
    <w:rsid w:val="00C72AFE"/>
    <w:rsid w:val="00C81619"/>
    <w:rsid w:val="00C86EE5"/>
    <w:rsid w:val="00C90AF5"/>
    <w:rsid w:val="00C923D2"/>
    <w:rsid w:val="00CA013C"/>
    <w:rsid w:val="00CA6D6D"/>
    <w:rsid w:val="00CA7922"/>
    <w:rsid w:val="00CC7A4E"/>
    <w:rsid w:val="00CD1359"/>
    <w:rsid w:val="00CD4C83"/>
    <w:rsid w:val="00CE7045"/>
    <w:rsid w:val="00D01EDC"/>
    <w:rsid w:val="00D0300E"/>
    <w:rsid w:val="00D078AA"/>
    <w:rsid w:val="00D10058"/>
    <w:rsid w:val="00D11978"/>
    <w:rsid w:val="00D15E30"/>
    <w:rsid w:val="00D16129"/>
    <w:rsid w:val="00D25DBD"/>
    <w:rsid w:val="00D26929"/>
    <w:rsid w:val="00D27C22"/>
    <w:rsid w:val="00D30CBD"/>
    <w:rsid w:val="00D30D9E"/>
    <w:rsid w:val="00D33908"/>
    <w:rsid w:val="00D354F2"/>
    <w:rsid w:val="00D36C30"/>
    <w:rsid w:val="00D37C90"/>
    <w:rsid w:val="00D43A8C"/>
    <w:rsid w:val="00D461D0"/>
    <w:rsid w:val="00D53072"/>
    <w:rsid w:val="00D56DBB"/>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802"/>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1686"/>
    <w:rsid w:val="00EA39EB"/>
    <w:rsid w:val="00EA58CE"/>
    <w:rsid w:val="00EB33FF"/>
    <w:rsid w:val="00EB3D1A"/>
    <w:rsid w:val="00EB45DC"/>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BD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DEE4B"/>
  <w14:defaultImageDpi w14:val="300"/>
  <w15:docId w15:val="{C9F8DC0F-646E-7940-8238-DD5BDB28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0300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030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30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030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030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30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00E"/>
  </w:style>
  <w:style w:type="character" w:customStyle="1" w:styleId="Heading1Char">
    <w:name w:val="Heading 1 Char"/>
    <w:aliases w:val="Pocket Char"/>
    <w:basedOn w:val="DefaultParagraphFont"/>
    <w:link w:val="Heading1"/>
    <w:uiPriority w:val="9"/>
    <w:rsid w:val="00D030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300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0300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030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0300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0300E"/>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0300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030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D0300E"/>
    <w:rPr>
      <w:color w:val="auto"/>
      <w:u w:val="none"/>
    </w:rPr>
  </w:style>
  <w:style w:type="paragraph" w:styleId="DocumentMap">
    <w:name w:val="Document Map"/>
    <w:basedOn w:val="Normal"/>
    <w:link w:val="DocumentMapChar"/>
    <w:uiPriority w:val="99"/>
    <w:semiHidden/>
    <w:unhideWhenUsed/>
    <w:rsid w:val="00D030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300E"/>
    <w:rPr>
      <w:rFonts w:ascii="Lucida Grande" w:hAnsi="Lucida Grande" w:cs="Lucida Grande"/>
    </w:rPr>
  </w:style>
  <w:style w:type="paragraph" w:customStyle="1" w:styleId="Analytic">
    <w:name w:val="Analytic"/>
    <w:basedOn w:val="Normal"/>
    <w:autoRedefine/>
    <w:qFormat/>
    <w:rsid w:val="00C51A06"/>
    <w:rPr>
      <w:b/>
      <w:bCs/>
      <w:color w:val="404040" w:themeColor="text1" w:themeTint="BF"/>
      <w:sz w:val="26"/>
      <w:szCs w:val="26"/>
    </w:rPr>
  </w:style>
  <w:style w:type="character" w:styleId="UnresolvedMention">
    <w:name w:val="Unresolved Mention"/>
    <w:basedOn w:val="DefaultParagraphFont"/>
    <w:uiPriority w:val="99"/>
    <w:semiHidden/>
    <w:unhideWhenUsed/>
    <w:rsid w:val="00C51A06"/>
    <w:rPr>
      <w:color w:val="605E5C"/>
      <w:shd w:val="clear" w:color="auto" w:fill="E1DFDD"/>
    </w:rPr>
  </w:style>
  <w:style w:type="paragraph" w:customStyle="1" w:styleId="Emphasis1">
    <w:name w:val="Emphasis1"/>
    <w:basedOn w:val="Normal"/>
    <w:link w:val="Emphasis"/>
    <w:autoRedefine/>
    <w:uiPriority w:val="20"/>
    <w:qFormat/>
    <w:rsid w:val="00C51A0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C51A0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qFormat/>
    <w:rsid w:val="00DC2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D89C150-13CF-3B4B-91C7-D1853E40C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41</Pages>
  <Words>12564</Words>
  <Characters>71616</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38</cp:revision>
  <dcterms:created xsi:type="dcterms:W3CDTF">2022-01-14T19:13:00Z</dcterms:created>
  <dcterms:modified xsi:type="dcterms:W3CDTF">2022-01-15T15:43:00Z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