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8BB0D" w14:textId="77777777" w:rsidR="00BA7330" w:rsidRDefault="00BA7330" w:rsidP="00BA7330">
      <w:pPr>
        <w:pStyle w:val="Heading2"/>
      </w:pPr>
      <w:r>
        <w:t>1NC – Off</w:t>
      </w:r>
    </w:p>
    <w:p w14:paraId="28ECD8C9" w14:textId="77777777" w:rsidR="00BA7330" w:rsidRDefault="00BA7330" w:rsidP="00BA7330">
      <w:pPr>
        <w:pStyle w:val="Heading4"/>
      </w:pPr>
      <w:r>
        <w:t xml:space="preserve"> </w:t>
      </w:r>
      <w:r>
        <w:rPr>
          <w:u w:val="single"/>
        </w:rPr>
        <w:t>I</w:t>
      </w:r>
      <w:r w:rsidRPr="002B1040">
        <w:rPr>
          <w:u w:val="single"/>
        </w:rPr>
        <w:t>nterp</w:t>
      </w:r>
      <w:r>
        <w:rPr>
          <w:u w:val="single"/>
        </w:rPr>
        <w:t>retation</w:t>
      </w:r>
      <w:r>
        <w:t xml:space="preserve"> – Unjust refers to a </w:t>
      </w:r>
      <w:r>
        <w:rPr>
          <w:u w:val="single"/>
        </w:rPr>
        <w:t>negative action</w:t>
      </w:r>
      <w:r>
        <w:t xml:space="preserve"> – it means </w:t>
      </w:r>
      <w:r>
        <w:rPr>
          <w:u w:val="single"/>
        </w:rPr>
        <w:t>contrary</w:t>
      </w:r>
      <w:r>
        <w:t>.</w:t>
      </w:r>
    </w:p>
    <w:p w14:paraId="214562A0" w14:textId="77777777" w:rsidR="00BA7330" w:rsidRPr="00D92843" w:rsidRDefault="00BA7330" w:rsidP="00BA7330">
      <w:r w:rsidRPr="002B1040">
        <w:rPr>
          <w:rStyle w:val="Style13ptBold"/>
        </w:rPr>
        <w:t>Black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7DE5522A" w14:textId="77777777" w:rsidR="00BA7330" w:rsidRDefault="00BA7330" w:rsidP="00BA7330">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618DFE61" w14:textId="77777777" w:rsidR="00BA7330" w:rsidRPr="003915B7" w:rsidRDefault="00BA7330" w:rsidP="00BA7330">
      <w:pPr>
        <w:pStyle w:val="Heading4"/>
      </w:pPr>
      <w:r>
        <w:rPr>
          <w:u w:val="single"/>
        </w:rPr>
        <w:t>Violation</w:t>
      </w:r>
      <w:r>
        <w:t xml:space="preserve"> – The Aff is a </w:t>
      </w:r>
      <w:r>
        <w:rPr>
          <w:u w:val="single"/>
        </w:rPr>
        <w:t>positive action</w:t>
      </w:r>
      <w:r>
        <w:t xml:space="preserve"> – it </w:t>
      </w:r>
      <w:r>
        <w:rPr>
          <w:u w:val="single"/>
        </w:rPr>
        <w:t>creates</w:t>
      </w:r>
      <w:r>
        <w:t xml:space="preserve"> a new concept for Space i.e. the treating of Space as a “Global Commons”. </w:t>
      </w:r>
    </w:p>
    <w:p w14:paraId="1F64C973" w14:textId="77777777" w:rsidR="00BA7330" w:rsidRDefault="00BA7330" w:rsidP="00BA7330">
      <w:pPr>
        <w:pStyle w:val="Heading4"/>
      </w:pPr>
      <w:r>
        <w:rPr>
          <w:u w:val="single"/>
        </w:rPr>
        <w:t>Standards</w:t>
      </w:r>
      <w:r>
        <w:t xml:space="preserve"> – </w:t>
      </w:r>
    </w:p>
    <w:p w14:paraId="7890FE11" w14:textId="77777777" w:rsidR="00BA7330" w:rsidRPr="003915B7" w:rsidRDefault="00BA7330" w:rsidP="00BA7330">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6D6FC257" w14:textId="77777777" w:rsidR="00BA7330" w:rsidRDefault="00BA7330" w:rsidP="00BA7330">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737F80A8" w14:textId="77777777" w:rsidR="00BA7330" w:rsidRPr="00475C75" w:rsidRDefault="00BA7330" w:rsidP="00BA7330">
      <w:pPr>
        <w:pStyle w:val="Heading4"/>
      </w:pPr>
      <w:r>
        <w:rPr>
          <w:u w:val="single"/>
        </w:rPr>
        <w:t>TVA solves</w:t>
      </w:r>
      <w:r>
        <w:t xml:space="preserve"> – just defend that space appropriation is bad.</w:t>
      </w:r>
    </w:p>
    <w:p w14:paraId="7D77B360" w14:textId="77777777" w:rsidR="00BA7330" w:rsidRDefault="00BA7330" w:rsidP="00BA7330">
      <w:pPr>
        <w:pStyle w:val="Heading4"/>
      </w:pPr>
      <w:r>
        <w:t xml:space="preserve">Topicality is </w:t>
      </w:r>
      <w:r>
        <w:rPr>
          <w:u w:val="single"/>
        </w:rPr>
        <w:t>Drop the Debater</w:t>
      </w:r>
      <w:r>
        <w:t xml:space="preserve"> – it’s a fundamental baseline for debate-ability.</w:t>
      </w:r>
    </w:p>
    <w:p w14:paraId="74295DF0" w14:textId="77777777" w:rsidR="00BA7330" w:rsidRDefault="00BA7330" w:rsidP="00BA7330">
      <w:pPr>
        <w:pStyle w:val="Heading4"/>
      </w:pP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205A7F6" w14:textId="77777777" w:rsidR="00BA7330" w:rsidRDefault="00BA7330" w:rsidP="00BA7330">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E09783C" w14:textId="77777777" w:rsidR="00BA7330" w:rsidRPr="00352C1A" w:rsidRDefault="00BA7330" w:rsidP="00BA7330">
      <w:pPr>
        <w:pStyle w:val="Heading2"/>
      </w:pPr>
      <w:r>
        <w:t>1NC – Off</w:t>
      </w:r>
    </w:p>
    <w:p w14:paraId="2C5676FB" w14:textId="77777777" w:rsidR="00BA7330" w:rsidRDefault="00BA7330" w:rsidP="00BA7330">
      <w:pPr>
        <w:pStyle w:val="Heading4"/>
      </w:pPr>
      <w:r>
        <w:t>Xi is consolidating unprecedented political power – that’s only possible with strong PLA support</w:t>
      </w:r>
    </w:p>
    <w:p w14:paraId="0C1F4537" w14:textId="77777777" w:rsidR="00BA7330" w:rsidRPr="00845F67" w:rsidRDefault="00BA7330" w:rsidP="00BA7330">
      <w:pPr>
        <w:rPr>
          <w:rStyle w:val="Style13ptBold"/>
        </w:rPr>
      </w:pPr>
      <w:r>
        <w:rPr>
          <w:rStyle w:val="Style13ptBold"/>
        </w:rPr>
        <w:t xml:space="preserve">Chang 21 </w:t>
      </w:r>
      <w:r w:rsidRPr="00845F67">
        <w:rPr>
          <w:rStyle w:val="Style13ptBold"/>
          <w:b w:val="0"/>
          <w:bCs w:val="0"/>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val="0"/>
          <w:sz w:val="16"/>
          <w:szCs w:val="16"/>
        </w:rPr>
        <w:t>, JD from Cornell Law School) “</w:t>
      </w:r>
      <w:r w:rsidRPr="00845F67">
        <w:rPr>
          <w:szCs w:val="16"/>
        </w:rPr>
        <w:t>China Is Becoming a Military State,” Newsweek, 1/14/2021] JL</w:t>
      </w:r>
    </w:p>
    <w:p w14:paraId="26AF1424" w14:textId="77777777" w:rsidR="00BA7330" w:rsidRPr="00225479" w:rsidRDefault="00BA7330" w:rsidP="00BA7330">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25A475A8" w14:textId="77777777" w:rsidR="00BA7330" w:rsidRPr="00225479" w:rsidRDefault="00BA7330" w:rsidP="00BA7330">
      <w:r w:rsidRPr="00225479">
        <w:rPr>
          <w:rStyle w:val="StyleUnderline"/>
        </w:rPr>
        <w:t>Why is the People's Liberation Army making a comeback? The answer lies in succession politics</w:t>
      </w:r>
      <w:r w:rsidRPr="00225479">
        <w:t>.</w:t>
      </w:r>
    </w:p>
    <w:p w14:paraId="314279EF" w14:textId="77777777" w:rsidR="00BA7330" w:rsidRPr="00225479" w:rsidRDefault="00BA7330" w:rsidP="00BA7330">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5E4C9FBD" w14:textId="77777777" w:rsidR="00BA7330" w:rsidRPr="00225479" w:rsidRDefault="00BA7330" w:rsidP="00BA7330">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3C98EE4D" w14:textId="77777777" w:rsidR="00BA7330" w:rsidRPr="00225479" w:rsidRDefault="00BA7330" w:rsidP="00BA7330">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51FAD53E" w14:textId="77777777" w:rsidR="00BA7330" w:rsidRPr="00225479" w:rsidRDefault="00BA7330" w:rsidP="00BA7330">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1ED37A20" w14:textId="77777777" w:rsidR="00BA7330" w:rsidRPr="00225479" w:rsidRDefault="00BA7330" w:rsidP="00BA7330">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3200E5DB" w14:textId="77777777" w:rsidR="00BA7330" w:rsidRPr="00225479" w:rsidRDefault="00BA7330" w:rsidP="00BA7330">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677EE04B" w14:textId="77777777" w:rsidR="00BA7330" w:rsidRPr="00225479" w:rsidRDefault="00BA7330" w:rsidP="00BA7330">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096F8001" w14:textId="77777777" w:rsidR="00BA7330" w:rsidRPr="00225479" w:rsidRDefault="00BA7330" w:rsidP="00BA7330">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158E6947" w14:textId="77777777" w:rsidR="00BA7330" w:rsidRPr="00225479" w:rsidRDefault="00BA7330" w:rsidP="00BA7330">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13698424" w14:textId="77777777" w:rsidR="00BA7330" w:rsidRDefault="00BA7330" w:rsidP="00BA7330">
      <w:pPr>
        <w:pStyle w:val="Heading4"/>
      </w:pPr>
      <w:r>
        <w:t>The plan alienates the PLA – they view space dominance as the linchpin of China’s legitimacy – specifically, public-private tech development is key</w:t>
      </w:r>
    </w:p>
    <w:p w14:paraId="51FF0729" w14:textId="77777777" w:rsidR="00BA7330" w:rsidRPr="00D25E3F" w:rsidRDefault="00BA7330" w:rsidP="00BA7330">
      <w:pPr>
        <w:rPr>
          <w:rStyle w:val="Style13ptBold"/>
        </w:rPr>
      </w:pPr>
      <w:r>
        <w:rPr>
          <w:rStyle w:val="Style13ptBold"/>
        </w:rPr>
        <w:t xml:space="preserve">Economic Times 20 </w:t>
      </w:r>
      <w:r w:rsidRPr="00D25E3F">
        <w:rPr>
          <w:rStyle w:val="Style13ptBold"/>
          <w:b w:val="0"/>
          <w:bCs w:val="0"/>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3FC27E92" w14:textId="77777777" w:rsidR="00BA7330" w:rsidRPr="00A022B6" w:rsidRDefault="00BA7330" w:rsidP="00BA7330">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237E763E" w14:textId="77777777" w:rsidR="00BA7330" w:rsidRPr="00A022B6" w:rsidRDefault="00BA7330" w:rsidP="00BA7330">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458ADBC6" w14:textId="77777777" w:rsidR="00BA7330" w:rsidRPr="00A022B6" w:rsidRDefault="00BA7330" w:rsidP="00BA7330">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7B1E1E0E" w14:textId="77777777" w:rsidR="00BA7330" w:rsidRPr="00A022B6" w:rsidRDefault="00BA7330" w:rsidP="00BA7330">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4D740B34" w14:textId="77777777" w:rsidR="00BA7330" w:rsidRPr="00A022B6" w:rsidRDefault="00BA7330" w:rsidP="00BA7330">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77DE9723" w14:textId="77777777" w:rsidR="00BA7330" w:rsidRPr="00A022B6" w:rsidRDefault="00BA7330" w:rsidP="00BA7330">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31592455" w14:textId="77777777" w:rsidR="00BA7330" w:rsidRPr="00A022B6" w:rsidRDefault="00BA7330" w:rsidP="00BA7330">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43D3AC37" w14:textId="77777777" w:rsidR="00BA7330" w:rsidRPr="00A022B6" w:rsidRDefault="00BA7330" w:rsidP="00BA7330">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A82A3EE" w14:textId="77777777" w:rsidR="00BA7330" w:rsidRPr="00A022B6" w:rsidRDefault="00BA7330" w:rsidP="00BA7330">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70D7B527" w14:textId="77777777" w:rsidR="00BA7330" w:rsidRPr="00A022B6" w:rsidRDefault="00BA7330" w:rsidP="00BA7330">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1E4D9540" w14:textId="77777777" w:rsidR="00BA7330" w:rsidRPr="00A022B6" w:rsidRDefault="00BA7330" w:rsidP="00BA7330">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21638A4C" w14:textId="77777777" w:rsidR="00BA7330" w:rsidRPr="00A022B6" w:rsidRDefault="00BA7330" w:rsidP="00BA7330">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02BD5B7B" w14:textId="77777777" w:rsidR="00BA7330" w:rsidRPr="00A022B6" w:rsidRDefault="00BA7330" w:rsidP="00BA7330">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356B374E" w14:textId="77777777" w:rsidR="00BA7330" w:rsidRPr="00A022B6" w:rsidRDefault="00BA7330" w:rsidP="00BA7330">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6D3578F6" w14:textId="77777777" w:rsidR="00BA7330" w:rsidRPr="00A022B6" w:rsidRDefault="00BA7330" w:rsidP="00BA7330">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376E6D1A" w14:textId="77777777" w:rsidR="00BA7330" w:rsidRPr="00A022B6" w:rsidRDefault="00BA7330" w:rsidP="00BA7330">
      <w:pPr>
        <w:rPr>
          <w:sz w:val="12"/>
          <w:szCs w:val="12"/>
        </w:rPr>
      </w:pPr>
      <w:r w:rsidRPr="00A022B6">
        <w:rPr>
          <w:sz w:val="12"/>
          <w:szCs w:val="12"/>
        </w:rPr>
        <w:t>Nonetheless, the report asserted that the US still assumed a technological lead in space.</w:t>
      </w:r>
    </w:p>
    <w:p w14:paraId="225C627A" w14:textId="77777777" w:rsidR="00BA7330" w:rsidRPr="00ED4AF3" w:rsidRDefault="00BA7330" w:rsidP="00BA7330">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D3AA89A" w14:textId="77777777" w:rsidR="00BA7330" w:rsidRPr="003057A9" w:rsidRDefault="00BA7330" w:rsidP="00BA7330">
      <w:pPr>
        <w:pStyle w:val="Heading4"/>
        <w:rPr>
          <w:u w:val="single"/>
        </w:rPr>
      </w:pPr>
      <w:r>
        <w:t xml:space="preserve">That factionalizes the CCP and emboldens challenges to Xi – the PLA is increasingly powerful and </w:t>
      </w:r>
      <w:r w:rsidRPr="003057A9">
        <w:rPr>
          <w:u w:val="single"/>
        </w:rPr>
        <w:t>not unconditionally subservient</w:t>
      </w:r>
    </w:p>
    <w:p w14:paraId="5E630452" w14:textId="77777777" w:rsidR="00BA7330" w:rsidRDefault="00BA7330" w:rsidP="00BA7330">
      <w:pPr>
        <w:rPr>
          <w:szCs w:val="16"/>
        </w:rPr>
      </w:pPr>
      <w:r>
        <w:rPr>
          <w:rStyle w:val="Style13ptBold"/>
        </w:rPr>
        <w:t xml:space="preserve">Simpson 16 </w:t>
      </w:r>
      <w:r w:rsidRPr="00DF7688">
        <w:rPr>
          <w:rStyle w:val="Style13ptBold"/>
          <w:b w:val="0"/>
          <w:bCs w:val="0"/>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val="0"/>
          <w:sz w:val="16"/>
          <w:szCs w:val="16"/>
        </w:rPr>
        <w:t>) “</w:t>
      </w:r>
      <w:r w:rsidRPr="00DF7688">
        <w:rPr>
          <w:szCs w:val="16"/>
        </w:rPr>
        <w:t>China’s Re-Emergence: Assessing Civilian-Military Relations In Contemporary Era – Analysis,” Eurasia Review, 12/21/2016] JL</w:t>
      </w:r>
    </w:p>
    <w:p w14:paraId="17A9989B" w14:textId="77777777" w:rsidR="00BA7330" w:rsidRPr="00DF7688" w:rsidRDefault="00BA7330" w:rsidP="00BA7330">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60502B7A" w14:textId="77777777" w:rsidR="00BA7330" w:rsidRPr="00DF7688" w:rsidRDefault="00BA7330" w:rsidP="00BA7330">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7EA0D7DC" w14:textId="77777777" w:rsidR="00BA7330" w:rsidRPr="00DF7688" w:rsidRDefault="00BA7330" w:rsidP="00BA7330">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7B860C61" w14:textId="77777777" w:rsidR="00BA7330" w:rsidRPr="00DF7688" w:rsidRDefault="00BA7330" w:rsidP="00BA7330">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6095D002" w14:textId="77777777" w:rsidR="00BA7330" w:rsidRPr="00DF7688" w:rsidRDefault="00BA7330" w:rsidP="00BA7330">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6E59D6C8" w14:textId="77777777" w:rsidR="00BA7330" w:rsidRPr="00DF7688" w:rsidRDefault="00BA7330" w:rsidP="00BA7330">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0791B2BE" w14:textId="77777777" w:rsidR="00BA7330" w:rsidRPr="00DF7688" w:rsidRDefault="00BA7330" w:rsidP="00BA7330">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7B82CEB4" w14:textId="77777777" w:rsidR="00BA7330" w:rsidRPr="00DF7688" w:rsidRDefault="00BA7330" w:rsidP="00BA7330">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6440CB9F" w14:textId="77777777" w:rsidR="00BA7330" w:rsidRPr="00DF7688" w:rsidRDefault="00BA7330" w:rsidP="00BA7330">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24D072E6" w14:textId="77777777" w:rsidR="00BA7330" w:rsidRPr="00DF7688" w:rsidRDefault="00BA7330" w:rsidP="00BA7330">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6BD496C0" w14:textId="77777777" w:rsidR="00BA7330" w:rsidRPr="00DF7688" w:rsidRDefault="00BA7330" w:rsidP="00BA7330">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55A8429A" w14:textId="77777777" w:rsidR="00BA7330" w:rsidRPr="00DF7688" w:rsidRDefault="00BA7330" w:rsidP="00BA7330">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330FFBB7" w14:textId="77777777" w:rsidR="00BA7330" w:rsidRPr="00DF7688" w:rsidRDefault="00BA7330" w:rsidP="00BA7330">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0738794B" w14:textId="77777777" w:rsidR="00BA7330" w:rsidRPr="00ED4AF3" w:rsidRDefault="00BA7330" w:rsidP="00BA7330">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1C91F59C" w14:textId="77777777" w:rsidR="00BA7330" w:rsidRDefault="00BA7330" w:rsidP="00BA7330">
      <w:pPr>
        <w:pStyle w:val="Heading4"/>
      </w:pPr>
      <w:r>
        <w:t>CCP instability collapses the international order – extinction</w:t>
      </w:r>
    </w:p>
    <w:p w14:paraId="26882077" w14:textId="77777777" w:rsidR="00BA7330" w:rsidRPr="00770553" w:rsidRDefault="00BA7330" w:rsidP="00BA7330">
      <w:pPr>
        <w:rPr>
          <w:rStyle w:val="Style13ptBold"/>
          <w:b w:val="0"/>
          <w:bCs w:val="0"/>
        </w:rPr>
      </w:pPr>
      <w:proofErr w:type="spellStart"/>
      <w:r>
        <w:rPr>
          <w:rStyle w:val="Style13ptBold"/>
        </w:rPr>
        <w:t>Perkinson</w:t>
      </w:r>
      <w:proofErr w:type="spellEnd"/>
      <w:r>
        <w:rPr>
          <w:rStyle w:val="Style13ptBold"/>
        </w:rPr>
        <w:t xml:space="preserve"> 12 </w:t>
      </w:r>
      <w:r w:rsidRPr="00770553">
        <w:rPr>
          <w:rStyle w:val="Style13ptBold"/>
          <w:b w:val="0"/>
          <w:bCs w:val="0"/>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F5230F3" w14:textId="77777777" w:rsidR="00BA7330" w:rsidRPr="00770553" w:rsidRDefault="00BA7330" w:rsidP="00BA7330">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1F2CAB34" w14:textId="77777777" w:rsidR="00BA7330" w:rsidRPr="00770553" w:rsidRDefault="00BA7330" w:rsidP="00BA7330">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0FB0A3F7" w14:textId="77777777" w:rsidR="00BA7330" w:rsidRDefault="00BA7330" w:rsidP="00BA7330">
      <w:pPr>
        <w:pStyle w:val="Heading4"/>
      </w:pPr>
      <w:r>
        <w:t xml:space="preserve">Independently, Xi will lash out to preserve cred in the SCS – US draw-in ensures extinction </w:t>
      </w:r>
    </w:p>
    <w:p w14:paraId="068EE572" w14:textId="77777777" w:rsidR="00BA7330" w:rsidRPr="00B0737B" w:rsidRDefault="00BA7330" w:rsidP="00BA7330">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val="0"/>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val="0"/>
          <w:sz w:val="16"/>
          <w:szCs w:val="16"/>
        </w:rPr>
        <w:t>) “</w:t>
      </w:r>
      <w:r w:rsidRPr="00B0737B">
        <w:rPr>
          <w:szCs w:val="16"/>
        </w:rPr>
        <w:t>Military Confrontation in the South China Sea,” Council on Foreign Relations, 5/21/2020] JL</w:t>
      </w:r>
    </w:p>
    <w:p w14:paraId="3304E80F" w14:textId="77777777" w:rsidR="00BA7330" w:rsidRPr="00F56426" w:rsidRDefault="00BA7330" w:rsidP="00BA7330">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5E475047" w14:textId="77777777" w:rsidR="00BA7330" w:rsidRPr="00F56426" w:rsidRDefault="00BA7330" w:rsidP="00BA7330">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70DFA2E9" w14:textId="77777777" w:rsidR="00BA7330" w:rsidRPr="00F56426" w:rsidRDefault="00BA7330" w:rsidP="00BA7330">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74CB1E3" w14:textId="310C0742" w:rsidR="00641A8E" w:rsidRPr="00BA7330" w:rsidRDefault="00BA7330" w:rsidP="00C23335">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3A2AB32C" w14:textId="77777777" w:rsidR="00641A8E" w:rsidRDefault="00641A8E" w:rsidP="00C23335"/>
    <w:p w14:paraId="74FF0FDB" w14:textId="77777777" w:rsidR="00641A8E" w:rsidRDefault="00641A8E" w:rsidP="00641A8E">
      <w:pPr>
        <w:pStyle w:val="Heading2"/>
      </w:pPr>
      <w:r>
        <w:t>1NC – Case</w:t>
      </w:r>
    </w:p>
    <w:p w14:paraId="78104B34" w14:textId="77777777" w:rsidR="00641A8E" w:rsidRDefault="00641A8E" w:rsidP="00641A8E">
      <w:pPr>
        <w:pStyle w:val="Heading3"/>
      </w:pPr>
      <w:r>
        <w:t>1NC – Solvency</w:t>
      </w:r>
    </w:p>
    <w:p w14:paraId="2421F377" w14:textId="77777777" w:rsidR="00641A8E" w:rsidRDefault="00641A8E" w:rsidP="00641A8E">
      <w:pPr>
        <w:pStyle w:val="Heading4"/>
      </w:pPr>
      <w:r>
        <w:t>Presumption – there’s zero legal basis or enforcement mechanism for space as a “commons”</w:t>
      </w:r>
    </w:p>
    <w:p w14:paraId="4585F386" w14:textId="77777777" w:rsidR="00641A8E" w:rsidRPr="00DD6C38" w:rsidRDefault="00641A8E" w:rsidP="00641A8E">
      <w:pPr>
        <w:rPr>
          <w:rStyle w:val="Style13ptBold"/>
        </w:rPr>
      </w:pPr>
      <w:r>
        <w:rPr>
          <w:rStyle w:val="Style13ptBold"/>
        </w:rPr>
        <w:t xml:space="preserve">Herzfeld et al 15 </w:t>
      </w:r>
      <w:r w:rsidRPr="00DD6C38">
        <w:rPr>
          <w:rStyle w:val="Style13ptBold"/>
          <w:b w:val="0"/>
          <w:bCs w:val="0"/>
          <w:sz w:val="16"/>
          <w:szCs w:val="16"/>
        </w:rPr>
        <w:t xml:space="preserve">[(Dr. Henry, </w:t>
      </w:r>
      <w:r w:rsidRPr="00DD6C38">
        <w:rPr>
          <w:szCs w:val="16"/>
        </w:rPr>
        <w:t>Research Professor of Space Policy and International Affairs at George Washington University</w:t>
      </w:r>
      <w:r w:rsidRPr="00DD6C38">
        <w:rPr>
          <w:rStyle w:val="Style13ptBold"/>
          <w:b w:val="0"/>
          <w:bCs w:val="0"/>
          <w:sz w:val="16"/>
          <w:szCs w:val="16"/>
        </w:rPr>
        <w:t>) “</w:t>
      </w:r>
      <w:r w:rsidRPr="00DD6C38">
        <w:rPr>
          <w:szCs w:val="16"/>
        </w:rPr>
        <w:t>How Simple Terms Mislead Us: The Pitfalls of Thinking about Outer Space as a Commons,” Secure World Foundation, 2015] JL</w:t>
      </w:r>
    </w:p>
    <w:p w14:paraId="3EDC269C" w14:textId="77777777" w:rsidR="00641A8E" w:rsidRPr="00A62635" w:rsidRDefault="00641A8E" w:rsidP="00641A8E">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commons</w:t>
      </w:r>
      <w:r w:rsidRPr="00A62635">
        <w:rPr>
          <w:sz w:val="12"/>
        </w:rPr>
        <w:t xml:space="preserve">. If </w:t>
      </w:r>
      <w:r w:rsidRPr="00A62635">
        <w:rPr>
          <w:rStyle w:val="StyleUnderline"/>
          <w:highlight w:val="green"/>
        </w:rPr>
        <w:t>a commons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global commons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1EC1FABA" w14:textId="77777777" w:rsidR="00641A8E" w:rsidRPr="00A62635" w:rsidRDefault="00641A8E" w:rsidP="00641A8E"/>
    <w:p w14:paraId="12BC7310" w14:textId="77777777" w:rsidR="00641A8E" w:rsidRDefault="00641A8E" w:rsidP="00641A8E">
      <w:pPr>
        <w:pStyle w:val="Heading3"/>
      </w:pPr>
      <w:r>
        <w:t>1NC – Debris</w:t>
      </w:r>
    </w:p>
    <w:p w14:paraId="6296D6D8" w14:textId="77777777" w:rsidR="00641A8E" w:rsidRDefault="00641A8E" w:rsidP="00641A8E">
      <w:pPr>
        <w:pStyle w:val="Heading4"/>
        <w:numPr>
          <w:ilvl w:val="0"/>
          <w:numId w:val="12"/>
        </w:numPr>
        <w:tabs>
          <w:tab w:val="num" w:pos="360"/>
        </w:tabs>
        <w:ind w:left="0" w:firstLine="0"/>
      </w:pPr>
      <w:r>
        <w:t>Debris creates existential deterrence by raising the bar for conflict – international norms fail</w:t>
      </w:r>
    </w:p>
    <w:p w14:paraId="4FBD18D9" w14:textId="77777777" w:rsidR="00641A8E" w:rsidRPr="005A5216" w:rsidRDefault="00641A8E" w:rsidP="00641A8E">
      <w:pPr>
        <w:rPr>
          <w:rStyle w:val="Style13ptBold"/>
          <w:b w:val="0"/>
          <w:bCs w:val="0"/>
        </w:rPr>
      </w:pPr>
      <w:r>
        <w:rPr>
          <w:rStyle w:val="Style13ptBold"/>
        </w:rPr>
        <w:t xml:space="preserve">Miller 7/31 </w:t>
      </w:r>
      <w:r w:rsidRPr="005A5216">
        <w:rPr>
          <w:rStyle w:val="Style13ptBold"/>
          <w:b w:val="0"/>
          <w:bCs w:val="0"/>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val="0"/>
          <w:sz w:val="16"/>
          <w:szCs w:val="16"/>
        </w:rPr>
        <w:t>) “</w:t>
      </w:r>
      <w:r w:rsidRPr="005A5216">
        <w:rPr>
          <w:szCs w:val="16"/>
        </w:rPr>
        <w:t>Deterrence by Debris: The Downside to Cleaning up Space,” Space Policy, 7/31/2021] JL</w:t>
      </w:r>
    </w:p>
    <w:p w14:paraId="246F2AC1" w14:textId="77777777" w:rsidR="00641A8E" w:rsidRPr="005A5216" w:rsidRDefault="00641A8E" w:rsidP="00641A8E">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57C7F37F" w14:textId="77777777" w:rsidR="00641A8E" w:rsidRPr="005A5216" w:rsidRDefault="00641A8E" w:rsidP="00641A8E">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2CD5309F" w14:textId="77777777" w:rsidR="00641A8E" w:rsidRPr="000B067A" w:rsidRDefault="00641A8E" w:rsidP="00641A8E"/>
    <w:p w14:paraId="09B7034E" w14:textId="77777777" w:rsidR="00641A8E" w:rsidRPr="00100A2B" w:rsidRDefault="00641A8E" w:rsidP="00641A8E">
      <w:pPr>
        <w:pStyle w:val="Heading4"/>
        <w:numPr>
          <w:ilvl w:val="0"/>
          <w:numId w:val="12"/>
        </w:numPr>
        <w:tabs>
          <w:tab w:val="num" w:pos="360"/>
        </w:tabs>
        <w:ind w:left="0" w:firstLine="0"/>
      </w:pPr>
      <w:r w:rsidRPr="00100A2B">
        <w:t xml:space="preserve">Space debris creates existential deterrence and a taboo </w:t>
      </w:r>
    </w:p>
    <w:p w14:paraId="4D067C03" w14:textId="77777777" w:rsidR="00641A8E" w:rsidRPr="00100A2B" w:rsidRDefault="00641A8E" w:rsidP="00641A8E">
      <w:r w:rsidRPr="00100A2B">
        <w:rPr>
          <w:rStyle w:val="StyleUnderline"/>
          <w:szCs w:val="26"/>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0CD04D2B" w14:textId="77777777" w:rsidR="00641A8E" w:rsidRPr="00100A2B" w:rsidRDefault="00641A8E" w:rsidP="00641A8E">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2E2D2870" w14:textId="77777777" w:rsidR="00641A8E" w:rsidRDefault="00641A8E" w:rsidP="00641A8E"/>
    <w:p w14:paraId="157524E9" w14:textId="77777777" w:rsidR="00641A8E" w:rsidRPr="002D7C42" w:rsidRDefault="00641A8E" w:rsidP="00641A8E">
      <w:pPr>
        <w:pStyle w:val="Heading4"/>
        <w:numPr>
          <w:ilvl w:val="0"/>
          <w:numId w:val="12"/>
        </w:numPr>
        <w:tabs>
          <w:tab w:val="num" w:pos="360"/>
        </w:tabs>
        <w:ind w:left="0" w:firstLine="0"/>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4A15B86A" w14:textId="77777777" w:rsidR="00641A8E" w:rsidRPr="002D7C42" w:rsidRDefault="00641A8E" w:rsidP="00641A8E">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3E509612" w14:textId="77777777" w:rsidR="00641A8E" w:rsidRDefault="00641A8E" w:rsidP="00641A8E">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349A0908" w14:textId="77777777" w:rsidR="00641A8E" w:rsidRPr="00100A2B" w:rsidRDefault="00641A8E" w:rsidP="00641A8E">
      <w:pPr>
        <w:pStyle w:val="Heading4"/>
        <w:numPr>
          <w:ilvl w:val="0"/>
          <w:numId w:val="12"/>
        </w:numPr>
        <w:tabs>
          <w:tab w:val="num" w:pos="360"/>
        </w:tabs>
        <w:ind w:left="0" w:firstLine="0"/>
      </w:pPr>
      <w:r>
        <w:t>N</w:t>
      </w:r>
      <w:r w:rsidRPr="00100A2B">
        <w:t xml:space="preserve">on UQ – </w:t>
      </w:r>
      <w:proofErr w:type="spellStart"/>
      <w:r w:rsidRPr="00100A2B">
        <w:t>squo</w:t>
      </w:r>
      <w:proofErr w:type="spellEnd"/>
      <w:r w:rsidRPr="00100A2B">
        <w:t xml:space="preserve"> debris thumps</w:t>
      </w:r>
      <w:r>
        <w:t xml:space="preserve"> </w:t>
      </w:r>
    </w:p>
    <w:p w14:paraId="14593F3E" w14:textId="77777777" w:rsidR="00641A8E" w:rsidRPr="00100A2B" w:rsidRDefault="00641A8E" w:rsidP="00641A8E">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3EDBDE01" w14:textId="77777777" w:rsidR="00641A8E" w:rsidRPr="00100A2B" w:rsidRDefault="00641A8E" w:rsidP="00641A8E">
      <w:r w:rsidRPr="00100A2B">
        <w:rPr>
          <w:rStyle w:val="StyleUnderline"/>
        </w:rPr>
        <w:t>NASA has already warned that </w:t>
      </w:r>
      <w:r w:rsidRPr="00535A9C">
        <w:rPr>
          <w:rStyle w:val="StyleUnderline"/>
        </w:rPr>
        <w:t xml:space="preserve">the large amount of </w:t>
      </w:r>
      <w:r w:rsidRPr="00535A9C">
        <w:rPr>
          <w:rStyle w:val="StyleUnderline"/>
          <w:highlight w:val="green"/>
        </w:rPr>
        <w:t>space junk</w:t>
      </w:r>
      <w:r w:rsidRPr="00100A2B">
        <w:rPr>
          <w:rStyle w:val="StyleUnderline"/>
        </w:rPr>
        <w:t xml:space="preserve"> around our planet </w:t>
      </w:r>
      <w:r w:rsidRPr="00535A9C">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535A9C">
        <w:rPr>
          <w:rStyle w:val="StyleUnderline"/>
          <w:highlight w:val="green"/>
        </w:rPr>
        <w:t>an</w:t>
      </w:r>
      <w:r w:rsidRPr="00100A2B">
        <w:rPr>
          <w:rStyle w:val="StyleUnderline"/>
        </w:rPr>
        <w:t xml:space="preserve">other potentially </w:t>
      </w:r>
      <w:r w:rsidRPr="00535A9C">
        <w:rPr>
          <w:rStyle w:val="StyleUnderline"/>
          <w:highlight w:val="green"/>
        </w:rPr>
        <w:t>unforeseen consequence</w:t>
      </w:r>
      <w:r w:rsidRPr="00100A2B">
        <w:rPr>
          <w:rStyle w:val="StyleUnderline"/>
        </w:rPr>
        <w:t xml:space="preserve"> of that debris: </w:t>
      </w:r>
      <w:r w:rsidRPr="00535A9C">
        <w:rPr>
          <w:rStyle w:val="StyleUnderline"/>
          <w:highlight w:val="green"/>
        </w:rPr>
        <w:t>War.</w:t>
      </w:r>
    </w:p>
    <w:p w14:paraId="13E093D9" w14:textId="77777777" w:rsidR="00641A8E" w:rsidRPr="00100A2B" w:rsidRDefault="00641A8E" w:rsidP="00641A8E">
      <w:pPr>
        <w:rPr>
          <w:rStyle w:val="StyleUnderline"/>
        </w:rPr>
      </w:pPr>
      <w:r w:rsidRPr="00100A2B">
        <w:rPr>
          <w:rStyle w:val="StyleUnderline"/>
        </w:rPr>
        <w:t xml:space="preserve">Scientists estimate that </w:t>
      </w:r>
      <w:r w:rsidRPr="00535A9C">
        <w:rPr>
          <w:rStyle w:val="StyleUnderline"/>
        </w:rPr>
        <w:t xml:space="preserve">anywhere from 500,000 to </w:t>
      </w:r>
      <w:r w:rsidRPr="00535A9C">
        <w:rPr>
          <w:rStyle w:val="StyleUnderline"/>
          <w:highlight w:val="green"/>
        </w:rPr>
        <w:t>600,000 pieces of</w:t>
      </w:r>
      <w:r w:rsidRPr="00100A2B">
        <w:rPr>
          <w:rStyle w:val="StyleUnderline"/>
        </w:rPr>
        <w:t xml:space="preserve"> human-made space </w:t>
      </w:r>
      <w:r w:rsidRPr="00535A9C">
        <w:rPr>
          <w:rStyle w:val="StyleUnderline"/>
          <w:highlight w:val="green"/>
        </w:rPr>
        <w:t>debris</w:t>
      </w:r>
      <w:r w:rsidRPr="00100A2B">
        <w:rPr>
          <w:rStyle w:val="StyleUnderline"/>
        </w:rPr>
        <w:t xml:space="preserve"> between 0.4 and 4 inches in size are </w:t>
      </w:r>
      <w:r w:rsidRPr="00535A9C">
        <w:rPr>
          <w:rStyle w:val="StyleUnderline"/>
          <w:highlight w:val="green"/>
        </w:rPr>
        <w:t>currently orbit</w:t>
      </w:r>
      <w:r w:rsidRPr="00100A2B">
        <w:rPr>
          <w:rStyle w:val="StyleUnderline"/>
        </w:rPr>
        <w:t>ing the Earth and traveling at speeds over 17,000 miles per hour.</w:t>
      </w:r>
    </w:p>
    <w:p w14:paraId="2994AA40" w14:textId="77777777" w:rsidR="00641A8E" w:rsidRDefault="00641A8E" w:rsidP="00641A8E">
      <w:r w:rsidRPr="00535A9C">
        <w:rPr>
          <w:rStyle w:val="StyleUnderline"/>
        </w:rPr>
        <w:t xml:space="preserve">If </w:t>
      </w:r>
      <w:r w:rsidRPr="00535A9C">
        <w:rPr>
          <w:rStyle w:val="StyleUnderline"/>
          <w:highlight w:val="green"/>
        </w:rPr>
        <w:t>one of those</w:t>
      </w:r>
      <w:r w:rsidRPr="00100A2B">
        <w:rPr>
          <w:rStyle w:val="StyleUnderline"/>
        </w:rPr>
        <w:t xml:space="preserve"> pieces smashed into a military satellite it "</w:t>
      </w:r>
      <w:r w:rsidRPr="00535A9C">
        <w:rPr>
          <w:rStyle w:val="StyleUnderline"/>
          <w:highlight w:val="green"/>
        </w:rPr>
        <w:t>may provoke</w:t>
      </w:r>
      <w:r w:rsidRPr="00535A9C">
        <w:rPr>
          <w:rStyle w:val="StyleUnderline"/>
        </w:rPr>
        <w:t xml:space="preserve"> political</w:t>
      </w:r>
      <w:r w:rsidRPr="00100A2B">
        <w:rPr>
          <w:rStyle w:val="StyleUnderline"/>
        </w:rPr>
        <w:t xml:space="preserve"> or even </w:t>
      </w:r>
      <w:r w:rsidRPr="00535A9C">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4754187D" w14:textId="77777777" w:rsidR="00641A8E" w:rsidRPr="00475C75" w:rsidRDefault="00641A8E" w:rsidP="00641A8E">
      <w:pPr>
        <w:pStyle w:val="ListParagraph"/>
        <w:keepNext/>
        <w:keepLines/>
        <w:numPr>
          <w:ilvl w:val="0"/>
          <w:numId w:val="12"/>
        </w:numPr>
        <w:spacing w:before="200"/>
        <w:outlineLvl w:val="3"/>
        <w:rPr>
          <w:rFonts w:eastAsia="Malgun Gothic" w:cs="Times New Roman"/>
          <w:b/>
          <w:iCs/>
          <w:sz w:val="26"/>
        </w:rPr>
      </w:pPr>
      <w:r w:rsidRPr="00475C75">
        <w:rPr>
          <w:rFonts w:eastAsia="Malgun Gothic" w:cs="Times New Roman"/>
          <w:b/>
          <w:iCs/>
          <w:sz w:val="26"/>
        </w:rPr>
        <w:t xml:space="preserve">Probability – 0.1% chance of a collision. </w:t>
      </w:r>
    </w:p>
    <w:p w14:paraId="003C58F1" w14:textId="77777777" w:rsidR="00641A8E" w:rsidRPr="00100A2B" w:rsidRDefault="00641A8E" w:rsidP="00641A8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262CCDC0" w14:textId="77777777" w:rsidR="00641A8E" w:rsidRDefault="00641A8E" w:rsidP="00641A8E">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FDDFB12" w14:textId="77777777" w:rsidR="00641A8E" w:rsidRPr="007E55D9" w:rsidRDefault="00641A8E" w:rsidP="00641A8E">
      <w:pPr>
        <w:rPr>
          <w:rFonts w:eastAsia="Calibri"/>
        </w:rPr>
      </w:pPr>
    </w:p>
    <w:p w14:paraId="21F5ABDF" w14:textId="77777777" w:rsidR="00641A8E" w:rsidRDefault="00641A8E" w:rsidP="00641A8E">
      <w:pPr>
        <w:pStyle w:val="Heading3"/>
      </w:pPr>
      <w:r>
        <w:t>1NC- Cyber security</w:t>
      </w:r>
    </w:p>
    <w:p w14:paraId="68CF44AE" w14:textId="77777777" w:rsidR="00641A8E" w:rsidRPr="008C6724" w:rsidRDefault="00641A8E" w:rsidP="00641A8E">
      <w:pPr>
        <w:pStyle w:val="Heading4"/>
      </w:pPr>
      <w:r>
        <w:t>Aff can’t solve- they still allow for appropriation means private entities can still dual-use capabilities and still have resources distributed to them</w:t>
      </w:r>
    </w:p>
    <w:p w14:paraId="728AA9AA" w14:textId="77777777" w:rsidR="00641A8E" w:rsidRPr="00596AB4" w:rsidRDefault="00641A8E" w:rsidP="00641A8E">
      <w:pPr>
        <w:pStyle w:val="Heading4"/>
        <w:rPr>
          <w:rFonts w:asciiTheme="majorHAnsi" w:hAnsiTheme="majorHAnsi" w:cstheme="majorHAnsi"/>
        </w:rPr>
      </w:pPr>
      <w:r w:rsidRPr="00596AB4">
        <w:rPr>
          <w:rFonts w:asciiTheme="majorHAnsi" w:hAnsiTheme="majorHAnsi" w:cstheme="majorHAnsi"/>
        </w:rPr>
        <w:t>No cyber grid impact – probability, current defense checks, and too difficult to coordinate</w:t>
      </w:r>
    </w:p>
    <w:p w14:paraId="4C9BD286" w14:textId="77777777" w:rsidR="00641A8E" w:rsidRPr="00596AB4" w:rsidRDefault="00641A8E" w:rsidP="00641A8E">
      <w:pPr>
        <w:rPr>
          <w:rFonts w:asciiTheme="majorHAnsi" w:hAnsiTheme="majorHAnsi" w:cstheme="majorHAnsi"/>
        </w:rPr>
      </w:pPr>
      <w:r w:rsidRPr="00596AB4">
        <w:rPr>
          <w:rStyle w:val="Style13ptBold"/>
          <w:rFonts w:asciiTheme="majorHAnsi" w:hAnsiTheme="majorHAnsi" w:cstheme="majorHAnsi"/>
        </w:rPr>
        <w:t>Gartzke 15</w:t>
      </w:r>
      <w:r w:rsidRPr="00596AB4">
        <w:rPr>
          <w:rFonts w:asciiTheme="majorHAnsi" w:hAnsiTheme="majorHAnsi" w:cstheme="majorHAnsi"/>
        </w:rPr>
        <w:t xml:space="preserve"> [Erik Gartzke is professor of political science at the University of California, San Diego. Jon R. Lindsay is assistant professor of digital media and global affairs at the Munk School of Global Affairs, University of Toronto. Weaving Tangled Webs: Offense, Defense, and Deception in Cyberspace, Security Studies, 24:316–348, 2015.]</w:t>
      </w:r>
    </w:p>
    <w:p w14:paraId="10E82A96" w14:textId="77777777" w:rsidR="00641A8E" w:rsidRPr="00641A8E" w:rsidRDefault="00641A8E" w:rsidP="00641A8E">
      <w:pPr>
        <w:rPr>
          <w:rFonts w:asciiTheme="minorHAnsi" w:hAnsiTheme="minorHAnsi" w:cstheme="minorHAnsi"/>
          <w:sz w:val="16"/>
        </w:rPr>
      </w:pPr>
      <w:r w:rsidRPr="00641A8E">
        <w:rPr>
          <w:rFonts w:asciiTheme="minorHAnsi" w:hAnsiTheme="minorHAnsi" w:cstheme="minorHAnsi"/>
          <w:sz w:val="16"/>
        </w:rPr>
        <w:t xml:space="preserve">Indeed, </w:t>
      </w:r>
      <w:r w:rsidRPr="00641A8E">
        <w:rPr>
          <w:rStyle w:val="StyleUnderline"/>
          <w:rFonts w:asciiTheme="minorHAnsi" w:hAnsiTheme="minorHAnsi" w:cstheme="minorHAnsi"/>
        </w:rPr>
        <w:t xml:space="preserve">the US </w:t>
      </w:r>
      <w:r w:rsidRPr="00641A8E">
        <w:rPr>
          <w:rStyle w:val="Emphasis"/>
          <w:rFonts w:asciiTheme="minorHAnsi" w:hAnsiTheme="minorHAnsi" w:cstheme="minorHAnsi"/>
          <w:highlight w:val="green"/>
        </w:rPr>
        <w:t>D</w:t>
      </w:r>
      <w:r w:rsidRPr="00641A8E">
        <w:rPr>
          <w:rStyle w:val="StyleUnderline"/>
          <w:rFonts w:asciiTheme="minorHAnsi" w:hAnsiTheme="minorHAnsi" w:cstheme="minorHAnsi"/>
        </w:rPr>
        <w:t xml:space="preserve">epartment </w:t>
      </w:r>
      <w:r w:rsidRPr="00641A8E">
        <w:rPr>
          <w:rStyle w:val="Emphasis"/>
          <w:rFonts w:asciiTheme="minorHAnsi" w:hAnsiTheme="minorHAnsi" w:cstheme="minorHAnsi"/>
          <w:highlight w:val="green"/>
        </w:rPr>
        <w:t>o</w:t>
      </w:r>
      <w:r w:rsidRPr="00641A8E">
        <w:rPr>
          <w:rStyle w:val="StyleUnderline"/>
          <w:rFonts w:asciiTheme="minorHAnsi" w:hAnsiTheme="minorHAnsi" w:cstheme="minorHAnsi"/>
        </w:rPr>
        <w:t xml:space="preserve">f </w:t>
      </w:r>
      <w:r w:rsidRPr="00641A8E">
        <w:rPr>
          <w:rStyle w:val="Emphasis"/>
          <w:rFonts w:asciiTheme="minorHAnsi" w:hAnsiTheme="minorHAnsi" w:cstheme="minorHAnsi"/>
          <w:highlight w:val="green"/>
        </w:rPr>
        <w:t>D</w:t>
      </w:r>
      <w:r w:rsidRPr="00641A8E">
        <w:rPr>
          <w:rStyle w:val="StyleUnderline"/>
          <w:rFonts w:asciiTheme="minorHAnsi" w:hAnsiTheme="minorHAnsi" w:cstheme="minorHAnsi"/>
        </w:rPr>
        <w:t xml:space="preserve">efense </w:t>
      </w:r>
      <w:r w:rsidRPr="00641A8E">
        <w:rPr>
          <w:rStyle w:val="StyleUnderline"/>
          <w:rFonts w:asciiTheme="minorHAnsi" w:hAnsiTheme="minorHAnsi" w:cstheme="minorHAnsi"/>
          <w:highlight w:val="green"/>
        </w:rPr>
        <w:t>gets attacked ten million times a day</w:t>
      </w:r>
      <w:r w:rsidRPr="00641A8E">
        <w:rPr>
          <w:rStyle w:val="StyleUnderline"/>
          <w:rFonts w:asciiTheme="minorHAnsi" w:hAnsiTheme="minorHAnsi" w:cstheme="minorHAnsi"/>
        </w:rPr>
        <w:t>; a US university receives a hundred thousand Chinese attacks per day</w:t>
      </w:r>
      <w:r w:rsidRPr="00641A8E">
        <w:rPr>
          <w:rFonts w:asciiTheme="minorHAnsi" w:hAnsiTheme="minorHAnsi" w:cstheme="minorHAnsi"/>
          <w:sz w:val="16"/>
        </w:rPr>
        <w:t xml:space="preserve">; and one firm measures three thousand distributed denial of service (DDoS) attacks per day worldwide.23 In reality, </w:t>
      </w:r>
      <w:r w:rsidRPr="00641A8E">
        <w:rPr>
          <w:rStyle w:val="StyleUnderline"/>
          <w:rFonts w:asciiTheme="minorHAnsi" w:hAnsiTheme="minorHAnsi" w:cstheme="minorHAnsi"/>
        </w:rPr>
        <w:t xml:space="preserve">however, </w:t>
      </w:r>
      <w:r w:rsidRPr="00641A8E">
        <w:rPr>
          <w:rStyle w:val="StyleUnderline"/>
          <w:rFonts w:asciiTheme="minorHAnsi" w:hAnsiTheme="minorHAnsi" w:cstheme="minorHAnsi"/>
          <w:highlight w:val="green"/>
        </w:rPr>
        <w:t>most</w:t>
      </w:r>
      <w:r w:rsidRPr="00641A8E">
        <w:rPr>
          <w:rStyle w:val="StyleUnderline"/>
          <w:rFonts w:asciiTheme="minorHAnsi" w:hAnsiTheme="minorHAnsi" w:cstheme="minorHAnsi"/>
        </w:rPr>
        <w:t xml:space="preserve"> of these so-called attacks </w:t>
      </w:r>
      <w:r w:rsidRPr="00641A8E">
        <w:rPr>
          <w:rStyle w:val="StyleUnderline"/>
          <w:rFonts w:asciiTheme="minorHAnsi" w:hAnsiTheme="minorHAnsi" w:cstheme="minorHAnsi"/>
          <w:highlight w:val="green"/>
        </w:rPr>
        <w:t>are just routine probes</w:t>
      </w:r>
      <w:r w:rsidRPr="00641A8E">
        <w:rPr>
          <w:rStyle w:val="StyleUnderline"/>
          <w:rFonts w:asciiTheme="minorHAnsi" w:hAnsiTheme="minorHAnsi" w:cstheme="minorHAnsi"/>
        </w:rPr>
        <w:t xml:space="preserve"> by automated networks of compromised computers </w:t>
      </w:r>
      <w:r w:rsidRPr="00641A8E">
        <w:rPr>
          <w:rFonts w:asciiTheme="minorHAnsi" w:hAnsiTheme="minorHAnsi" w:cstheme="minorHAnsi"/>
          <w:sz w:val="16"/>
        </w:rPr>
        <w:t xml:space="preserve">(botnets) </w:t>
      </w:r>
      <w:r w:rsidRPr="00641A8E">
        <w:rPr>
          <w:rStyle w:val="StyleUnderline"/>
          <w:rFonts w:asciiTheme="minorHAnsi" w:hAnsiTheme="minorHAnsi" w:cstheme="minorHAnsi"/>
        </w:rPr>
        <w:t xml:space="preserve">run </w:t>
      </w:r>
      <w:r w:rsidRPr="00641A8E">
        <w:rPr>
          <w:rStyle w:val="StyleUnderline"/>
          <w:rFonts w:asciiTheme="minorHAnsi" w:hAnsiTheme="minorHAnsi" w:cstheme="minorHAnsi"/>
          <w:highlight w:val="green"/>
        </w:rPr>
        <w:t>by</w:t>
      </w:r>
      <w:r w:rsidRPr="00641A8E">
        <w:rPr>
          <w:rStyle w:val="StyleUnderline"/>
          <w:rFonts w:asciiTheme="minorHAnsi" w:hAnsiTheme="minorHAnsi" w:cstheme="minorHAnsi"/>
        </w:rPr>
        <w:t xml:space="preserve"> profit-seeking </w:t>
      </w:r>
      <w:r w:rsidRPr="00641A8E">
        <w:rPr>
          <w:rStyle w:val="StyleUnderline"/>
          <w:rFonts w:asciiTheme="minorHAnsi" w:hAnsiTheme="minorHAnsi" w:cstheme="minorHAnsi"/>
          <w:highlight w:val="green"/>
        </w:rPr>
        <w:t>criminals or</w:t>
      </w:r>
      <w:r w:rsidRPr="00641A8E">
        <w:rPr>
          <w:rStyle w:val="StyleUnderline"/>
          <w:rFonts w:asciiTheme="minorHAnsi" w:hAnsiTheme="minorHAnsi" w:cstheme="minorHAnsi"/>
        </w:rPr>
        <w:t xml:space="preserve"> spy </w:t>
      </w:r>
      <w:r w:rsidRPr="00641A8E">
        <w:rPr>
          <w:rStyle w:val="StyleUnderline"/>
          <w:rFonts w:asciiTheme="minorHAnsi" w:hAnsiTheme="minorHAnsi" w:cstheme="minorHAnsi"/>
          <w:highlight w:val="green"/>
        </w:rPr>
        <w:t>bureaucracies</w:t>
      </w:r>
      <w:r w:rsidRPr="00641A8E">
        <w:rPr>
          <w:rStyle w:val="StyleUnderline"/>
          <w:rFonts w:asciiTheme="minorHAnsi" w:hAnsiTheme="minorHAnsi" w:cstheme="minorHAnsi"/>
        </w:rPr>
        <w:t>—</w:t>
      </w:r>
      <w:r w:rsidRPr="00641A8E">
        <w:rPr>
          <w:rStyle w:val="StyleUnderline"/>
          <w:rFonts w:asciiTheme="minorHAnsi" w:hAnsiTheme="minorHAnsi" w:cstheme="minorHAnsi"/>
          <w:highlight w:val="green"/>
        </w:rPr>
        <w:t>a far cry from terrorism or military assault</w:t>
      </w:r>
      <w:r w:rsidRPr="00641A8E">
        <w:rPr>
          <w:rFonts w:asciiTheme="minorHAnsi" w:hAnsiTheme="minorHAnsi" w:cstheme="minorHAnsi"/>
          <w:sz w:val="16"/>
        </w:rPr>
        <w:t xml:space="preserve">. </w:t>
      </w:r>
      <w:r w:rsidRPr="00641A8E">
        <w:rPr>
          <w:rStyle w:val="StyleUnderline"/>
          <w:rFonts w:asciiTheme="minorHAnsi" w:hAnsiTheme="minorHAnsi" w:cstheme="minorHAnsi"/>
        </w:rPr>
        <w:t>The most alarming scenarios of a “</w:t>
      </w:r>
      <w:r w:rsidRPr="00641A8E">
        <w:rPr>
          <w:rStyle w:val="StyleUnderline"/>
          <w:rFonts w:asciiTheme="minorHAnsi" w:hAnsiTheme="minorHAnsi" w:cstheme="minorHAnsi"/>
          <w:highlight w:val="green"/>
        </w:rPr>
        <w:t>digital Pearl Harbor</w:t>
      </w:r>
      <w:r w:rsidRPr="00641A8E">
        <w:rPr>
          <w:rStyle w:val="StyleUnderline"/>
          <w:rFonts w:asciiTheme="minorHAnsi" w:hAnsiTheme="minorHAnsi" w:cstheme="minorHAnsi"/>
        </w:rPr>
        <w:t xml:space="preserve">” or “cyber 9/11” have </w:t>
      </w:r>
      <w:r w:rsidRPr="00641A8E">
        <w:rPr>
          <w:rStyle w:val="StyleUnderline"/>
          <w:rFonts w:asciiTheme="minorHAnsi" w:hAnsiTheme="minorHAnsi" w:cstheme="minorHAnsi"/>
          <w:highlight w:val="green"/>
        </w:rPr>
        <w:t>yet to materialize</w:t>
      </w:r>
      <w:r w:rsidRPr="00641A8E">
        <w:rPr>
          <w:rStyle w:val="StyleUnderline"/>
          <w:rFonts w:asciiTheme="minorHAnsi" w:hAnsiTheme="minorHAnsi" w:cstheme="minorHAnsi"/>
        </w:rPr>
        <w:t xml:space="preserve"> </w:t>
      </w:r>
      <w:r w:rsidRPr="00641A8E">
        <w:rPr>
          <w:rStyle w:val="StyleUnderline"/>
          <w:rFonts w:asciiTheme="minorHAnsi" w:hAnsiTheme="minorHAnsi" w:cstheme="minorHAnsi"/>
          <w:highlight w:val="green"/>
        </w:rPr>
        <w:t xml:space="preserve">despite </w:t>
      </w:r>
      <w:r w:rsidRPr="00641A8E">
        <w:rPr>
          <w:rStyle w:val="Emphasis"/>
          <w:rFonts w:asciiTheme="minorHAnsi" w:hAnsiTheme="minorHAnsi" w:cstheme="minorHAnsi"/>
          <w:highlight w:val="green"/>
        </w:rPr>
        <w:t>decades of warning</w:t>
      </w:r>
      <w:r w:rsidRPr="00641A8E">
        <w:rPr>
          <w:rFonts w:asciiTheme="minorHAnsi" w:hAnsiTheme="minorHAnsi" w:cstheme="minorHAnsi"/>
          <w:sz w:val="16"/>
        </w:rPr>
        <w:t xml:space="preserve">. The </w:t>
      </w:r>
      <w:r w:rsidRPr="00641A8E">
        <w:rPr>
          <w:rStyle w:val="Emphasis"/>
          <w:rFonts w:asciiTheme="minorHAnsi" w:hAnsiTheme="minorHAnsi" w:cstheme="minorHAnsi"/>
          <w:highlight w:val="green"/>
        </w:rPr>
        <w:t>Stuxnet</w:t>
      </w:r>
      <w:r w:rsidRPr="00641A8E">
        <w:rPr>
          <w:rStyle w:val="StyleUnderline"/>
          <w:rFonts w:asciiTheme="minorHAnsi" w:hAnsiTheme="minorHAnsi" w:cstheme="minorHAnsi"/>
        </w:rPr>
        <w:t xml:space="preserve"> worm caused limited and temporary disruption of Iran’s nuclear program </w:t>
      </w:r>
      <w:r w:rsidRPr="00641A8E">
        <w:rPr>
          <w:rFonts w:asciiTheme="minorHAnsi" w:hAnsiTheme="minorHAnsi" w:cstheme="minorHAnsi"/>
          <w:sz w:val="16"/>
        </w:rPr>
        <w:t xml:space="preserve">in the late 2000s, the only known historical case of infrastructure damage via deliberate </w:t>
      </w:r>
      <w:proofErr w:type="spellStart"/>
      <w:r w:rsidRPr="00641A8E">
        <w:rPr>
          <w:rFonts w:asciiTheme="minorHAnsi" w:hAnsiTheme="minorHAnsi" w:cstheme="minorHAnsi"/>
          <w:sz w:val="16"/>
        </w:rPr>
        <w:t>cyber attack</w:t>
      </w:r>
      <w:proofErr w:type="spellEnd"/>
      <w:r w:rsidRPr="00641A8E">
        <w:rPr>
          <w:rFonts w:asciiTheme="minorHAnsi" w:hAnsiTheme="minorHAnsi" w:cstheme="minorHAnsi"/>
          <w:sz w:val="16"/>
        </w:rPr>
        <w:t xml:space="preserve">, </w:t>
      </w:r>
      <w:r w:rsidRPr="00641A8E">
        <w:rPr>
          <w:rStyle w:val="StyleUnderline"/>
          <w:rFonts w:asciiTheme="minorHAnsi" w:hAnsiTheme="minorHAnsi" w:cstheme="minorHAnsi"/>
        </w:rPr>
        <w:t xml:space="preserve">but this </w:t>
      </w:r>
      <w:r w:rsidRPr="00641A8E">
        <w:rPr>
          <w:rFonts w:asciiTheme="minorHAnsi" w:hAnsiTheme="minorHAnsi" w:cstheme="minorHAnsi"/>
          <w:sz w:val="16"/>
        </w:rPr>
        <w:t xml:space="preserve">operation </w:t>
      </w:r>
      <w:r w:rsidRPr="00641A8E">
        <w:rPr>
          <w:rStyle w:val="StyleUnderline"/>
          <w:rFonts w:asciiTheme="minorHAnsi" w:hAnsiTheme="minorHAnsi" w:cstheme="minorHAnsi"/>
        </w:rPr>
        <w:t xml:space="preserve">seems to </w:t>
      </w:r>
      <w:r w:rsidRPr="00641A8E">
        <w:rPr>
          <w:rStyle w:val="StyleUnderline"/>
          <w:rFonts w:asciiTheme="minorHAnsi" w:hAnsiTheme="minorHAnsi" w:cstheme="minorHAnsi"/>
          <w:highlight w:val="green"/>
        </w:rPr>
        <w:t>reveal more about</w:t>
      </w:r>
      <w:r w:rsidRPr="00641A8E">
        <w:rPr>
          <w:rStyle w:val="StyleUnderline"/>
          <w:rFonts w:asciiTheme="minorHAnsi" w:hAnsiTheme="minorHAnsi" w:cstheme="minorHAnsi"/>
        </w:rPr>
        <w:t xml:space="preserve"> the </w:t>
      </w:r>
      <w:r w:rsidRPr="00641A8E">
        <w:rPr>
          <w:rStyle w:val="Emphasis"/>
          <w:rFonts w:asciiTheme="minorHAnsi" w:hAnsiTheme="minorHAnsi" w:cstheme="minorHAnsi"/>
          <w:highlight w:val="green"/>
        </w:rPr>
        <w:t>strategic limitations</w:t>
      </w:r>
      <w:r w:rsidRPr="00641A8E">
        <w:rPr>
          <w:rStyle w:val="StyleUnderline"/>
          <w:rFonts w:asciiTheme="minorHAnsi" w:hAnsiTheme="minorHAnsi" w:cstheme="minorHAnsi"/>
          <w:highlight w:val="green"/>
        </w:rPr>
        <w:t xml:space="preserve"> of cyber war</w:t>
      </w:r>
      <w:r w:rsidRPr="00641A8E">
        <w:rPr>
          <w:rStyle w:val="StyleUnderline"/>
          <w:rFonts w:asciiTheme="minorHAnsi" w:hAnsiTheme="minorHAnsi" w:cstheme="minorHAnsi"/>
        </w:rPr>
        <w:t xml:space="preserve"> than its potency</w:t>
      </w:r>
      <w:r w:rsidRPr="00641A8E">
        <w:rPr>
          <w:rFonts w:asciiTheme="minorHAnsi" w:hAnsiTheme="minorHAnsi" w:cstheme="minorHAnsi"/>
          <w:sz w:val="16"/>
        </w:rPr>
        <w:t xml:space="preserve">.24 The cyber revolution should presumably provide rivals with potent new tools of influence, yet </w:t>
      </w:r>
      <w:r w:rsidRPr="00641A8E">
        <w:rPr>
          <w:rStyle w:val="StyleUnderline"/>
          <w:rFonts w:asciiTheme="minorHAnsi" w:hAnsiTheme="minorHAnsi" w:cstheme="minorHAnsi"/>
          <w:highlight w:val="green"/>
        </w:rPr>
        <w:t>actual cyber disputes</w:t>
      </w:r>
      <w:r w:rsidRPr="00641A8E">
        <w:rPr>
          <w:rStyle w:val="StyleUnderline"/>
          <w:rFonts w:asciiTheme="minorHAnsi" w:hAnsiTheme="minorHAnsi" w:cstheme="minorHAnsi"/>
        </w:rPr>
        <w:t xml:space="preserve"> from 2001 to 2011 </w:t>
      </w:r>
      <w:r w:rsidRPr="00641A8E">
        <w:rPr>
          <w:rStyle w:val="StyleUnderline"/>
          <w:rFonts w:asciiTheme="minorHAnsi" w:hAnsiTheme="minorHAnsi" w:cstheme="minorHAnsi"/>
          <w:highlight w:val="green"/>
        </w:rPr>
        <w:t xml:space="preserve">remain </w:t>
      </w:r>
      <w:r w:rsidRPr="00641A8E">
        <w:rPr>
          <w:rStyle w:val="Emphasis"/>
          <w:rFonts w:asciiTheme="minorHAnsi" w:hAnsiTheme="minorHAnsi" w:cstheme="minorHAnsi"/>
          <w:highlight w:val="green"/>
        </w:rPr>
        <w:t>restrained</w:t>
      </w:r>
      <w:r w:rsidRPr="00641A8E">
        <w:rPr>
          <w:rStyle w:val="StyleUnderline"/>
          <w:rFonts w:asciiTheme="minorHAnsi" w:hAnsiTheme="minorHAnsi" w:cstheme="minorHAnsi"/>
          <w:highlight w:val="green"/>
        </w:rPr>
        <w:t xml:space="preserve"> and </w:t>
      </w:r>
      <w:r w:rsidRPr="00641A8E">
        <w:rPr>
          <w:rStyle w:val="Emphasis"/>
          <w:rFonts w:asciiTheme="minorHAnsi" w:hAnsiTheme="minorHAnsi" w:cstheme="minorHAnsi"/>
          <w:highlight w:val="green"/>
        </w:rPr>
        <w:t>regionalized</w:t>
      </w:r>
      <w:r w:rsidRPr="00641A8E">
        <w:rPr>
          <w:rStyle w:val="StyleUnderline"/>
          <w:rFonts w:asciiTheme="minorHAnsi" w:hAnsiTheme="minorHAnsi" w:cstheme="minorHAnsi"/>
          <w:highlight w:val="green"/>
        </w:rPr>
        <w:t>,</w:t>
      </w:r>
      <w:r w:rsidRPr="00641A8E">
        <w:rPr>
          <w:rStyle w:val="StyleUnderline"/>
          <w:rFonts w:asciiTheme="minorHAnsi" w:hAnsiTheme="minorHAnsi" w:cstheme="minorHAnsi"/>
        </w:rPr>
        <w:t xml:space="preserve"> not disruptive and global</w:t>
      </w:r>
      <w:r w:rsidRPr="00641A8E">
        <w:rPr>
          <w:rFonts w:asciiTheme="minorHAnsi" w:hAnsiTheme="minorHAnsi" w:cstheme="minorHAnsi"/>
          <w:sz w:val="16"/>
        </w:rPr>
        <w:t xml:space="preserve">.25 </w:t>
      </w:r>
      <w:r w:rsidRPr="00641A8E">
        <w:rPr>
          <w:rStyle w:val="StyleUnderline"/>
          <w:rFonts w:asciiTheme="minorHAnsi" w:hAnsiTheme="minorHAnsi" w:cstheme="minorHAnsi"/>
        </w:rPr>
        <w:t>Computer espionage and nuisance cybercrime thrive</w:t>
      </w:r>
      <w:r w:rsidRPr="00641A8E">
        <w:rPr>
          <w:rFonts w:asciiTheme="minorHAnsi" w:hAnsiTheme="minorHAnsi" w:cstheme="minorHAnsi"/>
          <w:sz w:val="16"/>
        </w:rPr>
        <w:t xml:space="preserve">, to be sure, but they </w:t>
      </w:r>
      <w:r w:rsidRPr="00641A8E">
        <w:rPr>
          <w:rStyle w:val="StyleUnderline"/>
          <w:rFonts w:asciiTheme="minorHAnsi" w:hAnsiTheme="minorHAnsi" w:cstheme="minorHAnsi"/>
        </w:rPr>
        <w:t>are neither as prevalent nor as costly as they might be,</w:t>
      </w:r>
      <w:r w:rsidRPr="00641A8E">
        <w:rPr>
          <w:rFonts w:asciiTheme="minorHAnsi" w:hAnsiTheme="minorHAnsi" w:cstheme="minorHAnsi"/>
          <w:sz w:val="16"/>
        </w:rPr>
        <w:t xml:space="preserve"> leading skeptics to describe </w:t>
      </w:r>
      <w:r w:rsidRPr="00641A8E">
        <w:rPr>
          <w:rStyle w:val="StyleUnderline"/>
          <w:rFonts w:asciiTheme="minorHAnsi" w:hAnsiTheme="minorHAnsi" w:cstheme="minorHAnsi"/>
        </w:rPr>
        <w:t>US losses as “a rounding error” in a fifteen trillion dollar economy</w:t>
      </w:r>
      <w:r w:rsidRPr="00641A8E">
        <w:rPr>
          <w:rFonts w:asciiTheme="minorHAnsi" w:hAnsiTheme="minorHAnsi" w:cstheme="minorHAnsi"/>
          <w:sz w:val="16"/>
        </w:rPr>
        <w:t>.26 It is possible in</w:t>
      </w:r>
      <w:r w:rsidRPr="00641A8E">
        <w:rPr>
          <w:rStyle w:val="StyleUnderline"/>
          <w:rFonts w:asciiTheme="minorHAnsi" w:hAnsiTheme="minorHAnsi" w:cstheme="minorHAnsi"/>
        </w:rPr>
        <w:t xml:space="preserve"> </w:t>
      </w:r>
      <w:r w:rsidRPr="00641A8E">
        <w:rPr>
          <w:rFonts w:asciiTheme="minorHAnsi" w:hAnsiTheme="minorHAnsi" w:cstheme="minorHAnsi"/>
          <w:sz w:val="16"/>
        </w:rPr>
        <w:t>principle that the same tools used for computer-network exploitation may one day be leveraged for more destructive strikes. Yet even if the nontrivial operational challenges of cyber war can be overcome</w:t>
      </w:r>
      <w:r w:rsidRPr="00641A8E">
        <w:rPr>
          <w:rStyle w:val="StyleUnderline"/>
          <w:rFonts w:asciiTheme="minorHAnsi" w:hAnsiTheme="minorHAnsi" w:cstheme="minorHAnsi"/>
        </w:rPr>
        <w:t xml:space="preserve">, </w:t>
      </w:r>
      <w:r w:rsidRPr="00641A8E">
        <w:rPr>
          <w:rStyle w:val="StyleUnderline"/>
          <w:rFonts w:asciiTheme="minorHAnsi" w:hAnsiTheme="minorHAnsi" w:cstheme="minorHAnsi"/>
          <w:highlight w:val="green"/>
        </w:rPr>
        <w:t>proponents of the</w:t>
      </w:r>
      <w:r w:rsidRPr="00641A8E">
        <w:rPr>
          <w:rStyle w:val="StyleUnderline"/>
          <w:rFonts w:asciiTheme="minorHAnsi" w:hAnsiTheme="minorHAnsi" w:cstheme="minorHAnsi"/>
        </w:rPr>
        <w:t xml:space="preserve"> cyber-revolution </w:t>
      </w:r>
      <w:r w:rsidRPr="00641A8E">
        <w:rPr>
          <w:rStyle w:val="StyleUnderline"/>
          <w:rFonts w:asciiTheme="minorHAnsi" w:hAnsiTheme="minorHAnsi" w:cstheme="minorHAnsi"/>
          <w:highlight w:val="green"/>
        </w:rPr>
        <w:t>thesis have yet to articulate</w:t>
      </w:r>
      <w:r w:rsidRPr="00641A8E">
        <w:rPr>
          <w:rStyle w:val="StyleUnderline"/>
          <w:rFonts w:asciiTheme="minorHAnsi" w:hAnsiTheme="minorHAnsi" w:cstheme="minorHAnsi"/>
        </w:rPr>
        <w:t xml:space="preserve"> convincing </w:t>
      </w:r>
      <w:r w:rsidRPr="00641A8E">
        <w:rPr>
          <w:rStyle w:val="StyleUnderline"/>
          <w:rFonts w:asciiTheme="minorHAnsi" w:hAnsiTheme="minorHAnsi" w:cstheme="minorHAnsi"/>
          <w:highlight w:val="green"/>
        </w:rPr>
        <w:t>strategic motives</w:t>
      </w:r>
      <w:r w:rsidRPr="00641A8E">
        <w:rPr>
          <w:rStyle w:val="StyleUnderline"/>
          <w:rFonts w:asciiTheme="minorHAnsi" w:hAnsiTheme="minorHAnsi" w:cstheme="minorHAnsi"/>
        </w:rPr>
        <w:t xml:space="preserve"> for why a state or non-state actor might actually use cyber capabilities effectively</w:t>
      </w:r>
      <w:r w:rsidRPr="00641A8E">
        <w:rPr>
          <w:rFonts w:asciiTheme="minorHAnsi" w:hAnsiTheme="minorHAnsi" w:cstheme="minorHAnsi"/>
          <w:sz w:val="16"/>
        </w:rPr>
        <w:t xml:space="preserve">.27 A considerable shortage of evidence in the study of cyber conflict is thus a source both of concern and relief. That cyber war remains unusual is puzzling in light of the widely held belief that offense is easier than defense in cyberspace. A straightforward </w:t>
      </w:r>
      <w:r w:rsidRPr="00641A8E">
        <w:rPr>
          <w:rStyle w:val="StyleUnderline"/>
          <w:rFonts w:asciiTheme="minorHAnsi" w:hAnsiTheme="minorHAnsi" w:cstheme="minorHAnsi"/>
        </w:rPr>
        <w:t xml:space="preserve">implication of the notable scarcity of cyber war would be that, contrary to conventional wisdom, </w:t>
      </w:r>
      <w:r w:rsidRPr="00641A8E">
        <w:rPr>
          <w:rStyle w:val="StyleUnderline"/>
          <w:rFonts w:asciiTheme="minorHAnsi" w:hAnsiTheme="minorHAnsi" w:cstheme="minorHAnsi"/>
          <w:highlight w:val="green"/>
        </w:rPr>
        <w:t>cyberspace is defense dominant for some reason</w:t>
      </w:r>
      <w:r w:rsidRPr="00641A8E">
        <w:rPr>
          <w:rFonts w:asciiTheme="minorHAnsi" w:hAnsiTheme="minorHAnsi" w:cstheme="minorHAnsi"/>
          <w:sz w:val="16"/>
        </w:rPr>
        <w:t xml:space="preserve">. More carefully stated, since clearly there is much mischief online, </w:t>
      </w:r>
      <w:r w:rsidRPr="00641A8E">
        <w:rPr>
          <w:rStyle w:val="StyleUnderline"/>
          <w:rFonts w:asciiTheme="minorHAnsi" w:hAnsiTheme="minorHAnsi" w:cstheme="minorHAnsi"/>
        </w:rPr>
        <w:t>offense dominance may exist only for nuisance attacks that are rarely strategically significant, such as piracy, espionage, and “hacktivist” protest,</w:t>
      </w:r>
      <w:r w:rsidRPr="00641A8E">
        <w:rPr>
          <w:rFonts w:asciiTheme="minorHAnsi" w:hAnsiTheme="minorHAnsi" w:cstheme="minorHAnsi"/>
          <w:sz w:val="16"/>
        </w:rPr>
        <w:t xml:space="preserve"> even as the Internet is defense dominant for more harmful or complicated forms of attack. </w:t>
      </w:r>
      <w:r w:rsidRPr="00641A8E">
        <w:rPr>
          <w:rStyle w:val="StyleUnderline"/>
          <w:rFonts w:asciiTheme="minorHAnsi" w:hAnsiTheme="minorHAnsi" w:cstheme="minorHAnsi"/>
          <w:highlight w:val="green"/>
        </w:rPr>
        <w:t>Serious</w:t>
      </w:r>
      <w:r w:rsidRPr="00641A8E">
        <w:rPr>
          <w:rStyle w:val="StyleUnderline"/>
          <w:rFonts w:asciiTheme="minorHAnsi" w:hAnsiTheme="minorHAnsi" w:cstheme="minorHAnsi"/>
        </w:rPr>
        <w:t xml:space="preserve"> </w:t>
      </w:r>
      <w:proofErr w:type="spellStart"/>
      <w:r w:rsidRPr="00641A8E">
        <w:rPr>
          <w:rStyle w:val="StyleUnderline"/>
          <w:rFonts w:asciiTheme="minorHAnsi" w:hAnsiTheme="minorHAnsi" w:cstheme="minorHAnsi"/>
        </w:rPr>
        <w:t xml:space="preserve">cyber </w:t>
      </w:r>
      <w:r w:rsidRPr="00641A8E">
        <w:rPr>
          <w:rStyle w:val="StyleUnderline"/>
          <w:rFonts w:asciiTheme="minorHAnsi" w:hAnsiTheme="minorHAnsi" w:cstheme="minorHAnsi"/>
          <w:highlight w:val="green"/>
        </w:rPr>
        <w:t>attacks</w:t>
      </w:r>
      <w:proofErr w:type="spellEnd"/>
      <w:r w:rsidRPr="00641A8E">
        <w:rPr>
          <w:rFonts w:asciiTheme="minorHAnsi" w:hAnsiTheme="minorHAnsi" w:cstheme="minorHAnsi"/>
          <w:sz w:val="16"/>
        </w:rPr>
        <w:t xml:space="preserve"> against complicated infrastructure </w:t>
      </w:r>
      <w:r w:rsidRPr="00641A8E">
        <w:rPr>
          <w:rStyle w:val="StyleUnderline"/>
          <w:rFonts w:asciiTheme="minorHAnsi" w:hAnsiTheme="minorHAnsi" w:cstheme="minorHAnsi"/>
          <w:highlight w:val="green"/>
        </w:rPr>
        <w:t>require</w:t>
      </w:r>
      <w:r w:rsidRPr="00641A8E">
        <w:rPr>
          <w:rStyle w:val="StyleUnderline"/>
          <w:rFonts w:asciiTheme="minorHAnsi" w:hAnsiTheme="minorHAnsi" w:cstheme="minorHAnsi"/>
        </w:rPr>
        <w:t xml:space="preserve"> considerable intelligence </w:t>
      </w:r>
      <w:r w:rsidRPr="00641A8E">
        <w:rPr>
          <w:rStyle w:val="Emphasis"/>
          <w:rFonts w:asciiTheme="minorHAnsi" w:hAnsiTheme="minorHAnsi" w:cstheme="minorHAnsi"/>
          <w:highlight w:val="green"/>
        </w:rPr>
        <w:t>prep</w:t>
      </w:r>
      <w:r w:rsidRPr="00641A8E">
        <w:rPr>
          <w:rStyle w:val="StyleUnderline"/>
          <w:rFonts w:asciiTheme="minorHAnsi" w:hAnsiTheme="minorHAnsi" w:cstheme="minorHAnsi"/>
        </w:rPr>
        <w:t xml:space="preserve">aration, test and evaluation </w:t>
      </w:r>
      <w:r w:rsidRPr="00641A8E">
        <w:rPr>
          <w:rStyle w:val="Emphasis"/>
          <w:rFonts w:asciiTheme="minorHAnsi" w:hAnsiTheme="minorHAnsi" w:cstheme="minorHAnsi"/>
          <w:highlight w:val="green"/>
        </w:rPr>
        <w:t>infrastructure</w:t>
      </w:r>
      <w:r w:rsidRPr="00641A8E">
        <w:rPr>
          <w:rStyle w:val="StyleUnderline"/>
          <w:rFonts w:asciiTheme="minorHAnsi" w:hAnsiTheme="minorHAnsi" w:cstheme="minorHAnsi"/>
        </w:rPr>
        <w:t xml:space="preserve">, planning </w:t>
      </w:r>
      <w:r w:rsidRPr="00641A8E">
        <w:rPr>
          <w:rStyle w:val="Emphasis"/>
          <w:rFonts w:asciiTheme="minorHAnsi" w:hAnsiTheme="minorHAnsi" w:cstheme="minorHAnsi"/>
          <w:highlight w:val="green"/>
        </w:rPr>
        <w:t>capacity</w:t>
      </w:r>
      <w:r w:rsidRPr="00641A8E">
        <w:rPr>
          <w:rStyle w:val="StyleUnderline"/>
          <w:rFonts w:asciiTheme="minorHAnsi" w:hAnsiTheme="minorHAnsi" w:cstheme="minorHAnsi"/>
        </w:rPr>
        <w:t xml:space="preserve">, technical </w:t>
      </w:r>
      <w:r w:rsidRPr="00641A8E">
        <w:rPr>
          <w:rStyle w:val="Emphasis"/>
          <w:rFonts w:asciiTheme="minorHAnsi" w:hAnsiTheme="minorHAnsi" w:cstheme="minorHAnsi"/>
          <w:highlight w:val="green"/>
        </w:rPr>
        <w:t>expertise</w:t>
      </w:r>
      <w:r w:rsidRPr="00641A8E">
        <w:rPr>
          <w:rStyle w:val="StyleUnderline"/>
          <w:rFonts w:asciiTheme="minorHAnsi" w:hAnsiTheme="minorHAnsi" w:cstheme="minorHAnsi"/>
        </w:rPr>
        <w:t xml:space="preserve">, </w:t>
      </w:r>
      <w:r w:rsidRPr="00641A8E">
        <w:rPr>
          <w:rStyle w:val="StyleUnderline"/>
          <w:rFonts w:asciiTheme="minorHAnsi" w:hAnsiTheme="minorHAnsi" w:cstheme="minorHAnsi"/>
          <w:highlight w:val="green"/>
        </w:rPr>
        <w:t xml:space="preserve">and </w:t>
      </w:r>
      <w:r w:rsidRPr="00641A8E">
        <w:rPr>
          <w:rStyle w:val="Emphasis"/>
          <w:rFonts w:asciiTheme="minorHAnsi" w:hAnsiTheme="minorHAnsi" w:cstheme="minorHAnsi"/>
          <w:highlight w:val="green"/>
        </w:rPr>
        <w:t>complementary</w:t>
      </w:r>
      <w:r w:rsidRPr="00641A8E">
        <w:rPr>
          <w:rStyle w:val="StyleUnderline"/>
          <w:rFonts w:asciiTheme="minorHAnsi" w:hAnsiTheme="minorHAnsi" w:cstheme="minorHAnsi"/>
        </w:rPr>
        <w:t xml:space="preserve"> military or non-cyber intelligence </w:t>
      </w:r>
      <w:r w:rsidRPr="00641A8E">
        <w:rPr>
          <w:rStyle w:val="Emphasis"/>
          <w:rFonts w:asciiTheme="minorHAnsi" w:hAnsiTheme="minorHAnsi" w:cstheme="minorHAnsi"/>
          <w:highlight w:val="green"/>
        </w:rPr>
        <w:t>assets</w:t>
      </w:r>
      <w:r w:rsidRPr="00641A8E">
        <w:rPr>
          <w:rFonts w:asciiTheme="minorHAnsi" w:hAnsiTheme="minorHAnsi" w:cstheme="minorHAnsi"/>
          <w:sz w:val="16"/>
        </w:rPr>
        <w:t>.28 If so, it would be a categorical error to mistake the frequency of irritant activity for a more general tendency toward offense dominance across the entire cyber domain.</w:t>
      </w:r>
    </w:p>
    <w:p w14:paraId="35B6700B" w14:textId="77777777" w:rsidR="00641A8E" w:rsidRPr="00100A2B" w:rsidRDefault="00641A8E" w:rsidP="00641A8E"/>
    <w:p w14:paraId="32F52EA3" w14:textId="77777777" w:rsidR="00641A8E" w:rsidRPr="00596AB4" w:rsidRDefault="00641A8E" w:rsidP="00641A8E">
      <w:pPr>
        <w:pStyle w:val="Heading4"/>
        <w:rPr>
          <w:rFonts w:asciiTheme="majorHAnsi" w:hAnsiTheme="majorHAnsi" w:cstheme="majorHAnsi"/>
        </w:rPr>
      </w:pPr>
      <w:r w:rsidRPr="00596AB4">
        <w:rPr>
          <w:rFonts w:asciiTheme="majorHAnsi" w:hAnsiTheme="majorHAnsi" w:cstheme="majorHAnsi"/>
        </w:rPr>
        <w:t>No impact to cyber attacks</w:t>
      </w:r>
    </w:p>
    <w:p w14:paraId="030AF87D" w14:textId="77777777" w:rsidR="00641A8E" w:rsidRPr="00596AB4" w:rsidRDefault="00641A8E" w:rsidP="00641A8E">
      <w:pPr>
        <w:contextualSpacing/>
        <w:rPr>
          <w:rFonts w:asciiTheme="majorHAnsi" w:hAnsiTheme="majorHAnsi" w:cstheme="majorHAnsi"/>
        </w:rPr>
      </w:pPr>
      <w:proofErr w:type="spellStart"/>
      <w:r w:rsidRPr="00596AB4">
        <w:rPr>
          <w:rStyle w:val="Style13ptBold"/>
          <w:rFonts w:asciiTheme="majorHAnsi" w:hAnsiTheme="majorHAnsi" w:cstheme="majorHAnsi"/>
        </w:rPr>
        <w:t>Chuipka</w:t>
      </w:r>
      <w:proofErr w:type="spellEnd"/>
      <w:r w:rsidRPr="00596AB4">
        <w:rPr>
          <w:rStyle w:val="Style13ptBold"/>
          <w:rFonts w:asciiTheme="majorHAnsi" w:hAnsiTheme="majorHAnsi" w:cstheme="majorHAnsi"/>
        </w:rPr>
        <w:t xml:space="preserve"> 17</w:t>
      </w:r>
      <w:r w:rsidRPr="00596AB4">
        <w:rPr>
          <w:rFonts w:asciiTheme="majorHAnsi" w:hAnsiTheme="majorHAnsi" w:cstheme="majorHAnsi"/>
        </w:rPr>
        <w:t xml:space="preserve"> [(Adam, Junior Policy Officer at Transport Canada (the Canadian equivalent of an Assistant Secretary at the US Dept. of Transportation) and a MA in Public and International Affairs from the University of Ottawa) “The Strategies of Cyberterrorism: Is Cyberterrorism an effective means to Achieving the Goals of Terrorists?” 1/11/2017</w:t>
      </w:r>
      <w:r>
        <w:rPr>
          <w:rFonts w:asciiTheme="majorHAnsi" w:hAnsiTheme="majorHAnsi" w:cstheme="majorHAnsi"/>
        </w:rPr>
        <w:t xml:space="preserve">] </w:t>
      </w:r>
    </w:p>
    <w:p w14:paraId="56EB7BA5" w14:textId="77777777" w:rsidR="00641A8E" w:rsidRPr="00641A8E" w:rsidRDefault="00641A8E" w:rsidP="00641A8E">
      <w:pPr>
        <w:contextualSpacing/>
        <w:rPr>
          <w:rFonts w:asciiTheme="minorHAnsi" w:hAnsiTheme="minorHAnsi" w:cstheme="minorHAnsi"/>
          <w:sz w:val="16"/>
        </w:rPr>
      </w:pPr>
      <w:r w:rsidRPr="00641A8E">
        <w:rPr>
          <w:rFonts w:asciiTheme="minorHAnsi" w:hAnsiTheme="minorHAnsi" w:cstheme="minorHAnsi"/>
          <w:sz w:val="16"/>
        </w:rPr>
        <w:t xml:space="preserve">These cases illustrate that </w:t>
      </w:r>
      <w:r w:rsidRPr="00641A8E">
        <w:rPr>
          <w:rStyle w:val="StyleUnderline"/>
          <w:rFonts w:asciiTheme="minorHAnsi" w:hAnsiTheme="minorHAnsi" w:cstheme="minorHAnsi"/>
          <w:highlight w:val="green"/>
        </w:rPr>
        <w:t xml:space="preserve">the threat </w:t>
      </w:r>
      <w:r w:rsidRPr="00641A8E">
        <w:rPr>
          <w:rStyle w:val="StyleUnderline"/>
          <w:rFonts w:asciiTheme="minorHAnsi" w:hAnsiTheme="minorHAnsi" w:cstheme="minorHAnsi"/>
        </w:rPr>
        <w:t xml:space="preserve">from cyberterrorism </w:t>
      </w:r>
      <w:r w:rsidRPr="00641A8E">
        <w:rPr>
          <w:rStyle w:val="StyleUnderline"/>
          <w:rFonts w:asciiTheme="minorHAnsi" w:hAnsiTheme="minorHAnsi" w:cstheme="minorHAnsi"/>
          <w:highlight w:val="green"/>
        </w:rPr>
        <w:t>is</w:t>
      </w:r>
      <w:r w:rsidRPr="00641A8E">
        <w:rPr>
          <w:rFonts w:asciiTheme="minorHAnsi" w:hAnsiTheme="minorHAnsi" w:cstheme="minorHAnsi"/>
          <w:sz w:val="16"/>
          <w:highlight w:val="green"/>
        </w:rPr>
        <w:t xml:space="preserve"> </w:t>
      </w:r>
      <w:r w:rsidRPr="00641A8E">
        <w:rPr>
          <w:rFonts w:asciiTheme="minorHAnsi" w:hAnsiTheme="minorHAnsi" w:cstheme="minorHAnsi"/>
          <w:sz w:val="16"/>
        </w:rPr>
        <w:t xml:space="preserve">real but can be </w:t>
      </w:r>
      <w:r w:rsidRPr="00641A8E">
        <w:rPr>
          <w:rStyle w:val="Emphasis"/>
          <w:rFonts w:asciiTheme="minorHAnsi" w:hAnsiTheme="minorHAnsi" w:cstheme="minorHAnsi"/>
        </w:rPr>
        <w:t xml:space="preserve">vastly </w:t>
      </w:r>
      <w:r w:rsidRPr="00641A8E">
        <w:rPr>
          <w:rStyle w:val="Emphasis"/>
          <w:rFonts w:asciiTheme="minorHAnsi" w:hAnsiTheme="minorHAnsi" w:cstheme="minorHAnsi"/>
          <w:highlight w:val="green"/>
        </w:rPr>
        <w:t>overstated</w:t>
      </w:r>
      <w:r w:rsidRPr="00641A8E">
        <w:rPr>
          <w:rFonts w:asciiTheme="minorHAnsi" w:hAnsiTheme="minorHAnsi" w:cstheme="minorHAnsi"/>
          <w:sz w:val="16"/>
        </w:rPr>
        <w:t xml:space="preserve">. </w:t>
      </w:r>
      <w:r w:rsidRPr="00641A8E">
        <w:rPr>
          <w:rStyle w:val="StyleUnderline"/>
          <w:rFonts w:asciiTheme="minorHAnsi" w:hAnsiTheme="minorHAnsi" w:cstheme="minorHAnsi"/>
        </w:rPr>
        <w:t xml:space="preserve">Most of the damage or </w:t>
      </w:r>
      <w:r w:rsidRPr="00641A8E">
        <w:rPr>
          <w:rStyle w:val="StyleUnderline"/>
          <w:rFonts w:asciiTheme="minorHAnsi" w:hAnsiTheme="minorHAnsi" w:cstheme="minorHAnsi"/>
          <w:highlight w:val="green"/>
        </w:rPr>
        <w:t xml:space="preserve">disruption </w:t>
      </w:r>
      <w:r w:rsidRPr="00641A8E">
        <w:rPr>
          <w:rStyle w:val="StyleUnderline"/>
          <w:rFonts w:asciiTheme="minorHAnsi" w:hAnsiTheme="minorHAnsi" w:cstheme="minorHAnsi"/>
        </w:rPr>
        <w:t xml:space="preserve">caused by the cyber-attack </w:t>
      </w:r>
      <w:r w:rsidRPr="00641A8E">
        <w:rPr>
          <w:rStyle w:val="StyleUnderline"/>
          <w:rFonts w:asciiTheme="minorHAnsi" w:hAnsiTheme="minorHAnsi" w:cstheme="minorHAnsi"/>
          <w:highlight w:val="green"/>
        </w:rPr>
        <w:t xml:space="preserve">was </w:t>
      </w:r>
      <w:r w:rsidRPr="00641A8E">
        <w:rPr>
          <w:rStyle w:val="Emphasis"/>
          <w:rFonts w:asciiTheme="minorHAnsi" w:hAnsiTheme="minorHAnsi" w:cstheme="minorHAnsi"/>
        </w:rPr>
        <w:t xml:space="preserve">quickly </w:t>
      </w:r>
      <w:r w:rsidRPr="00641A8E">
        <w:rPr>
          <w:rStyle w:val="Emphasis"/>
          <w:rFonts w:asciiTheme="minorHAnsi" w:hAnsiTheme="minorHAnsi" w:cstheme="minorHAnsi"/>
          <w:highlight w:val="green"/>
        </w:rPr>
        <w:t>undone</w:t>
      </w:r>
      <w:r w:rsidRPr="00641A8E">
        <w:rPr>
          <w:rStyle w:val="StyleUnderline"/>
          <w:rFonts w:asciiTheme="minorHAnsi" w:hAnsiTheme="minorHAnsi" w:cstheme="minorHAnsi"/>
        </w:rPr>
        <w:t xml:space="preserve">, </w:t>
      </w:r>
      <w:r w:rsidRPr="00641A8E">
        <w:rPr>
          <w:rFonts w:asciiTheme="minorHAnsi" w:hAnsiTheme="minorHAnsi" w:cstheme="minorHAnsi"/>
          <w:sz w:val="16"/>
        </w:rPr>
        <w:t>therefore the potential threat could be considerable but the actual threat is significantly lower. While attrition has proven to be the only likely strategy that cyberterrorists could pursue, its overall effectiveness is unconvincing and</w:t>
      </w:r>
      <w:r w:rsidRPr="00641A8E">
        <w:rPr>
          <w:rStyle w:val="StyleUnderline"/>
          <w:rFonts w:asciiTheme="minorHAnsi" w:hAnsiTheme="minorHAnsi" w:cstheme="minorHAnsi"/>
          <w:sz w:val="16"/>
        </w:rPr>
        <w:t xml:space="preserve"> </w:t>
      </w:r>
      <w:r w:rsidRPr="00641A8E">
        <w:rPr>
          <w:rStyle w:val="Emphasis"/>
          <w:rFonts w:asciiTheme="minorHAnsi" w:hAnsiTheme="minorHAnsi" w:cstheme="minorHAnsi"/>
          <w:highlight w:val="green"/>
        </w:rPr>
        <w:t>counterterrorism measures</w:t>
      </w:r>
      <w:r w:rsidRPr="00641A8E">
        <w:rPr>
          <w:rStyle w:val="StyleUnderline"/>
          <w:rFonts w:asciiTheme="minorHAnsi" w:hAnsiTheme="minorHAnsi" w:cstheme="minorHAnsi"/>
        </w:rPr>
        <w:t xml:space="preserve"> could </w:t>
      </w:r>
      <w:r w:rsidRPr="00641A8E">
        <w:rPr>
          <w:rStyle w:val="StyleUnderline"/>
          <w:rFonts w:asciiTheme="minorHAnsi" w:hAnsiTheme="minorHAnsi" w:cstheme="minorHAnsi"/>
          <w:highlight w:val="green"/>
        </w:rPr>
        <w:t xml:space="preserve">make it </w:t>
      </w:r>
      <w:r w:rsidRPr="00641A8E">
        <w:rPr>
          <w:rStyle w:val="Emphasis"/>
          <w:rFonts w:asciiTheme="minorHAnsi" w:hAnsiTheme="minorHAnsi" w:cstheme="minorHAnsi"/>
        </w:rPr>
        <w:t xml:space="preserve">even </w:t>
      </w:r>
      <w:r w:rsidRPr="00641A8E">
        <w:rPr>
          <w:rStyle w:val="Emphasis"/>
          <w:rFonts w:asciiTheme="minorHAnsi" w:hAnsiTheme="minorHAnsi" w:cstheme="minorHAnsi"/>
          <w:highlight w:val="green"/>
        </w:rPr>
        <w:t>less effective</w:t>
      </w:r>
      <w:r w:rsidRPr="00641A8E">
        <w:rPr>
          <w:rFonts w:asciiTheme="minorHAnsi" w:hAnsiTheme="minorHAnsi" w:cstheme="minorHAnsi"/>
          <w:sz w:val="16"/>
        </w:rPr>
        <w:t xml:space="preserve">. </w:t>
      </w:r>
      <w:r w:rsidRPr="00641A8E">
        <w:rPr>
          <w:rStyle w:val="StyleUnderline"/>
          <w:rFonts w:asciiTheme="minorHAnsi" w:hAnsiTheme="minorHAnsi" w:cstheme="minorHAnsi"/>
          <w:sz w:val="16"/>
        </w:rPr>
        <w:t xml:space="preserve">First, cyberterrorism </w:t>
      </w:r>
      <w:r w:rsidRPr="00641A8E">
        <w:rPr>
          <w:rStyle w:val="StyleUnderline"/>
          <w:rFonts w:asciiTheme="minorHAnsi" w:hAnsiTheme="minorHAnsi" w:cstheme="minorHAnsi"/>
          <w:highlight w:val="green"/>
        </w:rPr>
        <w:t xml:space="preserve">attacks are </w:t>
      </w:r>
      <w:r w:rsidRPr="00641A8E">
        <w:rPr>
          <w:rStyle w:val="Emphasis"/>
          <w:rFonts w:asciiTheme="minorHAnsi" w:hAnsiTheme="minorHAnsi" w:cstheme="minorHAnsi"/>
          <w:highlight w:val="green"/>
        </w:rPr>
        <w:t>unlikely</w:t>
      </w:r>
      <w:r w:rsidRPr="00641A8E">
        <w:rPr>
          <w:rStyle w:val="StyleUnderline"/>
          <w:rFonts w:asciiTheme="minorHAnsi" w:hAnsiTheme="minorHAnsi" w:cstheme="minorHAnsi"/>
          <w:highlight w:val="green"/>
        </w:rPr>
        <w:t xml:space="preserve"> to be repeated as </w:t>
      </w:r>
      <w:r w:rsidRPr="00641A8E">
        <w:rPr>
          <w:rStyle w:val="StyleUnderline"/>
          <w:rFonts w:asciiTheme="minorHAnsi" w:hAnsiTheme="minorHAnsi" w:cstheme="minorHAnsi"/>
        </w:rPr>
        <w:t xml:space="preserve">the </w:t>
      </w:r>
      <w:r w:rsidRPr="00641A8E">
        <w:rPr>
          <w:rStyle w:val="StyleUnderline"/>
          <w:rFonts w:asciiTheme="minorHAnsi" w:hAnsiTheme="minorHAnsi" w:cstheme="minorHAnsi"/>
          <w:highlight w:val="green"/>
        </w:rPr>
        <w:t xml:space="preserve">vulnerabilities </w:t>
      </w:r>
      <w:r w:rsidRPr="00641A8E">
        <w:rPr>
          <w:rStyle w:val="StyleUnderline"/>
          <w:rFonts w:asciiTheme="minorHAnsi" w:hAnsiTheme="minorHAnsi" w:cstheme="minorHAnsi"/>
        </w:rPr>
        <w:t xml:space="preserve">from that specific attack </w:t>
      </w:r>
      <w:r w:rsidRPr="00641A8E">
        <w:rPr>
          <w:rStyle w:val="StyleUnderline"/>
          <w:rFonts w:asciiTheme="minorHAnsi" w:hAnsiTheme="minorHAnsi" w:cstheme="minorHAnsi"/>
          <w:highlight w:val="green"/>
        </w:rPr>
        <w:t xml:space="preserve">are </w:t>
      </w:r>
      <w:r w:rsidRPr="00641A8E">
        <w:rPr>
          <w:rStyle w:val="Emphasis"/>
          <w:rFonts w:asciiTheme="minorHAnsi" w:hAnsiTheme="minorHAnsi" w:cstheme="minorHAnsi"/>
          <w:highlight w:val="green"/>
        </w:rPr>
        <w:t>patched</w:t>
      </w:r>
      <w:r w:rsidRPr="00641A8E">
        <w:rPr>
          <w:rStyle w:val="StyleUnderline"/>
          <w:rFonts w:asciiTheme="minorHAnsi" w:hAnsiTheme="minorHAnsi" w:cstheme="minorHAnsi"/>
          <w:sz w:val="16"/>
        </w:rPr>
        <w:t xml:space="preserve"> up, making future threats of cyberterrorism less credible</w:t>
      </w:r>
      <w:r w:rsidRPr="00641A8E">
        <w:rPr>
          <w:rFonts w:asciiTheme="minorHAnsi" w:hAnsiTheme="minorHAnsi" w:cstheme="minorHAnsi"/>
          <w:sz w:val="16"/>
        </w:rPr>
        <w:t xml:space="preserve">. Second, if a terrorist attempts to threaten cyberterrorism, governments can immediately search for vulnerabilities and patch them, essentially making the attack fail – this may be easier said than done in most cases though warning always provides the chance to gain an advantage. In some cases you can simply go offline since an established connection is required for cyberterrorism to ultimately work. Third, Cyberterrorism is only possible because of vulnerabilities, by hardening systems and patching vulnerabilities – the chances of cyberterrorism occurring is decreased. This is one of the ongoing efforts by governments around the world. Fourth, it is also critical that </w:t>
      </w:r>
      <w:r w:rsidRPr="00641A8E">
        <w:rPr>
          <w:rStyle w:val="StyleUnderline"/>
          <w:rFonts w:asciiTheme="minorHAnsi" w:hAnsiTheme="minorHAnsi" w:cstheme="minorHAnsi"/>
          <w:highlight w:val="green"/>
        </w:rPr>
        <w:t xml:space="preserve">governments are </w:t>
      </w:r>
      <w:r w:rsidRPr="00641A8E">
        <w:rPr>
          <w:rStyle w:val="StyleUnderline"/>
          <w:rFonts w:asciiTheme="minorHAnsi" w:hAnsiTheme="minorHAnsi" w:cstheme="minorHAnsi"/>
        </w:rPr>
        <w:t xml:space="preserve">constantly </w:t>
      </w:r>
      <w:r w:rsidRPr="00641A8E">
        <w:rPr>
          <w:rStyle w:val="Emphasis"/>
          <w:rFonts w:asciiTheme="minorHAnsi" w:hAnsiTheme="minorHAnsi" w:cstheme="minorHAnsi"/>
          <w:highlight w:val="green"/>
        </w:rPr>
        <w:t>removing zero day vulnerabilities</w:t>
      </w:r>
      <w:r w:rsidRPr="00641A8E">
        <w:rPr>
          <w:rStyle w:val="StyleUnderline"/>
          <w:rFonts w:asciiTheme="minorHAnsi" w:hAnsiTheme="minorHAnsi" w:cstheme="minorHAnsi"/>
        </w:rPr>
        <w:t xml:space="preserve"> </w:t>
      </w:r>
      <w:r w:rsidRPr="00641A8E">
        <w:rPr>
          <w:rFonts w:asciiTheme="minorHAnsi" w:hAnsiTheme="minorHAnsi" w:cstheme="minorHAnsi"/>
          <w:sz w:val="16"/>
        </w:rPr>
        <w:t xml:space="preserve">from the market to prevent terrorists from obtaining them – they are key in a successful surprise cyber-attack. Fifth, </w:t>
      </w:r>
      <w:r w:rsidRPr="00641A8E">
        <w:rPr>
          <w:rFonts w:asciiTheme="minorHAnsi" w:hAnsiTheme="minorHAnsi" w:cstheme="minorHAnsi"/>
          <w:highlight w:val="green"/>
          <w:u w:val="single"/>
        </w:rPr>
        <w:t>if</w:t>
      </w:r>
      <w:r w:rsidRPr="00641A8E">
        <w:rPr>
          <w:rStyle w:val="StyleUnderline"/>
          <w:rFonts w:asciiTheme="minorHAnsi" w:hAnsiTheme="minorHAnsi" w:cstheme="minorHAnsi"/>
        </w:rPr>
        <w:t xml:space="preserve"> </w:t>
      </w:r>
      <w:r w:rsidRPr="00641A8E">
        <w:rPr>
          <w:rFonts w:asciiTheme="minorHAnsi" w:hAnsiTheme="minorHAnsi" w:cstheme="minorHAnsi"/>
          <w:sz w:val="16"/>
        </w:rPr>
        <w:t>worst comes to worst and</w:t>
      </w:r>
      <w:r w:rsidRPr="00641A8E">
        <w:rPr>
          <w:rFonts w:asciiTheme="minorHAnsi" w:hAnsiTheme="minorHAnsi" w:cstheme="minorHAnsi"/>
          <w:u w:val="single"/>
        </w:rPr>
        <w:t xml:space="preserve"> </w:t>
      </w:r>
      <w:r w:rsidRPr="00641A8E">
        <w:rPr>
          <w:rFonts w:asciiTheme="minorHAnsi" w:hAnsiTheme="minorHAnsi" w:cstheme="minorHAnsi"/>
          <w:highlight w:val="green"/>
          <w:u w:val="single"/>
        </w:rPr>
        <w:t xml:space="preserve">a </w:t>
      </w:r>
      <w:r w:rsidRPr="00641A8E">
        <w:rPr>
          <w:rFonts w:asciiTheme="minorHAnsi" w:hAnsiTheme="minorHAnsi" w:cstheme="minorHAnsi"/>
          <w:u w:val="single"/>
        </w:rPr>
        <w:t>cyber</w:t>
      </w:r>
      <w:r w:rsidRPr="00641A8E">
        <w:rPr>
          <w:rFonts w:asciiTheme="minorHAnsi" w:hAnsiTheme="minorHAnsi" w:cstheme="minorHAnsi"/>
          <w:highlight w:val="green"/>
          <w:u w:val="single"/>
        </w:rPr>
        <w:t>-attack has proven successful</w:t>
      </w:r>
      <w:r w:rsidRPr="00641A8E">
        <w:rPr>
          <w:rFonts w:asciiTheme="minorHAnsi" w:hAnsiTheme="minorHAnsi" w:cstheme="minorHAnsi"/>
          <w:u w:val="single"/>
        </w:rPr>
        <w:t xml:space="preserve">, </w:t>
      </w:r>
      <w:r w:rsidRPr="00641A8E">
        <w:rPr>
          <w:rFonts w:asciiTheme="minorHAnsi" w:hAnsiTheme="minorHAnsi" w:cstheme="minorHAnsi"/>
          <w:sz w:val="16"/>
        </w:rPr>
        <w:t>one of the most</w:t>
      </w:r>
      <w:r w:rsidRPr="00641A8E">
        <w:rPr>
          <w:rFonts w:asciiTheme="minorHAnsi" w:hAnsiTheme="minorHAnsi" w:cstheme="minorHAnsi"/>
          <w:u w:val="single"/>
        </w:rPr>
        <w:t xml:space="preserve"> </w:t>
      </w:r>
      <w:r w:rsidRPr="00641A8E">
        <w:rPr>
          <w:rFonts w:asciiTheme="minorHAnsi" w:hAnsiTheme="minorHAnsi" w:cstheme="minorHAnsi"/>
          <w:highlight w:val="green"/>
          <w:u w:val="single"/>
        </w:rPr>
        <w:t>effective strategie</w:t>
      </w:r>
      <w:r w:rsidRPr="00641A8E">
        <w:rPr>
          <w:rFonts w:asciiTheme="minorHAnsi" w:hAnsiTheme="minorHAnsi" w:cstheme="minorHAnsi"/>
          <w:sz w:val="16"/>
        </w:rPr>
        <w:t>s against cyber-terrorism is simply</w:t>
      </w:r>
      <w:r w:rsidRPr="00641A8E">
        <w:rPr>
          <w:rFonts w:asciiTheme="minorHAnsi" w:hAnsiTheme="minorHAnsi" w:cstheme="minorHAnsi"/>
          <w:u w:val="single"/>
        </w:rPr>
        <w:t xml:space="preserve"> </w:t>
      </w:r>
      <w:r w:rsidRPr="00641A8E">
        <w:rPr>
          <w:rFonts w:asciiTheme="minorHAnsi" w:hAnsiTheme="minorHAnsi" w:cstheme="minorHAnsi"/>
          <w:highlight w:val="green"/>
          <w:u w:val="single"/>
        </w:rPr>
        <w:t xml:space="preserve">denying that the event was caused </w:t>
      </w:r>
      <w:r w:rsidRPr="00641A8E">
        <w:rPr>
          <w:rFonts w:asciiTheme="minorHAnsi" w:hAnsiTheme="minorHAnsi" w:cstheme="minorHAnsi"/>
          <w:u w:val="single"/>
        </w:rPr>
        <w:t>by terrorism.</w:t>
      </w:r>
      <w:r w:rsidRPr="00641A8E">
        <w:rPr>
          <w:rFonts w:asciiTheme="minorHAnsi" w:hAnsiTheme="minorHAnsi" w:cstheme="minorHAnsi"/>
          <w:sz w:val="16"/>
        </w:rPr>
        <w:t xml:space="preserve"> Regardless of a terrorist organizations claim, if the cyber-attack is downplayed by governments as just a “glitch” in the system, it can take away the desired impact of terrorists and deter future attempts at cyberterrorism. Even if a terrorist successfully conducted a cyber-attack and claimed to be the perpetrators, cyberattacks have yet to demonstrate they can actually cause terror – an essential element for a terrorist attack to be considered a success. Given that high-level</w:t>
      </w:r>
      <w:r w:rsidRPr="00641A8E">
        <w:rPr>
          <w:rStyle w:val="StyleUnderline"/>
          <w:rFonts w:asciiTheme="minorHAnsi" w:hAnsiTheme="minorHAnsi" w:cstheme="minorHAnsi"/>
          <w:sz w:val="16"/>
        </w:rPr>
        <w:t xml:space="preserve"> </w:t>
      </w:r>
      <w:r w:rsidRPr="00641A8E">
        <w:rPr>
          <w:rStyle w:val="StyleUnderline"/>
          <w:rFonts w:asciiTheme="minorHAnsi" w:hAnsiTheme="minorHAnsi" w:cstheme="minorHAnsi"/>
          <w:highlight w:val="green"/>
        </w:rPr>
        <w:t xml:space="preserve">cyber-attacks </w:t>
      </w:r>
      <w:r w:rsidRPr="00641A8E">
        <w:rPr>
          <w:rStyle w:val="StyleUnderline"/>
          <w:rFonts w:asciiTheme="minorHAnsi" w:hAnsiTheme="minorHAnsi" w:cstheme="minorHAnsi"/>
          <w:sz w:val="16"/>
        </w:rPr>
        <w:t xml:space="preserve">capable of being violent </w:t>
      </w:r>
      <w:r w:rsidRPr="00641A8E">
        <w:rPr>
          <w:rStyle w:val="Emphasis"/>
          <w:rFonts w:asciiTheme="minorHAnsi" w:hAnsiTheme="minorHAnsi" w:cstheme="minorHAnsi"/>
          <w:highlight w:val="green"/>
        </w:rPr>
        <w:t>requires</w:t>
      </w:r>
      <w:r w:rsidRPr="00641A8E">
        <w:rPr>
          <w:rStyle w:val="StyleUnderline"/>
          <w:rFonts w:asciiTheme="minorHAnsi" w:hAnsiTheme="minorHAnsi" w:cstheme="minorHAnsi"/>
          <w:highlight w:val="green"/>
        </w:rPr>
        <w:t xml:space="preserve"> </w:t>
      </w:r>
      <w:r w:rsidRPr="00641A8E">
        <w:rPr>
          <w:rStyle w:val="Emphasis"/>
          <w:rFonts w:asciiTheme="minorHAnsi" w:hAnsiTheme="minorHAnsi" w:cstheme="minorHAnsi"/>
          <w:highlight w:val="green"/>
        </w:rPr>
        <w:t>vast resources</w:t>
      </w:r>
      <w:r w:rsidRPr="00641A8E">
        <w:rPr>
          <w:rStyle w:val="StyleUnderline"/>
          <w:rFonts w:asciiTheme="minorHAnsi" w:hAnsiTheme="minorHAnsi" w:cstheme="minorHAnsi"/>
        </w:rPr>
        <w:t xml:space="preserve">, </w:t>
      </w:r>
      <w:r w:rsidRPr="00641A8E">
        <w:rPr>
          <w:rStyle w:val="Emphasis"/>
          <w:rFonts w:asciiTheme="minorHAnsi" w:hAnsiTheme="minorHAnsi" w:cstheme="minorHAnsi"/>
          <w:highlight w:val="green"/>
        </w:rPr>
        <w:t>intelligence</w:t>
      </w:r>
      <w:r w:rsidRPr="00641A8E">
        <w:rPr>
          <w:rStyle w:val="StyleUnderline"/>
          <w:rFonts w:asciiTheme="minorHAnsi" w:hAnsiTheme="minorHAnsi" w:cstheme="minorHAnsi"/>
          <w:highlight w:val="green"/>
        </w:rPr>
        <w:t xml:space="preserve">, </w:t>
      </w:r>
      <w:r w:rsidRPr="00641A8E">
        <w:rPr>
          <w:rStyle w:val="Emphasis"/>
          <w:rFonts w:asciiTheme="minorHAnsi" w:hAnsiTheme="minorHAnsi" w:cstheme="minorHAnsi"/>
          <w:highlight w:val="green"/>
        </w:rPr>
        <w:t>skill</w:t>
      </w:r>
      <w:r w:rsidRPr="00641A8E">
        <w:rPr>
          <w:rStyle w:val="StyleUnderline"/>
          <w:rFonts w:asciiTheme="minorHAnsi" w:hAnsiTheme="minorHAnsi" w:cstheme="minorHAnsi"/>
          <w:highlight w:val="green"/>
        </w:rPr>
        <w:t xml:space="preserve">, and </w:t>
      </w:r>
      <w:r w:rsidRPr="00641A8E">
        <w:rPr>
          <w:rStyle w:val="Emphasis"/>
          <w:rFonts w:asciiTheme="minorHAnsi" w:hAnsiTheme="minorHAnsi" w:cstheme="minorHAnsi"/>
          <w:highlight w:val="green"/>
        </w:rPr>
        <w:t>time</w:t>
      </w:r>
      <w:r w:rsidRPr="00641A8E">
        <w:rPr>
          <w:rStyle w:val="StyleUnderline"/>
          <w:rFonts w:asciiTheme="minorHAnsi" w:hAnsiTheme="minorHAnsi" w:cstheme="minorHAnsi"/>
          <w:highlight w:val="green"/>
        </w:rPr>
        <w:t xml:space="preserve"> –</w:t>
      </w:r>
      <w:r w:rsidRPr="00641A8E">
        <w:rPr>
          <w:rStyle w:val="StyleUnderline"/>
          <w:rFonts w:asciiTheme="minorHAnsi" w:hAnsiTheme="minorHAnsi" w:cstheme="minorHAnsi"/>
        </w:rPr>
        <w:t xml:space="preserve"> ultimately </w:t>
      </w:r>
      <w:r w:rsidRPr="00641A8E">
        <w:rPr>
          <w:rStyle w:val="Emphasis"/>
          <w:rFonts w:asciiTheme="minorHAnsi" w:hAnsiTheme="minorHAnsi" w:cstheme="minorHAnsi"/>
          <w:highlight w:val="green"/>
        </w:rPr>
        <w:t>too much can go wrong</w:t>
      </w:r>
      <w:r w:rsidRPr="00641A8E">
        <w:rPr>
          <w:rStyle w:val="StyleUnderline"/>
          <w:rFonts w:asciiTheme="minorHAnsi" w:hAnsiTheme="minorHAnsi" w:cstheme="minorHAnsi"/>
          <w:highlight w:val="green"/>
        </w:rPr>
        <w:t xml:space="preserve"> i</w:t>
      </w:r>
      <w:r w:rsidRPr="00641A8E">
        <w:rPr>
          <w:rStyle w:val="StyleUnderline"/>
          <w:rFonts w:asciiTheme="minorHAnsi" w:hAnsiTheme="minorHAnsi" w:cstheme="minorHAnsi"/>
        </w:rPr>
        <w:t xml:space="preserve">n conducting a cyber-attack and the </w:t>
      </w:r>
      <w:r w:rsidRPr="00641A8E">
        <w:rPr>
          <w:rStyle w:val="Emphasis"/>
          <w:rFonts w:asciiTheme="minorHAnsi" w:hAnsiTheme="minorHAnsi" w:cstheme="minorHAnsi"/>
          <w:highlight w:val="green"/>
        </w:rPr>
        <w:t>costs-benefit analysis</w:t>
      </w:r>
      <w:r w:rsidRPr="00641A8E">
        <w:rPr>
          <w:rStyle w:val="StyleUnderline"/>
          <w:rFonts w:asciiTheme="minorHAnsi" w:hAnsiTheme="minorHAnsi" w:cstheme="minorHAnsi"/>
          <w:highlight w:val="green"/>
        </w:rPr>
        <w:t xml:space="preserve"> weighs </w:t>
      </w:r>
      <w:r w:rsidRPr="00641A8E">
        <w:rPr>
          <w:rStyle w:val="StyleUnderline"/>
          <w:rFonts w:asciiTheme="minorHAnsi" w:hAnsiTheme="minorHAnsi" w:cstheme="minorHAnsi"/>
        </w:rPr>
        <w:t xml:space="preserve">heavily </w:t>
      </w:r>
      <w:r w:rsidRPr="00641A8E">
        <w:rPr>
          <w:rStyle w:val="StyleUnderline"/>
          <w:rFonts w:asciiTheme="minorHAnsi" w:hAnsiTheme="minorHAnsi" w:cstheme="minorHAnsi"/>
          <w:highlight w:val="green"/>
        </w:rPr>
        <w:t>towards</w:t>
      </w:r>
      <w:r w:rsidRPr="00641A8E">
        <w:rPr>
          <w:rStyle w:val="StyleUnderline"/>
          <w:rFonts w:asciiTheme="minorHAnsi" w:hAnsiTheme="minorHAnsi" w:cstheme="minorHAnsi"/>
        </w:rPr>
        <w:t xml:space="preserve"> terrorist use of </w:t>
      </w:r>
      <w:r w:rsidRPr="00641A8E">
        <w:rPr>
          <w:rStyle w:val="StyleUnderline"/>
          <w:rFonts w:asciiTheme="minorHAnsi" w:hAnsiTheme="minorHAnsi" w:cstheme="minorHAnsi"/>
          <w:highlight w:val="green"/>
        </w:rPr>
        <w:t>kinetic weapons</w:t>
      </w:r>
      <w:r w:rsidRPr="00641A8E">
        <w:rPr>
          <w:rStyle w:val="StyleUnderline"/>
          <w:rFonts w:asciiTheme="minorHAnsi" w:hAnsiTheme="minorHAnsi" w:cstheme="minorHAnsi"/>
        </w:rPr>
        <w:t xml:space="preserve"> for the time being</w:t>
      </w:r>
      <w:r w:rsidRPr="00641A8E">
        <w:rPr>
          <w:rFonts w:asciiTheme="minorHAnsi" w:hAnsiTheme="minorHAnsi" w:cstheme="minorHAnsi"/>
          <w:sz w:val="16"/>
        </w:rPr>
        <w:t>.</w:t>
      </w:r>
    </w:p>
    <w:p w14:paraId="22F3578A" w14:textId="77777777" w:rsidR="00641A8E" w:rsidRPr="00641A8E" w:rsidRDefault="00641A8E" w:rsidP="00641A8E">
      <w:pPr>
        <w:rPr>
          <w:rFonts w:asciiTheme="minorHAnsi" w:hAnsiTheme="minorHAnsi" w:cstheme="minorHAnsi"/>
          <w:sz w:val="16"/>
        </w:rPr>
      </w:pPr>
    </w:p>
    <w:p w14:paraId="6C721781" w14:textId="77777777" w:rsidR="00641A8E" w:rsidRPr="00641A8E" w:rsidRDefault="00641A8E" w:rsidP="00641A8E">
      <w:pPr>
        <w:pStyle w:val="Heading4"/>
        <w:rPr>
          <w:rFonts w:asciiTheme="minorHAnsi" w:hAnsiTheme="minorHAnsi" w:cstheme="minorHAnsi"/>
          <w:sz w:val="16"/>
        </w:rPr>
      </w:pPr>
      <w:r w:rsidRPr="00641A8E">
        <w:rPr>
          <w:rFonts w:asciiTheme="minorHAnsi" w:hAnsiTheme="minorHAnsi" w:cstheme="minorHAnsi"/>
          <w:sz w:val="16"/>
        </w:rPr>
        <w:t>No cyber impact – their authors are hacks</w:t>
      </w:r>
    </w:p>
    <w:p w14:paraId="6FFCAFEA" w14:textId="77777777" w:rsidR="00641A8E" w:rsidRPr="00641A8E" w:rsidRDefault="00641A8E" w:rsidP="00641A8E">
      <w:pPr>
        <w:rPr>
          <w:rFonts w:asciiTheme="minorHAnsi" w:hAnsiTheme="minorHAnsi" w:cstheme="minorHAnsi"/>
          <w:sz w:val="16"/>
        </w:rPr>
      </w:pPr>
      <w:proofErr w:type="spellStart"/>
      <w:r w:rsidRPr="00641A8E">
        <w:rPr>
          <w:rStyle w:val="Style13ptBold"/>
          <w:rFonts w:asciiTheme="minorHAnsi" w:hAnsiTheme="minorHAnsi" w:cstheme="minorHAnsi"/>
          <w:sz w:val="16"/>
        </w:rPr>
        <w:t>Valeriano</w:t>
      </w:r>
      <w:proofErr w:type="spellEnd"/>
      <w:r w:rsidRPr="00641A8E">
        <w:rPr>
          <w:rStyle w:val="Style13ptBold"/>
          <w:rFonts w:asciiTheme="minorHAnsi" w:hAnsiTheme="minorHAnsi" w:cstheme="minorHAnsi"/>
          <w:sz w:val="16"/>
        </w:rPr>
        <w:t xml:space="preserve"> 15 </w:t>
      </w:r>
      <w:r w:rsidRPr="00641A8E">
        <w:rPr>
          <w:rFonts w:asciiTheme="minorHAnsi" w:hAnsiTheme="minorHAnsi" w:cstheme="minorHAnsi"/>
          <w:sz w:val="16"/>
        </w:rPr>
        <w:t xml:space="preserve">[(BRANDON VALERIANO is a Senior Lecturer in Social and Political Sciences at the University of Glasgow.) Internally cites (RYAN C. MANESS is a Visiting Fellow of Security and Resilience Studies at Northeastern University in Boston, Foreign Affairs) May 13, 2015, “The Coming </w:t>
      </w:r>
      <w:proofErr w:type="spellStart"/>
      <w:r w:rsidRPr="00641A8E">
        <w:rPr>
          <w:rFonts w:asciiTheme="minorHAnsi" w:hAnsiTheme="minorHAnsi" w:cstheme="minorHAnsi"/>
          <w:sz w:val="16"/>
        </w:rPr>
        <w:t>Cyberpeace</w:t>
      </w:r>
      <w:proofErr w:type="spellEnd"/>
      <w:r w:rsidRPr="00641A8E">
        <w:rPr>
          <w:rFonts w:asciiTheme="minorHAnsi" w:hAnsiTheme="minorHAnsi" w:cstheme="minorHAnsi"/>
          <w:sz w:val="16"/>
        </w:rPr>
        <w:t xml:space="preserve">” 5/13/2015]  </w:t>
      </w:r>
    </w:p>
    <w:p w14:paraId="4BF58E2E" w14:textId="77777777" w:rsidR="00641A8E" w:rsidRPr="00641A8E" w:rsidRDefault="00641A8E" w:rsidP="00641A8E">
      <w:pPr>
        <w:rPr>
          <w:rFonts w:asciiTheme="minorHAnsi" w:hAnsiTheme="minorHAnsi" w:cstheme="minorHAnsi"/>
          <w:sz w:val="16"/>
        </w:rPr>
      </w:pPr>
      <w:r w:rsidRPr="00641A8E">
        <w:rPr>
          <w:rFonts w:asciiTheme="minorHAnsi" w:hAnsiTheme="minorHAnsi" w:cstheme="minorHAnsi"/>
          <w:sz w:val="16"/>
        </w:rPr>
        <w:t xml:space="preserve">The era of cyberconflict is upon us; at least, </w:t>
      </w:r>
      <w:r w:rsidRPr="00641A8E">
        <w:rPr>
          <w:rStyle w:val="StyleUnderline"/>
          <w:rFonts w:asciiTheme="minorHAnsi" w:hAnsiTheme="minorHAnsi" w:cstheme="minorHAnsi"/>
        </w:rPr>
        <w:t>experts seem to accept</w:t>
      </w:r>
      <w:r w:rsidRPr="00641A8E">
        <w:rPr>
          <w:rFonts w:asciiTheme="minorHAnsi" w:hAnsiTheme="minorHAnsi" w:cstheme="minorHAnsi"/>
          <w:sz w:val="16"/>
        </w:rPr>
        <w:t xml:space="preserve"> that </w:t>
      </w:r>
      <w:r w:rsidRPr="00641A8E">
        <w:rPr>
          <w:rStyle w:val="StyleUnderline"/>
          <w:rFonts w:asciiTheme="minorHAnsi" w:hAnsiTheme="minorHAnsi" w:cstheme="minorHAnsi"/>
        </w:rPr>
        <w:t>cyberattacks are the new normal. In fact</w:t>
      </w:r>
      <w:r w:rsidRPr="00641A8E">
        <w:rPr>
          <w:rFonts w:asciiTheme="minorHAnsi" w:hAnsiTheme="minorHAnsi" w:cstheme="minorHAnsi"/>
          <w:sz w:val="16"/>
        </w:rPr>
        <w:t xml:space="preserve">, however, </w:t>
      </w:r>
      <w:r w:rsidRPr="00641A8E">
        <w:rPr>
          <w:rStyle w:val="Emphasis"/>
          <w:rFonts w:asciiTheme="minorHAnsi" w:hAnsiTheme="minorHAnsi" w:cstheme="minorHAnsi"/>
        </w:rPr>
        <w:t>evidence suggests</w:t>
      </w:r>
      <w:r w:rsidRPr="00641A8E">
        <w:rPr>
          <w:rFonts w:asciiTheme="minorHAnsi" w:hAnsiTheme="minorHAnsi" w:cstheme="minorHAnsi"/>
          <w:sz w:val="16"/>
        </w:rPr>
        <w:t xml:space="preserve"> that </w:t>
      </w:r>
      <w:r w:rsidRPr="00641A8E">
        <w:rPr>
          <w:rStyle w:val="Emphasis"/>
          <w:rFonts w:asciiTheme="minorHAnsi" w:hAnsiTheme="minorHAnsi" w:cstheme="minorHAnsi"/>
          <w:highlight w:val="green"/>
        </w:rPr>
        <w:t>cyberconflict is not as prevalent as many believe</w:t>
      </w:r>
      <w:r w:rsidRPr="00641A8E">
        <w:rPr>
          <w:rStyle w:val="Emphasis"/>
          <w:rFonts w:asciiTheme="minorHAnsi" w:hAnsiTheme="minorHAnsi" w:cstheme="minorHAnsi"/>
        </w:rPr>
        <w:t>.</w:t>
      </w:r>
      <w:r w:rsidRPr="00641A8E">
        <w:rPr>
          <w:rFonts w:asciiTheme="minorHAnsi" w:hAnsiTheme="minorHAnsi" w:cstheme="minorHAnsi"/>
          <w:sz w:val="16"/>
        </w:rPr>
        <w:t xml:space="preserve"> Likewise, </w:t>
      </w:r>
      <w:r w:rsidRPr="00641A8E">
        <w:rPr>
          <w:rStyle w:val="Emphasis"/>
          <w:rFonts w:asciiTheme="minorHAnsi" w:hAnsiTheme="minorHAnsi" w:cstheme="minorHAnsi"/>
        </w:rPr>
        <w:t xml:space="preserve">the </w:t>
      </w:r>
      <w:r w:rsidRPr="00641A8E">
        <w:rPr>
          <w:rStyle w:val="Emphasis"/>
          <w:rFonts w:asciiTheme="minorHAnsi" w:hAnsiTheme="minorHAnsi" w:cstheme="minorHAnsi"/>
          <w:highlight w:val="green"/>
        </w:rPr>
        <w:t>severity of</w:t>
      </w:r>
      <w:r w:rsidRPr="00641A8E">
        <w:rPr>
          <w:rStyle w:val="Emphasis"/>
          <w:rFonts w:asciiTheme="minorHAnsi" w:hAnsiTheme="minorHAnsi" w:cstheme="minorHAnsi"/>
        </w:rPr>
        <w:t xml:space="preserve"> individual cyber </w:t>
      </w:r>
      <w:r w:rsidRPr="00641A8E">
        <w:rPr>
          <w:rStyle w:val="Emphasis"/>
          <w:rFonts w:asciiTheme="minorHAnsi" w:hAnsiTheme="minorHAnsi" w:cstheme="minorHAnsi"/>
          <w:highlight w:val="green"/>
        </w:rPr>
        <w:t>events is not increasing</w:t>
      </w:r>
      <w:r w:rsidRPr="00641A8E">
        <w:rPr>
          <w:rFonts w:asciiTheme="minorHAnsi" w:hAnsiTheme="minorHAnsi" w:cstheme="minorHAnsi"/>
          <w:sz w:val="16"/>
        </w:rPr>
        <w:t xml:space="preserve">, </w:t>
      </w:r>
      <w:r w:rsidRPr="00641A8E">
        <w:rPr>
          <w:rStyle w:val="StyleUnderline"/>
          <w:rFonts w:asciiTheme="minorHAnsi" w:hAnsiTheme="minorHAnsi" w:cstheme="minorHAnsi"/>
        </w:rPr>
        <w:t>even if the frequency of overall attacks has risen.</w:t>
      </w:r>
      <w:r w:rsidRPr="00641A8E">
        <w:rPr>
          <w:rFonts w:asciiTheme="minorHAnsi" w:hAnsiTheme="minorHAnsi" w:cstheme="minorHAnsi"/>
          <w:sz w:val="16"/>
        </w:rPr>
        <w:t xml:space="preserve"> And </w:t>
      </w:r>
      <w:r w:rsidRPr="00641A8E">
        <w:rPr>
          <w:rStyle w:val="Emphasis"/>
          <w:rFonts w:asciiTheme="minorHAnsi" w:hAnsiTheme="minorHAnsi" w:cstheme="minorHAnsi"/>
        </w:rPr>
        <w:t xml:space="preserve">an </w:t>
      </w:r>
      <w:r w:rsidRPr="00641A8E">
        <w:rPr>
          <w:rStyle w:val="Emphasis"/>
          <w:rFonts w:asciiTheme="minorHAnsi" w:hAnsiTheme="minorHAnsi" w:cstheme="minorHAnsi"/>
          <w:highlight w:val="green"/>
        </w:rPr>
        <w:t>emerging norm against</w:t>
      </w:r>
      <w:r w:rsidRPr="00641A8E">
        <w:rPr>
          <w:rStyle w:val="Emphasis"/>
          <w:rFonts w:asciiTheme="minorHAnsi" w:hAnsiTheme="minorHAnsi" w:cstheme="minorHAnsi"/>
        </w:rPr>
        <w:t xml:space="preserve"> the </w:t>
      </w:r>
      <w:r w:rsidRPr="00641A8E">
        <w:rPr>
          <w:rStyle w:val="Emphasis"/>
          <w:rFonts w:asciiTheme="minorHAnsi" w:hAnsiTheme="minorHAnsi" w:cstheme="minorHAnsi"/>
          <w:highlight w:val="green"/>
        </w:rPr>
        <w:t xml:space="preserve">use of severe state-based </w:t>
      </w:r>
      <w:proofErr w:type="spellStart"/>
      <w:r w:rsidRPr="00641A8E">
        <w:rPr>
          <w:rStyle w:val="Emphasis"/>
          <w:rFonts w:asciiTheme="minorHAnsi" w:hAnsiTheme="minorHAnsi" w:cstheme="minorHAnsi"/>
          <w:highlight w:val="green"/>
        </w:rPr>
        <w:t>cybertactics</w:t>
      </w:r>
      <w:proofErr w:type="spellEnd"/>
      <w:r w:rsidRPr="00641A8E">
        <w:rPr>
          <w:rStyle w:val="Emphasis"/>
          <w:rFonts w:asciiTheme="minorHAnsi" w:hAnsiTheme="minorHAnsi" w:cstheme="minorHAnsi"/>
          <w:highlight w:val="green"/>
        </w:rPr>
        <w:t xml:space="preserve"> contradicts fear-mongering</w:t>
      </w:r>
      <w:r w:rsidRPr="00641A8E">
        <w:rPr>
          <w:rStyle w:val="Emphasis"/>
          <w:rFonts w:asciiTheme="minorHAnsi" w:hAnsiTheme="minorHAnsi" w:cstheme="minorHAnsi"/>
        </w:rPr>
        <w:t xml:space="preserve"> news reports </w:t>
      </w:r>
      <w:r w:rsidRPr="00641A8E">
        <w:rPr>
          <w:rStyle w:val="Emphasis"/>
          <w:rFonts w:asciiTheme="minorHAnsi" w:hAnsiTheme="minorHAnsi" w:cstheme="minorHAnsi"/>
          <w:highlight w:val="green"/>
        </w:rPr>
        <w:t>about</w:t>
      </w:r>
      <w:r w:rsidRPr="00641A8E">
        <w:rPr>
          <w:rStyle w:val="Emphasis"/>
          <w:rFonts w:asciiTheme="minorHAnsi" w:hAnsiTheme="minorHAnsi" w:cstheme="minorHAnsi"/>
        </w:rPr>
        <w:t xml:space="preserve"> a coming </w:t>
      </w:r>
      <w:proofErr w:type="spellStart"/>
      <w:r w:rsidRPr="00641A8E">
        <w:rPr>
          <w:rStyle w:val="Emphasis"/>
          <w:rFonts w:asciiTheme="minorHAnsi" w:hAnsiTheme="minorHAnsi" w:cstheme="minorHAnsi"/>
          <w:highlight w:val="green"/>
        </w:rPr>
        <w:t>cyberapocalypse</w:t>
      </w:r>
      <w:proofErr w:type="spellEnd"/>
      <w:r w:rsidRPr="00641A8E">
        <w:rPr>
          <w:rStyle w:val="Emphasis"/>
          <w:rFonts w:asciiTheme="minorHAnsi" w:hAnsiTheme="minorHAnsi" w:cstheme="minorHAnsi"/>
        </w:rPr>
        <w:t>.</w:t>
      </w:r>
      <w:r w:rsidRPr="00641A8E">
        <w:rPr>
          <w:rFonts w:asciiTheme="minorHAnsi" w:hAnsiTheme="minorHAnsi" w:cstheme="minorHAnsi"/>
          <w:sz w:val="16"/>
        </w:rPr>
        <w:t xml:space="preserve"> </w:t>
      </w:r>
      <w:r w:rsidRPr="00641A8E">
        <w:rPr>
          <w:rStyle w:val="StyleUnderline"/>
          <w:rFonts w:asciiTheme="minorHAnsi" w:hAnsiTheme="minorHAnsi" w:cstheme="minorHAnsi"/>
        </w:rPr>
        <w:t xml:space="preserve">The few isolated incidents of successful state-based </w:t>
      </w:r>
      <w:r w:rsidRPr="00641A8E">
        <w:rPr>
          <w:rStyle w:val="StyleUnderline"/>
          <w:rFonts w:asciiTheme="minorHAnsi" w:hAnsiTheme="minorHAnsi" w:cstheme="minorHAnsi"/>
          <w:highlight w:val="green"/>
        </w:rPr>
        <w:t>cyberattacks</w:t>
      </w:r>
      <w:r w:rsidRPr="00641A8E">
        <w:rPr>
          <w:rFonts w:asciiTheme="minorHAnsi" w:hAnsiTheme="minorHAnsi" w:cstheme="minorHAnsi"/>
          <w:sz w:val="16"/>
          <w:highlight w:val="green"/>
        </w:rPr>
        <w:t xml:space="preserve"> </w:t>
      </w:r>
      <w:r w:rsidRPr="00641A8E">
        <w:rPr>
          <w:rStyle w:val="Emphasis"/>
          <w:rFonts w:asciiTheme="minorHAnsi" w:hAnsiTheme="minorHAnsi" w:cstheme="minorHAnsi"/>
          <w:highlight w:val="green"/>
        </w:rPr>
        <w:t>do not a trend make</w:t>
      </w:r>
      <w:r w:rsidRPr="00641A8E">
        <w:rPr>
          <w:rStyle w:val="Emphasis"/>
          <w:rFonts w:asciiTheme="minorHAnsi" w:hAnsiTheme="minorHAnsi" w:cstheme="minorHAnsi"/>
        </w:rPr>
        <w:t xml:space="preserve">. </w:t>
      </w:r>
      <w:r w:rsidRPr="00641A8E">
        <w:rPr>
          <w:rFonts w:asciiTheme="minorHAnsi" w:hAnsiTheme="minorHAnsi" w:cstheme="minorHAnsi"/>
          <w:sz w:val="16"/>
        </w:rPr>
        <w:t>R</w:t>
      </w:r>
    </w:p>
    <w:p w14:paraId="265C6363" w14:textId="77777777" w:rsidR="00641A8E" w:rsidRPr="00641A8E" w:rsidRDefault="00641A8E" w:rsidP="00641A8E">
      <w:pPr>
        <w:rPr>
          <w:rFonts w:asciiTheme="minorHAnsi" w:hAnsiTheme="minorHAnsi" w:cstheme="minorHAnsi"/>
          <w:sz w:val="16"/>
        </w:rPr>
      </w:pPr>
    </w:p>
    <w:p w14:paraId="415D9D4A" w14:textId="77777777" w:rsidR="00641A8E" w:rsidRPr="00641A8E" w:rsidRDefault="00641A8E" w:rsidP="00641A8E">
      <w:pPr>
        <w:rPr>
          <w:rFonts w:asciiTheme="minorHAnsi" w:hAnsiTheme="minorHAnsi" w:cstheme="minorHAnsi"/>
          <w:sz w:val="16"/>
        </w:rPr>
      </w:pPr>
    </w:p>
    <w:p w14:paraId="3F67EEEF" w14:textId="77777777" w:rsidR="00641A8E" w:rsidRPr="00641A8E" w:rsidRDefault="00641A8E" w:rsidP="00641A8E">
      <w:pPr>
        <w:rPr>
          <w:rStyle w:val="Emphasis"/>
          <w:rFonts w:asciiTheme="minorHAnsi" w:hAnsiTheme="minorHAnsi" w:cstheme="minorHAnsi"/>
        </w:rPr>
      </w:pPr>
      <w:proofErr w:type="spellStart"/>
      <w:r w:rsidRPr="00641A8E">
        <w:rPr>
          <w:rFonts w:asciiTheme="minorHAnsi" w:hAnsiTheme="minorHAnsi" w:cstheme="minorHAnsi"/>
          <w:sz w:val="16"/>
        </w:rPr>
        <w:t>ather</w:t>
      </w:r>
      <w:proofErr w:type="spellEnd"/>
      <w:r w:rsidRPr="00641A8E">
        <w:rPr>
          <w:rFonts w:asciiTheme="minorHAnsi" w:hAnsiTheme="minorHAnsi" w:cstheme="minorHAnsi"/>
          <w:sz w:val="16"/>
        </w:rPr>
        <w:t xml:space="preserve">, what </w:t>
      </w:r>
      <w:r w:rsidRPr="00641A8E">
        <w:rPr>
          <w:rStyle w:val="Emphasis"/>
          <w:rFonts w:asciiTheme="minorHAnsi" w:hAnsiTheme="minorHAnsi" w:cstheme="minorHAnsi"/>
          <w:highlight w:val="green"/>
        </w:rPr>
        <w:t>we are seeing</w:t>
      </w:r>
      <w:r w:rsidRPr="00641A8E">
        <w:rPr>
          <w:rFonts w:asciiTheme="minorHAnsi" w:hAnsiTheme="minorHAnsi" w:cstheme="minorHAnsi"/>
          <w:sz w:val="16"/>
        </w:rPr>
        <w:t xml:space="preserve"> is </w:t>
      </w:r>
      <w:r w:rsidRPr="00641A8E">
        <w:rPr>
          <w:rStyle w:val="Emphasis"/>
          <w:rFonts w:asciiTheme="minorHAnsi" w:hAnsiTheme="minorHAnsi" w:cstheme="minorHAnsi"/>
          <w:highlight w:val="green"/>
        </w:rPr>
        <w:t>cyberespionage</w:t>
      </w:r>
      <w:r w:rsidRPr="00641A8E">
        <w:rPr>
          <w:rStyle w:val="Emphasis"/>
          <w:rFonts w:asciiTheme="minorHAnsi" w:hAnsiTheme="minorHAnsi" w:cstheme="minorHAnsi"/>
        </w:rPr>
        <w:t xml:space="preserve"> and probes, </w:t>
      </w:r>
      <w:r w:rsidRPr="00641A8E">
        <w:rPr>
          <w:rStyle w:val="Emphasis"/>
          <w:rFonts w:asciiTheme="minorHAnsi" w:hAnsiTheme="minorHAnsi" w:cstheme="minorHAnsi"/>
          <w:highlight w:val="green"/>
        </w:rPr>
        <w:t>not</w:t>
      </w:r>
      <w:r w:rsidRPr="00641A8E">
        <w:rPr>
          <w:rStyle w:val="Emphasis"/>
          <w:rFonts w:asciiTheme="minorHAnsi" w:hAnsiTheme="minorHAnsi" w:cstheme="minorHAnsi"/>
        </w:rPr>
        <w:t xml:space="preserve"> </w:t>
      </w:r>
      <w:r w:rsidRPr="00641A8E">
        <w:rPr>
          <w:rStyle w:val="Emphasis"/>
          <w:rFonts w:asciiTheme="minorHAnsi" w:hAnsiTheme="minorHAnsi" w:cstheme="minorHAnsi"/>
          <w:highlight w:val="green"/>
        </w:rPr>
        <w:t>cyberwarfare</w:t>
      </w:r>
      <w:r w:rsidRPr="00641A8E">
        <w:rPr>
          <w:rStyle w:val="Emphasis"/>
          <w:rFonts w:asciiTheme="minorHAnsi" w:hAnsiTheme="minorHAnsi" w:cstheme="minorHAnsi"/>
        </w:rPr>
        <w:t>.</w:t>
      </w:r>
      <w:r w:rsidRPr="00641A8E">
        <w:rPr>
          <w:rFonts w:asciiTheme="minorHAnsi" w:hAnsiTheme="minorHAnsi" w:cstheme="minorHAnsi"/>
          <w:sz w:val="16"/>
        </w:rPr>
        <w:t xml:space="preserve"> Meanwhile, </w:t>
      </w:r>
      <w:r w:rsidRPr="00641A8E">
        <w:rPr>
          <w:rStyle w:val="Emphasis"/>
          <w:rFonts w:asciiTheme="minorHAnsi" w:hAnsiTheme="minorHAnsi" w:cstheme="minorHAnsi"/>
        </w:rPr>
        <w:t xml:space="preserve">the </w:t>
      </w:r>
      <w:r w:rsidRPr="00641A8E">
        <w:rPr>
          <w:rStyle w:val="Emphasis"/>
          <w:rFonts w:asciiTheme="minorHAnsi" w:hAnsiTheme="minorHAnsi" w:cstheme="minorHAnsi"/>
          <w:highlight w:val="green"/>
        </w:rPr>
        <w:t>international consensus has stabilized around</w:t>
      </w:r>
      <w:r w:rsidRPr="00641A8E">
        <w:rPr>
          <w:rFonts w:asciiTheme="minorHAnsi" w:hAnsiTheme="minorHAnsi" w:cstheme="minorHAnsi"/>
          <w:sz w:val="16"/>
        </w:rPr>
        <w:t xml:space="preserve"> a number of </w:t>
      </w:r>
      <w:r w:rsidRPr="00641A8E">
        <w:rPr>
          <w:rStyle w:val="Emphasis"/>
          <w:rFonts w:asciiTheme="minorHAnsi" w:hAnsiTheme="minorHAnsi" w:cstheme="minorHAnsi"/>
          <w:highlight w:val="green"/>
        </w:rPr>
        <w:t>limited</w:t>
      </w:r>
      <w:r w:rsidRPr="00641A8E">
        <w:rPr>
          <w:rStyle w:val="Emphasis"/>
          <w:rFonts w:asciiTheme="minorHAnsi" w:hAnsiTheme="minorHAnsi" w:cstheme="minorHAnsi"/>
        </w:rPr>
        <w:t xml:space="preserve"> acceptable </w:t>
      </w:r>
      <w:r w:rsidRPr="00641A8E">
        <w:rPr>
          <w:rStyle w:val="Emphasis"/>
          <w:rFonts w:asciiTheme="minorHAnsi" w:hAnsiTheme="minorHAnsi" w:cstheme="minorHAnsi"/>
          <w:highlight w:val="green"/>
        </w:rPr>
        <w:t>uses of</w:t>
      </w:r>
      <w:r w:rsidRPr="00641A8E">
        <w:rPr>
          <w:rStyle w:val="Emphasis"/>
          <w:rFonts w:asciiTheme="minorHAnsi" w:hAnsiTheme="minorHAnsi" w:cstheme="minorHAnsi"/>
        </w:rPr>
        <w:t xml:space="preserve"> </w:t>
      </w:r>
      <w:r w:rsidRPr="00641A8E">
        <w:rPr>
          <w:rStyle w:val="Emphasis"/>
          <w:rFonts w:asciiTheme="minorHAnsi" w:hAnsiTheme="minorHAnsi" w:cstheme="minorHAnsi"/>
          <w:highlight w:val="green"/>
        </w:rPr>
        <w:t>cybertechnology</w:t>
      </w:r>
      <w:r w:rsidRPr="00641A8E">
        <w:rPr>
          <w:rStyle w:val="Emphasis"/>
          <w:rFonts w:asciiTheme="minorHAnsi" w:hAnsiTheme="minorHAnsi" w:cstheme="minorHAnsi"/>
        </w:rPr>
        <w:t>—</w:t>
      </w:r>
    </w:p>
    <w:p w14:paraId="11461281" w14:textId="77777777" w:rsidR="00641A8E" w:rsidRPr="00641A8E" w:rsidRDefault="00641A8E" w:rsidP="00641A8E">
      <w:pPr>
        <w:rPr>
          <w:rStyle w:val="Emphasis"/>
          <w:rFonts w:asciiTheme="minorHAnsi" w:hAnsiTheme="minorHAnsi" w:cstheme="minorHAnsi"/>
        </w:rPr>
      </w:pPr>
      <w:r w:rsidRPr="00641A8E">
        <w:rPr>
          <w:rStyle w:val="Emphasis"/>
          <w:rFonts w:asciiTheme="minorHAnsi" w:hAnsiTheme="minorHAnsi" w:cstheme="minorHAnsi"/>
        </w:rPr>
        <w:t>one that prohibits any dangerous use of force.</w:t>
      </w:r>
    </w:p>
    <w:p w14:paraId="4840A3DF" w14:textId="77777777" w:rsidR="00641A8E" w:rsidRPr="00641A8E" w:rsidRDefault="00641A8E" w:rsidP="00641A8E">
      <w:pPr>
        <w:rPr>
          <w:rStyle w:val="StyleUnderline"/>
          <w:rFonts w:asciiTheme="minorHAnsi" w:hAnsiTheme="minorHAnsi" w:cstheme="minorHAnsi"/>
        </w:rPr>
      </w:pPr>
      <w:r w:rsidRPr="00641A8E">
        <w:rPr>
          <w:rStyle w:val="StyleUnderline"/>
          <w:rFonts w:asciiTheme="minorHAnsi" w:hAnsiTheme="minorHAnsi" w:cstheme="minorHAnsi"/>
        </w:rPr>
        <w:t>Despite fears of a boom in cyberwarfare</w:t>
      </w:r>
      <w:r w:rsidRPr="00641A8E">
        <w:rPr>
          <w:rFonts w:asciiTheme="minorHAnsi" w:hAnsiTheme="minorHAnsi" w:cstheme="minorHAnsi"/>
          <w:sz w:val="16"/>
        </w:rPr>
        <w:t xml:space="preserve">, </w:t>
      </w:r>
      <w:r w:rsidRPr="00641A8E">
        <w:rPr>
          <w:rStyle w:val="Emphasis"/>
          <w:rFonts w:asciiTheme="minorHAnsi" w:hAnsiTheme="minorHAnsi" w:cstheme="minorHAnsi"/>
        </w:rPr>
        <w:t>there have been no major or dangerous hacks between countries.</w:t>
      </w:r>
      <w:r w:rsidRPr="00641A8E">
        <w:rPr>
          <w:rFonts w:asciiTheme="minorHAnsi" w:hAnsiTheme="minorHAnsi" w:cstheme="minorHAnsi"/>
          <w:sz w:val="16"/>
        </w:rPr>
        <w:t xml:space="preserve"> The closest any states have come to such events occurred when Russia attacked Georgian news outlets and websites in 2008; when Russian forces shut down banking, government, and news websites in Estonia in 2007; when Iran attacked the Saudi Arabian oil firm Saudi Aramco with the </w:t>
      </w:r>
      <w:proofErr w:type="spellStart"/>
      <w:r w:rsidRPr="00641A8E">
        <w:rPr>
          <w:rFonts w:asciiTheme="minorHAnsi" w:hAnsiTheme="minorHAnsi" w:cstheme="minorHAnsi"/>
          <w:sz w:val="16"/>
        </w:rPr>
        <w:t>Shamoon</w:t>
      </w:r>
      <w:proofErr w:type="spellEnd"/>
      <w:r w:rsidRPr="00641A8E">
        <w:rPr>
          <w:rFonts w:asciiTheme="minorHAnsi" w:hAnsiTheme="minorHAnsi" w:cstheme="minorHAnsi"/>
          <w:sz w:val="16"/>
        </w:rPr>
        <w:t xml:space="preserve"> virus in 2012; and when the United States attempted to sabotage Iran’s nuclear power systems from 2007 to 2011 through the Stuxnet worm. </w:t>
      </w:r>
      <w:r w:rsidRPr="00641A8E">
        <w:rPr>
          <w:rStyle w:val="StyleUnderline"/>
          <w:rFonts w:asciiTheme="minorHAnsi" w:hAnsiTheme="minorHAnsi" w:cstheme="minorHAnsi"/>
        </w:rPr>
        <w:t>The attack on Sony from North Korea is just the</w:t>
      </w:r>
      <w:r w:rsidRPr="00641A8E">
        <w:rPr>
          <w:rFonts w:asciiTheme="minorHAnsi" w:hAnsiTheme="minorHAnsi" w:cstheme="minorHAnsi"/>
          <w:sz w:val="16"/>
        </w:rPr>
        <w:t xml:space="preserve"> </w:t>
      </w:r>
      <w:r w:rsidRPr="00641A8E">
        <w:rPr>
          <w:rStyle w:val="Emphasis"/>
          <w:rFonts w:asciiTheme="minorHAnsi" w:hAnsiTheme="minorHAnsi" w:cstheme="minorHAnsi"/>
        </w:rPr>
        <w:t>latest overhyped cyberattack to date</w:t>
      </w:r>
      <w:r w:rsidRPr="00641A8E">
        <w:rPr>
          <w:rFonts w:asciiTheme="minorHAnsi" w:hAnsiTheme="minorHAnsi" w:cstheme="minorHAnsi"/>
          <w:sz w:val="16"/>
        </w:rPr>
        <w:t xml:space="preserve">, as the corporate giant has recovered its lost revenues from the attack and its networks are arguably more resilient as a result. </w:t>
      </w:r>
      <w:r w:rsidRPr="00641A8E">
        <w:rPr>
          <w:rStyle w:val="StyleUnderline"/>
          <w:rFonts w:asciiTheme="minorHAnsi" w:hAnsiTheme="minorHAnsi" w:cstheme="minorHAnsi"/>
        </w:rPr>
        <w:t>Even these are more probes into vulnerabilities than full attacks.</w:t>
      </w:r>
      <w:r w:rsidRPr="00641A8E">
        <w:rPr>
          <w:rFonts w:asciiTheme="minorHAnsi" w:hAnsiTheme="minorHAnsi" w:cstheme="minorHAnsi"/>
          <w:sz w:val="16"/>
        </w:rPr>
        <w:t xml:space="preserve"> Russia’s aggressions show that </w:t>
      </w:r>
      <w:r w:rsidRPr="00641A8E">
        <w:rPr>
          <w:rStyle w:val="StyleUnderline"/>
          <w:rFonts w:asciiTheme="minorHAnsi" w:hAnsiTheme="minorHAnsi" w:cstheme="minorHAnsi"/>
          <w:highlight w:val="green"/>
        </w:rPr>
        <w:t>Moscow</w:t>
      </w:r>
      <w:r w:rsidRPr="00641A8E">
        <w:rPr>
          <w:rStyle w:val="StyleUnderline"/>
          <w:rFonts w:asciiTheme="minorHAnsi" w:hAnsiTheme="minorHAnsi" w:cstheme="minorHAnsi"/>
        </w:rPr>
        <w:t xml:space="preserve"> is willing to </w:t>
      </w:r>
      <w:r w:rsidRPr="00641A8E">
        <w:rPr>
          <w:rStyle w:val="StyleUnderline"/>
          <w:rFonts w:asciiTheme="minorHAnsi" w:hAnsiTheme="minorHAnsi" w:cstheme="minorHAnsi"/>
          <w:highlight w:val="green"/>
        </w:rPr>
        <w:t>use cyberwarfare for</w:t>
      </w:r>
      <w:r w:rsidRPr="00641A8E">
        <w:rPr>
          <w:rStyle w:val="StyleUnderline"/>
          <w:rFonts w:asciiTheme="minorHAnsi" w:hAnsiTheme="minorHAnsi" w:cstheme="minorHAnsi"/>
        </w:rPr>
        <w:t xml:space="preserve"> disruption and </w:t>
      </w:r>
      <w:r w:rsidRPr="00641A8E">
        <w:rPr>
          <w:rStyle w:val="StyleUnderline"/>
          <w:rFonts w:asciiTheme="minorHAnsi" w:hAnsiTheme="minorHAnsi" w:cstheme="minorHAnsi"/>
          <w:highlight w:val="green"/>
        </w:rPr>
        <w:t>propaganda</w:t>
      </w:r>
      <w:r w:rsidRPr="00641A8E">
        <w:rPr>
          <w:rFonts w:asciiTheme="minorHAnsi" w:hAnsiTheme="minorHAnsi" w:cstheme="minorHAnsi"/>
          <w:sz w:val="16"/>
        </w:rPr>
        <w:t xml:space="preserve">, </w:t>
      </w:r>
      <w:r w:rsidRPr="00641A8E">
        <w:rPr>
          <w:rStyle w:val="Emphasis"/>
          <w:rFonts w:asciiTheme="minorHAnsi" w:hAnsiTheme="minorHAnsi" w:cstheme="minorHAnsi"/>
        </w:rPr>
        <w:t xml:space="preserve">but </w:t>
      </w:r>
      <w:r w:rsidRPr="00641A8E">
        <w:rPr>
          <w:rStyle w:val="Emphasis"/>
          <w:rFonts w:asciiTheme="minorHAnsi" w:hAnsiTheme="minorHAnsi" w:cstheme="minorHAnsi"/>
          <w:highlight w:val="green"/>
        </w:rPr>
        <w:t>not to inflict injuries</w:t>
      </w:r>
      <w:r w:rsidRPr="00641A8E">
        <w:rPr>
          <w:rStyle w:val="Emphasis"/>
          <w:rFonts w:asciiTheme="minorHAnsi" w:hAnsiTheme="minorHAnsi" w:cstheme="minorHAnsi"/>
        </w:rPr>
        <w:t xml:space="preserve"> or lasting</w:t>
      </w:r>
      <w:r w:rsidRPr="00641A8E">
        <w:rPr>
          <w:rFonts w:asciiTheme="minorHAnsi" w:hAnsiTheme="minorHAnsi" w:cstheme="minorHAnsi"/>
          <w:sz w:val="16"/>
        </w:rPr>
        <w:t xml:space="preserve"> infrastructural </w:t>
      </w:r>
      <w:r w:rsidRPr="00641A8E">
        <w:rPr>
          <w:rStyle w:val="Emphasis"/>
          <w:rFonts w:asciiTheme="minorHAnsi" w:hAnsiTheme="minorHAnsi" w:cstheme="minorHAnsi"/>
        </w:rPr>
        <w:t>damage.</w:t>
      </w:r>
      <w:r w:rsidRPr="00641A8E">
        <w:rPr>
          <w:rFonts w:asciiTheme="minorHAnsi" w:hAnsiTheme="minorHAnsi" w:cstheme="minorHAnsi"/>
          <w:sz w:val="16"/>
        </w:rPr>
        <w:t xml:space="preserve"> The </w:t>
      </w:r>
      <w:proofErr w:type="spellStart"/>
      <w:r w:rsidRPr="00641A8E">
        <w:rPr>
          <w:rFonts w:asciiTheme="minorHAnsi" w:hAnsiTheme="minorHAnsi" w:cstheme="minorHAnsi"/>
          <w:sz w:val="16"/>
        </w:rPr>
        <w:t>Shamoon</w:t>
      </w:r>
      <w:proofErr w:type="spellEnd"/>
      <w:r w:rsidRPr="00641A8E">
        <w:rPr>
          <w:rFonts w:asciiTheme="minorHAnsi" w:hAnsiTheme="minorHAnsi" w:cstheme="minorHAnsi"/>
          <w:sz w:val="16"/>
        </w:rPr>
        <w:t xml:space="preserve"> incident allowed Iran to punish Saudi Arabia for its alliance with the United States as Tehran faced increased sanctions; the attack destroyed files on Saudi Aramco’s computer network but failed to do any lasting damage. The </w:t>
      </w:r>
      <w:r w:rsidRPr="00641A8E">
        <w:rPr>
          <w:rStyle w:val="Emphasis"/>
          <w:rFonts w:asciiTheme="minorHAnsi" w:hAnsiTheme="minorHAnsi" w:cstheme="minorHAnsi"/>
          <w:highlight w:val="green"/>
        </w:rPr>
        <w:t>Stuxnet</w:t>
      </w:r>
      <w:r w:rsidRPr="00641A8E">
        <w:rPr>
          <w:rFonts w:asciiTheme="minorHAnsi" w:hAnsiTheme="minorHAnsi" w:cstheme="minorHAnsi"/>
          <w:sz w:val="16"/>
        </w:rPr>
        <w:t xml:space="preserve"> incident also </w:t>
      </w:r>
      <w:r w:rsidRPr="00641A8E">
        <w:rPr>
          <w:rStyle w:val="Emphasis"/>
          <w:rFonts w:asciiTheme="minorHAnsi" w:hAnsiTheme="minorHAnsi" w:cstheme="minorHAnsi"/>
          <w:highlight w:val="green"/>
        </w:rPr>
        <w:t>failed to create</w:t>
      </w:r>
      <w:r w:rsidRPr="00641A8E">
        <w:rPr>
          <w:rFonts w:asciiTheme="minorHAnsi" w:hAnsiTheme="minorHAnsi" w:cstheme="minorHAnsi"/>
          <w:sz w:val="16"/>
        </w:rPr>
        <w:t xml:space="preserve"> any </w:t>
      </w:r>
      <w:r w:rsidRPr="00641A8E">
        <w:rPr>
          <w:rStyle w:val="Emphasis"/>
          <w:rFonts w:asciiTheme="minorHAnsi" w:hAnsiTheme="minorHAnsi" w:cstheme="minorHAnsi"/>
        </w:rPr>
        <w:t xml:space="preserve">lasting </w:t>
      </w:r>
      <w:r w:rsidRPr="00641A8E">
        <w:rPr>
          <w:rStyle w:val="Emphasis"/>
          <w:rFonts w:asciiTheme="minorHAnsi" w:hAnsiTheme="minorHAnsi" w:cstheme="minorHAnsi"/>
          <w:highlight w:val="green"/>
        </w:rPr>
        <w:t>damage</w:t>
      </w:r>
      <w:r w:rsidRPr="00641A8E">
        <w:rPr>
          <w:rFonts w:asciiTheme="minorHAnsi" w:hAnsiTheme="minorHAnsi" w:cstheme="minorHAnsi"/>
          <w:sz w:val="16"/>
        </w:rPr>
        <w:t xml:space="preserve">, as Tehran put more centrifuges online to compensate for virus-based losses and strengthened holes in their system. Further, these </w:t>
      </w:r>
      <w:r w:rsidRPr="00641A8E">
        <w:rPr>
          <w:rStyle w:val="StyleUnderline"/>
          <w:rFonts w:asciiTheme="minorHAnsi" w:hAnsiTheme="minorHAnsi" w:cstheme="minorHAnsi"/>
        </w:rPr>
        <w:t>supposedly successful cases of cyberattacks</w:t>
      </w:r>
      <w:r w:rsidRPr="00641A8E">
        <w:rPr>
          <w:rFonts w:asciiTheme="minorHAnsi" w:hAnsiTheme="minorHAnsi" w:cstheme="minorHAnsi"/>
          <w:sz w:val="16"/>
        </w:rPr>
        <w:t xml:space="preserve"> </w:t>
      </w:r>
      <w:r w:rsidRPr="00641A8E">
        <w:rPr>
          <w:rStyle w:val="Emphasis"/>
          <w:rFonts w:asciiTheme="minorHAnsi" w:hAnsiTheme="minorHAnsi" w:cstheme="minorHAnsi"/>
        </w:rPr>
        <w:t>are balanced by many more examples of unsuccessful ones.</w:t>
      </w:r>
      <w:r w:rsidRPr="00641A8E">
        <w:rPr>
          <w:rFonts w:asciiTheme="minorHAnsi" w:hAnsiTheme="minorHAnsi" w:cstheme="minorHAnsi"/>
          <w:sz w:val="16"/>
        </w:rPr>
        <w:t xml:space="preserve"> If the future of cyberconflict looks like today, </w:t>
      </w:r>
      <w:r w:rsidRPr="00641A8E">
        <w:rPr>
          <w:rStyle w:val="StyleUnderline"/>
          <w:rFonts w:asciiTheme="minorHAnsi" w:hAnsiTheme="minorHAnsi" w:cstheme="minorHAnsi"/>
        </w:rPr>
        <w:t>the international community must reassess the severity of the threat.</w:t>
      </w:r>
    </w:p>
    <w:p w14:paraId="72DB8703" w14:textId="77777777" w:rsidR="00641A8E" w:rsidRPr="00641A8E" w:rsidRDefault="00641A8E" w:rsidP="00641A8E">
      <w:pPr>
        <w:rPr>
          <w:rStyle w:val="Emphasis"/>
          <w:rFonts w:asciiTheme="minorHAnsi" w:hAnsiTheme="minorHAnsi" w:cstheme="minorHAnsi"/>
        </w:rPr>
      </w:pPr>
      <w:r w:rsidRPr="00641A8E">
        <w:rPr>
          <w:rStyle w:val="Emphasis"/>
          <w:rFonts w:asciiTheme="minorHAnsi" w:hAnsiTheme="minorHAnsi" w:cstheme="minorHAnsi"/>
          <w:highlight w:val="green"/>
        </w:rPr>
        <w:t>Cyberattacks have demonstrated</w:t>
      </w:r>
      <w:r w:rsidRPr="00641A8E">
        <w:rPr>
          <w:rStyle w:val="Emphasis"/>
          <w:rFonts w:asciiTheme="minorHAnsi" w:hAnsiTheme="minorHAnsi" w:cstheme="minorHAnsi"/>
        </w:rPr>
        <w:t xml:space="preserve"> themselves to be </w:t>
      </w:r>
      <w:r w:rsidRPr="00641A8E">
        <w:rPr>
          <w:rStyle w:val="Emphasis"/>
          <w:rFonts w:asciiTheme="minorHAnsi" w:hAnsiTheme="minorHAnsi" w:cstheme="minorHAnsi"/>
          <w:highlight w:val="green"/>
        </w:rPr>
        <w:t>more smoke than fire</w:t>
      </w:r>
      <w:r w:rsidRPr="00641A8E">
        <w:rPr>
          <w:rStyle w:val="Emphasis"/>
          <w:rFonts w:asciiTheme="minorHAnsi" w:hAnsiTheme="minorHAnsi" w:cstheme="minorHAnsi"/>
        </w:rPr>
        <w:t>.</w:t>
      </w:r>
      <w:r w:rsidRPr="00641A8E">
        <w:rPr>
          <w:rFonts w:asciiTheme="minorHAnsi" w:hAnsiTheme="minorHAnsi" w:cstheme="minorHAnsi"/>
          <w:sz w:val="16"/>
        </w:rPr>
        <w:t xml:space="preserve"> This is not to suggest that incidents are on the decline, however. Distributed denial-of-service attacks and infiltrations increase by the minute—every major organization is probed constantly, but only for weaknesses or new infiltration methods for potential use in the future. </w:t>
      </w:r>
      <w:r w:rsidRPr="00641A8E">
        <w:rPr>
          <w:rStyle w:val="Emphasis"/>
          <w:rFonts w:asciiTheme="minorHAnsi" w:hAnsiTheme="minorHAnsi" w:cstheme="minorHAnsi"/>
          <w:highlight w:val="green"/>
        </w:rPr>
        <w:t>Probes</w:t>
      </w:r>
      <w:r w:rsidRPr="00641A8E">
        <w:rPr>
          <w:rStyle w:val="Emphasis"/>
          <w:rFonts w:asciiTheme="minorHAnsi" w:hAnsiTheme="minorHAnsi" w:cstheme="minorHAnsi"/>
        </w:rPr>
        <w:t xml:space="preserve"> and pokes </w:t>
      </w:r>
      <w:r w:rsidRPr="00641A8E">
        <w:rPr>
          <w:rStyle w:val="Emphasis"/>
          <w:rFonts w:asciiTheme="minorHAnsi" w:hAnsiTheme="minorHAnsi" w:cstheme="minorHAnsi"/>
          <w:highlight w:val="green"/>
        </w:rPr>
        <w:t>do not destabilize states or change</w:t>
      </w:r>
      <w:r w:rsidRPr="00641A8E">
        <w:rPr>
          <w:rStyle w:val="Emphasis"/>
          <w:rFonts w:asciiTheme="minorHAnsi" w:hAnsiTheme="minorHAnsi" w:cstheme="minorHAnsi"/>
        </w:rPr>
        <w:t xml:space="preserve"> trends within </w:t>
      </w:r>
      <w:r w:rsidRPr="00641A8E">
        <w:rPr>
          <w:rStyle w:val="Emphasis"/>
          <w:rFonts w:asciiTheme="minorHAnsi" w:hAnsiTheme="minorHAnsi" w:cstheme="minorHAnsi"/>
          <w:highlight w:val="green"/>
        </w:rPr>
        <w:t>international politics.</w:t>
      </w:r>
      <w:r w:rsidRPr="00641A8E">
        <w:rPr>
          <w:rStyle w:val="Emphasis"/>
          <w:rFonts w:asciiTheme="minorHAnsi" w:hAnsiTheme="minorHAnsi" w:cstheme="minorHAnsi"/>
        </w:rPr>
        <w:t xml:space="preserve"> Even common cyber </w:t>
      </w:r>
      <w:r w:rsidRPr="00641A8E">
        <w:rPr>
          <w:rStyle w:val="Emphasis"/>
          <w:rFonts w:asciiTheme="minorHAnsi" w:hAnsiTheme="minorHAnsi" w:cstheme="minorHAnsi"/>
          <w:highlight w:val="green"/>
        </w:rPr>
        <w:t>actions have little effect on</w:t>
      </w:r>
      <w:r w:rsidRPr="00641A8E">
        <w:rPr>
          <w:rStyle w:val="Emphasis"/>
          <w:rFonts w:asciiTheme="minorHAnsi" w:hAnsiTheme="minorHAnsi" w:cstheme="minorHAnsi"/>
        </w:rPr>
        <w:t xml:space="preserve"> levels of cooperation and </w:t>
      </w:r>
      <w:r w:rsidRPr="00641A8E">
        <w:rPr>
          <w:rStyle w:val="Emphasis"/>
          <w:rFonts w:asciiTheme="minorHAnsi" w:hAnsiTheme="minorHAnsi" w:cstheme="minorHAnsi"/>
          <w:highlight w:val="green"/>
        </w:rPr>
        <w:t>conflict</w:t>
      </w:r>
      <w:r w:rsidRPr="00641A8E">
        <w:rPr>
          <w:rStyle w:val="Emphasis"/>
          <w:rFonts w:asciiTheme="minorHAnsi" w:hAnsiTheme="minorHAnsi" w:cstheme="minorHAnsi"/>
        </w:rPr>
        <w:t xml:space="preserve"> between states.</w:t>
      </w:r>
    </w:p>
    <w:p w14:paraId="6AD77898" w14:textId="77777777" w:rsidR="00641A8E" w:rsidRPr="00641A8E" w:rsidRDefault="00641A8E" w:rsidP="00641A8E">
      <w:pPr>
        <w:rPr>
          <w:rFonts w:asciiTheme="minorHAnsi" w:hAnsiTheme="minorHAnsi" w:cstheme="minorHAnsi"/>
          <w:sz w:val="16"/>
        </w:rPr>
      </w:pPr>
      <w:r w:rsidRPr="00641A8E">
        <w:rPr>
          <w:rFonts w:asciiTheme="minorHAnsi" w:hAnsiTheme="minorHAnsi" w:cstheme="minorHAnsi"/>
          <w:sz w:val="16"/>
        </w:rPr>
        <w:t>NORMCORE IS HERE TO STAY</w:t>
      </w:r>
    </w:p>
    <w:p w14:paraId="673A5ED2" w14:textId="77777777" w:rsidR="00641A8E" w:rsidRPr="00641A8E" w:rsidRDefault="00641A8E" w:rsidP="00641A8E">
      <w:pPr>
        <w:rPr>
          <w:rFonts w:asciiTheme="minorHAnsi" w:hAnsiTheme="minorHAnsi" w:cstheme="minorHAnsi"/>
          <w:sz w:val="16"/>
        </w:rPr>
      </w:pPr>
      <w:r w:rsidRPr="00641A8E">
        <w:rPr>
          <w:rStyle w:val="Emphasis"/>
          <w:rFonts w:asciiTheme="minorHAnsi" w:hAnsiTheme="minorHAnsi" w:cstheme="minorHAnsi"/>
        </w:rPr>
        <w:t xml:space="preserve">A protocol of </w:t>
      </w:r>
      <w:r w:rsidRPr="00641A8E">
        <w:rPr>
          <w:rStyle w:val="Emphasis"/>
          <w:rFonts w:asciiTheme="minorHAnsi" w:hAnsiTheme="minorHAnsi" w:cstheme="minorHAnsi"/>
          <w:highlight w:val="green"/>
        </w:rPr>
        <w:t>restraint has emerged</w:t>
      </w:r>
      <w:r w:rsidRPr="00641A8E">
        <w:rPr>
          <w:rStyle w:val="Emphasis"/>
          <w:rFonts w:asciiTheme="minorHAnsi" w:hAnsiTheme="minorHAnsi" w:cstheme="minorHAnsi"/>
        </w:rPr>
        <w:t xml:space="preserve"> as the volume of cyberattacks has increased.</w:t>
      </w:r>
      <w:r w:rsidRPr="00641A8E">
        <w:rPr>
          <w:rFonts w:asciiTheme="minorHAnsi" w:hAnsiTheme="minorHAnsi" w:cstheme="minorHAnsi"/>
          <w:sz w:val="16"/>
        </w:rPr>
        <w:t xml:space="preserve"> </w:t>
      </w:r>
      <w:r w:rsidRPr="00641A8E">
        <w:rPr>
          <w:rStyle w:val="StyleUnderline"/>
          <w:rFonts w:asciiTheme="minorHAnsi" w:hAnsiTheme="minorHAnsi" w:cstheme="minorHAnsi"/>
        </w:rPr>
        <w:t>State-based cyberattacks are expected, and in some cases tolerated, as long as they do not rise to the level of total offensive operations</w:t>
      </w:r>
      <w:r w:rsidRPr="00641A8E">
        <w:rPr>
          <w:rFonts w:asciiTheme="minorHAnsi" w:hAnsiTheme="minorHAnsi" w:cstheme="minorHAnsi"/>
          <w:sz w:val="16"/>
        </w:rPr>
        <w:t>—</w:t>
      </w:r>
      <w:r w:rsidRPr="00641A8E">
        <w:rPr>
          <w:rStyle w:val="Emphasis"/>
          <w:rFonts w:asciiTheme="minorHAnsi" w:hAnsiTheme="minorHAnsi" w:cstheme="minorHAnsi"/>
        </w:rPr>
        <w:t xml:space="preserve">direct and </w:t>
      </w:r>
      <w:r w:rsidRPr="00641A8E">
        <w:rPr>
          <w:rStyle w:val="Emphasis"/>
          <w:rFonts w:asciiTheme="minorHAnsi" w:hAnsiTheme="minorHAnsi" w:cstheme="minorHAnsi"/>
          <w:highlight w:val="green"/>
        </w:rPr>
        <w:t>malicious incidents</w:t>
      </w:r>
      <w:r w:rsidRPr="00641A8E">
        <w:rPr>
          <w:rFonts w:asciiTheme="minorHAnsi" w:hAnsiTheme="minorHAnsi" w:cstheme="minorHAnsi"/>
          <w:sz w:val="16"/>
        </w:rPr>
        <w:t xml:space="preserve"> that could destroy infrastructure or critical facilities. These options </w:t>
      </w:r>
      <w:r w:rsidRPr="00641A8E">
        <w:rPr>
          <w:rStyle w:val="Emphasis"/>
          <w:rFonts w:asciiTheme="minorHAnsi" w:hAnsiTheme="minorHAnsi" w:cstheme="minorHAnsi"/>
          <w:highlight w:val="green"/>
        </w:rPr>
        <w:t>are</w:t>
      </w:r>
      <w:r w:rsidRPr="00641A8E">
        <w:rPr>
          <w:rFonts w:asciiTheme="minorHAnsi" w:hAnsiTheme="minorHAnsi" w:cstheme="minorHAnsi"/>
          <w:sz w:val="16"/>
        </w:rPr>
        <w:t xml:space="preserve"> apparently </w:t>
      </w:r>
      <w:r w:rsidRPr="00641A8E">
        <w:rPr>
          <w:rStyle w:val="Emphasis"/>
          <w:rFonts w:asciiTheme="minorHAnsi" w:hAnsiTheme="minorHAnsi" w:cstheme="minorHAnsi"/>
          <w:highlight w:val="green"/>
        </w:rPr>
        <w:t>off the table for states</w:t>
      </w:r>
      <w:r w:rsidRPr="00641A8E">
        <w:rPr>
          <w:rFonts w:asciiTheme="minorHAnsi" w:hAnsiTheme="minorHAnsi" w:cstheme="minorHAnsi"/>
          <w:sz w:val="16"/>
        </w:rPr>
        <w:t xml:space="preserve">, </w:t>
      </w:r>
      <w:r w:rsidRPr="00641A8E">
        <w:rPr>
          <w:rStyle w:val="StyleUnderline"/>
          <w:rFonts w:asciiTheme="minorHAnsi" w:hAnsiTheme="minorHAnsi" w:cstheme="minorHAnsi"/>
        </w:rPr>
        <w:t>since they would lead to physical confrontation, collateral damage, and economic retaliation.</w:t>
      </w:r>
    </w:p>
    <w:p w14:paraId="45548504" w14:textId="77777777" w:rsidR="00641A8E" w:rsidRPr="00641A8E" w:rsidRDefault="00641A8E" w:rsidP="00641A8E">
      <w:pPr>
        <w:rPr>
          <w:rFonts w:asciiTheme="minorHAnsi" w:hAnsiTheme="minorHAnsi" w:cstheme="minorHAnsi"/>
          <w:sz w:val="16"/>
        </w:rPr>
      </w:pPr>
      <w:r w:rsidRPr="00641A8E">
        <w:rPr>
          <w:rStyle w:val="StyleUnderline"/>
          <w:rFonts w:asciiTheme="minorHAnsi" w:hAnsiTheme="minorHAnsi" w:cstheme="minorHAnsi"/>
        </w:rPr>
        <w:t xml:space="preserve">The </w:t>
      </w:r>
      <w:r w:rsidRPr="00641A8E">
        <w:rPr>
          <w:rStyle w:val="StyleUnderline"/>
          <w:rFonts w:asciiTheme="minorHAnsi" w:hAnsiTheme="minorHAnsi" w:cstheme="minorHAnsi"/>
          <w:highlight w:val="green"/>
        </w:rPr>
        <w:t>reproducibility of cyberattacks</w:t>
      </w:r>
      <w:r w:rsidRPr="00641A8E">
        <w:rPr>
          <w:rStyle w:val="StyleUnderline"/>
          <w:rFonts w:asciiTheme="minorHAnsi" w:hAnsiTheme="minorHAnsi" w:cstheme="minorHAnsi"/>
        </w:rPr>
        <w:t xml:space="preserve"> has</w:t>
      </w:r>
      <w:r w:rsidRPr="00641A8E">
        <w:rPr>
          <w:rFonts w:asciiTheme="minorHAnsi" w:hAnsiTheme="minorHAnsi" w:cstheme="minorHAnsi"/>
          <w:sz w:val="16"/>
        </w:rPr>
        <w:t xml:space="preserve"> also </w:t>
      </w:r>
      <w:r w:rsidRPr="00641A8E">
        <w:rPr>
          <w:rStyle w:val="Emphasis"/>
          <w:rFonts w:asciiTheme="minorHAnsi" w:hAnsiTheme="minorHAnsi" w:cstheme="minorHAnsi"/>
          <w:highlight w:val="green"/>
        </w:rPr>
        <w:t>led states to exercise restraint</w:t>
      </w:r>
      <w:r w:rsidRPr="00641A8E">
        <w:rPr>
          <w:rStyle w:val="Emphasis"/>
          <w:rFonts w:asciiTheme="minorHAnsi" w:hAnsiTheme="minorHAnsi" w:cstheme="minorHAnsi"/>
        </w:rPr>
        <w:t>.</w:t>
      </w:r>
      <w:r w:rsidRPr="00641A8E">
        <w:rPr>
          <w:rFonts w:asciiTheme="minorHAnsi" w:hAnsiTheme="minorHAnsi" w:cstheme="minorHAnsi"/>
          <w:sz w:val="16"/>
        </w:rPr>
        <w:t xml:space="preserve"> </w:t>
      </w:r>
      <w:r w:rsidRPr="00641A8E">
        <w:rPr>
          <w:rStyle w:val="StyleUnderline"/>
          <w:rFonts w:asciiTheme="minorHAnsi" w:hAnsiTheme="minorHAnsi" w:cstheme="minorHAnsi"/>
        </w:rPr>
        <w:t>Enemies can replicate successful cyberweapons easily if source code and programs find their way into the wild</w:t>
      </w:r>
      <w:r w:rsidRPr="00641A8E">
        <w:rPr>
          <w:rFonts w:asciiTheme="minorHAnsi" w:hAnsiTheme="minorHAnsi" w:cstheme="minorHAnsi"/>
          <w:sz w:val="16"/>
        </w:rPr>
        <w:t xml:space="preserve"> or are reverse-engineered. </w:t>
      </w:r>
      <w:r w:rsidRPr="00641A8E">
        <w:rPr>
          <w:rStyle w:val="Emphasis"/>
          <w:rFonts w:asciiTheme="minorHAnsi" w:hAnsiTheme="minorHAnsi" w:cstheme="minorHAnsi"/>
          <w:highlight w:val="green"/>
        </w:rPr>
        <w:t>Cyberweapons are not simple to design</w:t>
      </w:r>
      <w:r w:rsidRPr="00641A8E">
        <w:rPr>
          <w:rFonts w:asciiTheme="minorHAnsi" w:hAnsiTheme="minorHAnsi" w:cstheme="minorHAnsi"/>
          <w:sz w:val="16"/>
        </w:rPr>
        <w:t xml:space="preserve">, either, </w:t>
      </w:r>
      <w:r w:rsidRPr="00641A8E">
        <w:rPr>
          <w:rStyle w:val="Emphasis"/>
          <w:rFonts w:asciiTheme="minorHAnsi" w:hAnsiTheme="minorHAnsi" w:cstheme="minorHAnsi"/>
        </w:rPr>
        <w:t xml:space="preserve">which </w:t>
      </w:r>
      <w:r w:rsidRPr="00641A8E">
        <w:rPr>
          <w:rStyle w:val="Emphasis"/>
          <w:rFonts w:asciiTheme="minorHAnsi" w:hAnsiTheme="minorHAnsi" w:cstheme="minorHAnsi"/>
          <w:highlight w:val="green"/>
        </w:rPr>
        <w:t>makes their use limited</w:t>
      </w:r>
      <w:r w:rsidRPr="00641A8E">
        <w:rPr>
          <w:rFonts w:asciiTheme="minorHAnsi" w:hAnsiTheme="minorHAnsi" w:cstheme="minorHAnsi"/>
          <w:sz w:val="16"/>
        </w:rPr>
        <w:t xml:space="preserve">: </w:t>
      </w:r>
      <w:r w:rsidRPr="00641A8E">
        <w:rPr>
          <w:rStyle w:val="StyleUnderline"/>
          <w:rFonts w:asciiTheme="minorHAnsi" w:hAnsiTheme="minorHAnsi" w:cstheme="minorHAnsi"/>
        </w:rPr>
        <w:t>Stuxnet took years of work by U.S. intel</w:t>
      </w:r>
      <w:r w:rsidRPr="00641A8E">
        <w:rPr>
          <w:rFonts w:asciiTheme="minorHAnsi" w:hAnsiTheme="minorHAnsi" w:cstheme="minorHAnsi"/>
          <w:sz w:val="16"/>
        </w:rPr>
        <w:t xml:space="preserve">ligence (with help from Israel) </w:t>
      </w:r>
      <w:r w:rsidRPr="00641A8E">
        <w:rPr>
          <w:rStyle w:val="StyleUnderline"/>
          <w:rFonts w:asciiTheme="minorHAnsi" w:hAnsiTheme="minorHAnsi" w:cstheme="minorHAnsi"/>
        </w:rPr>
        <w:t>and cost hundreds of millions of dollars</w:t>
      </w:r>
      <w:r w:rsidRPr="00641A8E">
        <w:rPr>
          <w:rFonts w:asciiTheme="minorHAnsi" w:hAnsiTheme="minorHAnsi" w:cstheme="minorHAnsi"/>
          <w:sz w:val="16"/>
        </w:rPr>
        <w:t>—</w:t>
      </w:r>
      <w:r w:rsidRPr="00641A8E">
        <w:rPr>
          <w:rStyle w:val="Emphasis"/>
          <w:rFonts w:asciiTheme="minorHAnsi" w:hAnsiTheme="minorHAnsi" w:cstheme="minorHAnsi"/>
        </w:rPr>
        <w:t>and it still failed.</w:t>
      </w:r>
      <w:r w:rsidRPr="00641A8E">
        <w:rPr>
          <w:rFonts w:asciiTheme="minorHAnsi" w:hAnsiTheme="minorHAnsi" w:cstheme="minorHAnsi"/>
          <w:sz w:val="16"/>
        </w:rPr>
        <w:t xml:space="preserve"> The </w:t>
      </w:r>
      <w:r w:rsidRPr="00641A8E">
        <w:rPr>
          <w:rStyle w:val="StyleUnderline"/>
          <w:rFonts w:asciiTheme="minorHAnsi" w:hAnsiTheme="minorHAnsi" w:cstheme="minorHAnsi"/>
        </w:rPr>
        <w:t>risk of</w:t>
      </w:r>
      <w:r w:rsidRPr="00641A8E">
        <w:rPr>
          <w:rFonts w:asciiTheme="minorHAnsi" w:hAnsiTheme="minorHAnsi" w:cstheme="minorHAnsi"/>
          <w:sz w:val="16"/>
        </w:rPr>
        <w:t xml:space="preserve"> creating </w:t>
      </w:r>
      <w:r w:rsidRPr="00641A8E">
        <w:rPr>
          <w:rStyle w:val="StyleUnderline"/>
          <w:rFonts w:asciiTheme="minorHAnsi" w:hAnsiTheme="minorHAnsi" w:cstheme="minorHAnsi"/>
        </w:rPr>
        <w:t>collateral damage is high</w:t>
      </w:r>
      <w:r w:rsidRPr="00641A8E">
        <w:rPr>
          <w:rFonts w:asciiTheme="minorHAnsi" w:hAnsiTheme="minorHAnsi" w:cstheme="minorHAnsi"/>
          <w:sz w:val="16"/>
        </w:rPr>
        <w:t xml:space="preserve">, since cyberweaponry cannot provide surgical precision </w:t>
      </w:r>
      <w:r w:rsidRPr="00641A8E">
        <w:rPr>
          <w:rStyle w:val="StyleUnderline"/>
          <w:rFonts w:asciiTheme="minorHAnsi" w:hAnsiTheme="minorHAnsi" w:cstheme="minorHAnsi"/>
        </w:rPr>
        <w:t>and can spread into</w:t>
      </w:r>
      <w:r w:rsidRPr="00641A8E">
        <w:rPr>
          <w:rFonts w:asciiTheme="minorHAnsi" w:hAnsiTheme="minorHAnsi" w:cstheme="minorHAnsi"/>
          <w:sz w:val="16"/>
        </w:rPr>
        <w:t xml:space="preserve"> other </w:t>
      </w:r>
      <w:r w:rsidRPr="00641A8E">
        <w:rPr>
          <w:rStyle w:val="StyleUnderline"/>
          <w:rFonts w:asciiTheme="minorHAnsi" w:hAnsiTheme="minorHAnsi" w:cstheme="minorHAnsi"/>
        </w:rPr>
        <w:t>networks of</w:t>
      </w:r>
      <w:r w:rsidRPr="00641A8E">
        <w:rPr>
          <w:rFonts w:asciiTheme="minorHAnsi" w:hAnsiTheme="minorHAnsi" w:cstheme="minorHAnsi"/>
          <w:sz w:val="16"/>
        </w:rPr>
        <w:t xml:space="preserve"> possible </w:t>
      </w:r>
      <w:r w:rsidRPr="00641A8E">
        <w:rPr>
          <w:rStyle w:val="StyleUnderline"/>
          <w:rFonts w:asciiTheme="minorHAnsi" w:hAnsiTheme="minorHAnsi" w:cstheme="minorHAnsi"/>
        </w:rPr>
        <w:t>allies</w:t>
      </w:r>
      <w:r w:rsidRPr="00641A8E">
        <w:rPr>
          <w:rFonts w:asciiTheme="minorHAnsi" w:hAnsiTheme="minorHAnsi" w:cstheme="minorHAnsi"/>
          <w:sz w:val="16"/>
        </w:rPr>
        <w:t xml:space="preserve"> of the attackers. For example, the Stuxnet worm, intended for Iran’s nuclear program’s network, showed up in Azerbaijan, India, Indonesia, and Pakistan, among other countries. As witnessed in the Russian attack on Georgia, the potential for conflict diffusion is high, as third-party allies can enter conflicts easily. Estonia sent its Computer Emergency Readiness Team experts to Georgia to keep the country’s crucial networks up and running. Poland freed up bandwidth for servers in its territory to keep Georgian government websites up and its people informed. Finally, </w:t>
      </w:r>
      <w:r w:rsidRPr="00641A8E">
        <w:rPr>
          <w:rStyle w:val="StyleUnderline"/>
          <w:rFonts w:asciiTheme="minorHAnsi" w:hAnsiTheme="minorHAnsi" w:cstheme="minorHAnsi"/>
        </w:rPr>
        <w:t xml:space="preserve">the </w:t>
      </w:r>
      <w:r w:rsidRPr="00641A8E">
        <w:rPr>
          <w:rStyle w:val="StyleUnderline"/>
          <w:rFonts w:asciiTheme="minorHAnsi" w:hAnsiTheme="minorHAnsi" w:cstheme="minorHAnsi"/>
          <w:highlight w:val="green"/>
        </w:rPr>
        <w:t>risk of retaliation is high</w:t>
      </w:r>
      <w:r w:rsidRPr="00641A8E">
        <w:rPr>
          <w:rStyle w:val="StyleUnderline"/>
          <w:rFonts w:asciiTheme="minorHAnsi" w:hAnsiTheme="minorHAnsi" w:cstheme="minorHAnsi"/>
        </w:rPr>
        <w:t>, as it is in any war</w:t>
      </w:r>
      <w:r w:rsidRPr="00641A8E">
        <w:rPr>
          <w:rFonts w:asciiTheme="minorHAnsi" w:hAnsiTheme="minorHAnsi" w:cstheme="minorHAnsi"/>
          <w:sz w:val="16"/>
        </w:rPr>
        <w:t xml:space="preserve">, </w:t>
      </w:r>
      <w:r w:rsidRPr="00641A8E">
        <w:rPr>
          <w:rStyle w:val="Emphasis"/>
          <w:rFonts w:asciiTheme="minorHAnsi" w:hAnsiTheme="minorHAnsi" w:cstheme="minorHAnsi"/>
        </w:rPr>
        <w:t>especially as attribution of perpetrators is getting easier to trace with better forensic techniques.</w:t>
      </w:r>
      <w:r w:rsidRPr="00641A8E">
        <w:rPr>
          <w:rFonts w:asciiTheme="minorHAnsi" w:hAnsiTheme="minorHAnsi" w:cstheme="minorHAnsi"/>
          <w:sz w:val="16"/>
        </w:rPr>
        <w:t xml:space="preserve"> The only drawback is that exposing attribution capabilities often exposes ongoing infiltration methods.</w:t>
      </w:r>
    </w:p>
    <w:p w14:paraId="567FC56A" w14:textId="77777777" w:rsidR="00641A8E" w:rsidRPr="00641A8E" w:rsidRDefault="00641A8E" w:rsidP="00641A8E">
      <w:pPr>
        <w:rPr>
          <w:rFonts w:asciiTheme="minorHAnsi" w:hAnsiTheme="minorHAnsi" w:cstheme="minorHAnsi"/>
          <w:sz w:val="16"/>
        </w:rPr>
      </w:pPr>
      <w:r w:rsidRPr="00641A8E">
        <w:rPr>
          <w:rFonts w:asciiTheme="minorHAnsi" w:hAnsiTheme="minorHAnsi" w:cstheme="minorHAnsi"/>
          <w:sz w:val="16"/>
        </w:rPr>
        <w:t xml:space="preserve">All of these considerations have meant that, so far, </w:t>
      </w:r>
      <w:r w:rsidRPr="00641A8E">
        <w:rPr>
          <w:rStyle w:val="Emphasis"/>
          <w:rFonts w:asciiTheme="minorHAnsi" w:hAnsiTheme="minorHAnsi" w:cstheme="minorHAnsi"/>
        </w:rPr>
        <w:t xml:space="preserve">cyberconflict has adhered to existing international </w:t>
      </w:r>
      <w:r w:rsidRPr="00641A8E">
        <w:rPr>
          <w:rStyle w:val="Emphasis"/>
          <w:rFonts w:asciiTheme="minorHAnsi" w:hAnsiTheme="minorHAnsi" w:cstheme="minorHAnsi"/>
          <w:highlight w:val="green"/>
        </w:rPr>
        <w:t>conflict norms</w:t>
      </w:r>
      <w:r w:rsidRPr="00641A8E">
        <w:rPr>
          <w:rStyle w:val="Emphasis"/>
          <w:rFonts w:asciiTheme="minorHAnsi" w:hAnsiTheme="minorHAnsi" w:cstheme="minorHAnsi"/>
        </w:rPr>
        <w:t>.</w:t>
      </w:r>
      <w:r w:rsidRPr="00641A8E">
        <w:rPr>
          <w:rFonts w:asciiTheme="minorHAnsi" w:hAnsiTheme="minorHAnsi" w:cstheme="minorHAnsi"/>
          <w:sz w:val="16"/>
        </w:rPr>
        <w:t xml:space="preserve"> </w:t>
      </w:r>
      <w:r w:rsidRPr="00641A8E">
        <w:rPr>
          <w:rStyle w:val="StyleUnderline"/>
          <w:rFonts w:asciiTheme="minorHAnsi" w:hAnsiTheme="minorHAnsi" w:cstheme="minorHAnsi"/>
        </w:rPr>
        <w:t>That there have been no major operations resulting in death or</w:t>
      </w:r>
      <w:r w:rsidRPr="00641A8E">
        <w:rPr>
          <w:rFonts w:asciiTheme="minorHAnsi" w:hAnsiTheme="minorHAnsi" w:cstheme="minorHAnsi"/>
          <w:sz w:val="16"/>
        </w:rPr>
        <w:t xml:space="preserve"> the </w:t>
      </w:r>
      <w:r w:rsidRPr="00641A8E">
        <w:rPr>
          <w:rStyle w:val="StyleUnderline"/>
          <w:rFonts w:asciiTheme="minorHAnsi" w:hAnsiTheme="minorHAnsi" w:cstheme="minorHAnsi"/>
        </w:rPr>
        <w:t>destruction</w:t>
      </w:r>
      <w:r w:rsidRPr="00641A8E">
        <w:rPr>
          <w:rFonts w:asciiTheme="minorHAnsi" w:hAnsiTheme="minorHAnsi" w:cstheme="minorHAnsi"/>
          <w:sz w:val="16"/>
        </w:rPr>
        <w:t xml:space="preserve"> of physical equipment (outside of the Saudi Aramco incident and Stuxnet) </w:t>
      </w:r>
      <w:r w:rsidRPr="00641A8E">
        <w:rPr>
          <w:rStyle w:val="Emphasis"/>
          <w:rFonts w:asciiTheme="minorHAnsi" w:hAnsiTheme="minorHAnsi" w:cstheme="minorHAnsi"/>
          <w:highlight w:val="green"/>
        </w:rPr>
        <w:t>suggests trends toward stability</w:t>
      </w:r>
      <w:r w:rsidRPr="00641A8E">
        <w:rPr>
          <w:rStyle w:val="Emphasis"/>
          <w:rFonts w:asciiTheme="minorHAnsi" w:hAnsiTheme="minorHAnsi" w:cstheme="minorHAnsi"/>
        </w:rPr>
        <w:t xml:space="preserve"> and safety.</w:t>
      </w:r>
      <w:r w:rsidRPr="00641A8E">
        <w:rPr>
          <w:rFonts w:asciiTheme="minorHAnsi" w:hAnsiTheme="minorHAnsi" w:cstheme="minorHAnsi"/>
          <w:sz w:val="16"/>
        </w:rPr>
        <w:t xml:space="preserve"> Cyberoperations are increasing, but only in terms of small-scale actions that have limited utility or damage potential. The </w:t>
      </w:r>
      <w:r w:rsidRPr="00641A8E">
        <w:rPr>
          <w:rStyle w:val="StyleUnderline"/>
          <w:rFonts w:asciiTheme="minorHAnsi" w:hAnsiTheme="minorHAnsi" w:cstheme="minorHAnsi"/>
        </w:rPr>
        <w:t xml:space="preserve">truly dangerous </w:t>
      </w:r>
      <w:proofErr w:type="spellStart"/>
      <w:r w:rsidRPr="00641A8E">
        <w:rPr>
          <w:rStyle w:val="StyleUnderline"/>
          <w:rFonts w:asciiTheme="minorHAnsi" w:hAnsiTheme="minorHAnsi" w:cstheme="minorHAnsi"/>
        </w:rPr>
        <w:t>cyberactions</w:t>
      </w:r>
      <w:proofErr w:type="spellEnd"/>
      <w:r w:rsidRPr="00641A8E">
        <w:rPr>
          <w:rStyle w:val="StyleUnderline"/>
          <w:rFonts w:asciiTheme="minorHAnsi" w:hAnsiTheme="minorHAnsi" w:cstheme="minorHAnsi"/>
        </w:rPr>
        <w:t xml:space="preserve"> that many warn against have not occurred, even in situations where observers would think them most likely</w:t>
      </w:r>
      <w:r w:rsidRPr="00641A8E">
        <w:rPr>
          <w:rFonts w:asciiTheme="minorHAnsi" w:hAnsiTheme="minorHAnsi" w:cstheme="minorHAnsi"/>
          <w:sz w:val="16"/>
        </w:rPr>
        <w:t>: within the Ukrainian conflict or during NATO’s 2011 operations in Libya. The only demonstrable cyberactivity in the Ukraine crisis has been espionage-level attacks. There is no propaganda, denial of service, or worm or virus activity, as there was in past conflicts involving Russia and post-Soviet states.</w:t>
      </w:r>
    </w:p>
    <w:p w14:paraId="7EC560F9" w14:textId="77777777" w:rsidR="00641A8E" w:rsidRPr="00641A8E" w:rsidRDefault="00641A8E" w:rsidP="00641A8E">
      <w:pPr>
        <w:rPr>
          <w:rFonts w:asciiTheme="minorHAnsi" w:hAnsiTheme="minorHAnsi" w:cstheme="minorHAnsi"/>
          <w:sz w:val="16"/>
        </w:rPr>
      </w:pPr>
      <w:r w:rsidRPr="00641A8E">
        <w:rPr>
          <w:rStyle w:val="Emphasis"/>
          <w:rFonts w:asciiTheme="minorHAnsi" w:hAnsiTheme="minorHAnsi" w:cstheme="minorHAnsi"/>
        </w:rPr>
        <w:t xml:space="preserve">The </w:t>
      </w:r>
      <w:r w:rsidRPr="00641A8E">
        <w:rPr>
          <w:rStyle w:val="Emphasis"/>
          <w:rFonts w:asciiTheme="minorHAnsi" w:hAnsiTheme="minorHAnsi" w:cstheme="minorHAnsi"/>
          <w:highlight w:val="green"/>
        </w:rPr>
        <w:t>overall trend</w:t>
      </w:r>
      <w:r w:rsidRPr="00641A8E">
        <w:rPr>
          <w:rStyle w:val="Emphasis"/>
          <w:rFonts w:asciiTheme="minorHAnsi" w:hAnsiTheme="minorHAnsi" w:cstheme="minorHAnsi"/>
        </w:rPr>
        <w:t xml:space="preserve"> in cyberwarfare </w:t>
      </w:r>
      <w:r w:rsidRPr="00641A8E">
        <w:rPr>
          <w:rStyle w:val="Emphasis"/>
          <w:rFonts w:asciiTheme="minorHAnsi" w:hAnsiTheme="minorHAnsi" w:cstheme="minorHAnsi"/>
          <w:highlight w:val="green"/>
        </w:rPr>
        <w:t>indicates</w:t>
      </w:r>
      <w:r w:rsidRPr="00641A8E">
        <w:rPr>
          <w:rFonts w:asciiTheme="minorHAnsi" w:hAnsiTheme="minorHAnsi" w:cstheme="minorHAnsi"/>
          <w:sz w:val="16"/>
        </w:rPr>
        <w:t xml:space="preserve"> that </w:t>
      </w:r>
      <w:r w:rsidRPr="00641A8E">
        <w:rPr>
          <w:rStyle w:val="Emphasis"/>
          <w:rFonts w:asciiTheme="minorHAnsi" w:hAnsiTheme="minorHAnsi" w:cstheme="minorHAnsi"/>
        </w:rPr>
        <w:t xml:space="preserve">the </w:t>
      </w:r>
      <w:r w:rsidRPr="00641A8E">
        <w:rPr>
          <w:rStyle w:val="Emphasis"/>
          <w:rFonts w:asciiTheme="minorHAnsi" w:hAnsiTheme="minorHAnsi" w:cstheme="minorHAnsi"/>
          <w:highlight w:val="green"/>
        </w:rPr>
        <w:t>international community is enjoying</w:t>
      </w:r>
      <w:r w:rsidRPr="00641A8E">
        <w:rPr>
          <w:rStyle w:val="Emphasis"/>
          <w:rFonts w:asciiTheme="minorHAnsi" w:hAnsiTheme="minorHAnsi" w:cstheme="minorHAnsi"/>
        </w:rPr>
        <w:t xml:space="preserve"> a period of </w:t>
      </w:r>
      <w:r w:rsidRPr="00641A8E">
        <w:rPr>
          <w:rStyle w:val="Emphasis"/>
          <w:rFonts w:asciiTheme="minorHAnsi" w:hAnsiTheme="minorHAnsi" w:cstheme="minorHAnsi"/>
          <w:highlight w:val="green"/>
        </w:rPr>
        <w:t>stability</w:t>
      </w:r>
      <w:r w:rsidRPr="00641A8E">
        <w:rPr>
          <w:rStyle w:val="Emphasis"/>
          <w:rFonts w:asciiTheme="minorHAnsi" w:hAnsiTheme="minorHAnsi" w:cstheme="minorHAnsi"/>
        </w:rPr>
        <w:t>.</w:t>
      </w:r>
      <w:r w:rsidRPr="00641A8E">
        <w:rPr>
          <w:rFonts w:asciiTheme="minorHAnsi" w:hAnsiTheme="minorHAnsi" w:cstheme="minorHAnsi"/>
          <w:sz w:val="16"/>
        </w:rPr>
        <w:t xml:space="preserve"> The chart below demonstrates that </w:t>
      </w:r>
      <w:r w:rsidRPr="00641A8E">
        <w:rPr>
          <w:rStyle w:val="StyleUnderline"/>
          <w:rFonts w:asciiTheme="minorHAnsi" w:hAnsiTheme="minorHAnsi" w:cstheme="minorHAnsi"/>
        </w:rPr>
        <w:t xml:space="preserve">although </w:t>
      </w:r>
      <w:proofErr w:type="spellStart"/>
      <w:r w:rsidRPr="00641A8E">
        <w:rPr>
          <w:rStyle w:val="StyleUnderline"/>
          <w:rFonts w:asciiTheme="minorHAnsi" w:hAnsiTheme="minorHAnsi" w:cstheme="minorHAnsi"/>
        </w:rPr>
        <w:t>cybertactics</w:t>
      </w:r>
      <w:proofErr w:type="spellEnd"/>
      <w:r w:rsidRPr="00641A8E">
        <w:rPr>
          <w:rStyle w:val="StyleUnderline"/>
          <w:rFonts w:asciiTheme="minorHAnsi" w:hAnsiTheme="minorHAnsi" w:cstheme="minorHAnsi"/>
        </w:rPr>
        <w:t xml:space="preserve"> are increasingly popular</w:t>
      </w:r>
      <w:r w:rsidRPr="00641A8E">
        <w:rPr>
          <w:rFonts w:asciiTheme="minorHAnsi" w:hAnsiTheme="minorHAnsi" w:cstheme="minorHAnsi"/>
          <w:sz w:val="16"/>
        </w:rPr>
        <w:t xml:space="preserve">, </w:t>
      </w:r>
      <w:r w:rsidRPr="00641A8E">
        <w:rPr>
          <w:rStyle w:val="Emphasis"/>
          <w:rFonts w:asciiTheme="minorHAnsi" w:hAnsiTheme="minorHAnsi" w:cstheme="minorHAnsi"/>
        </w:rPr>
        <w:t xml:space="preserve">the </w:t>
      </w:r>
      <w:r w:rsidRPr="00641A8E">
        <w:rPr>
          <w:rStyle w:val="Emphasis"/>
          <w:rFonts w:asciiTheme="minorHAnsi" w:hAnsiTheme="minorHAnsi" w:cstheme="minorHAnsi"/>
          <w:highlight w:val="green"/>
        </w:rPr>
        <w:t>severity</w:t>
      </w:r>
      <w:r w:rsidRPr="00641A8E">
        <w:rPr>
          <w:rStyle w:val="Emphasis"/>
          <w:rFonts w:asciiTheme="minorHAnsi" w:hAnsiTheme="minorHAnsi" w:cstheme="minorHAnsi"/>
        </w:rPr>
        <w:t xml:space="preserve"> of</w:t>
      </w:r>
      <w:r w:rsidRPr="00641A8E">
        <w:rPr>
          <w:rFonts w:asciiTheme="minorHAnsi" w:hAnsiTheme="minorHAnsi" w:cstheme="minorHAnsi"/>
          <w:sz w:val="16"/>
        </w:rPr>
        <w:t xml:space="preserve"> these </w:t>
      </w:r>
      <w:r w:rsidRPr="00641A8E">
        <w:rPr>
          <w:rStyle w:val="Emphasis"/>
          <w:rFonts w:asciiTheme="minorHAnsi" w:hAnsiTheme="minorHAnsi" w:cstheme="minorHAnsi"/>
        </w:rPr>
        <w:t xml:space="preserve">attacks </w:t>
      </w:r>
      <w:r w:rsidRPr="00641A8E">
        <w:rPr>
          <w:rStyle w:val="Emphasis"/>
          <w:rFonts w:asciiTheme="minorHAnsi" w:hAnsiTheme="minorHAnsi" w:cstheme="minorHAnsi"/>
          <w:highlight w:val="green"/>
        </w:rPr>
        <w:t>remains low</w:t>
      </w:r>
      <w:r w:rsidRPr="00641A8E">
        <w:rPr>
          <w:rStyle w:val="Emphasis"/>
          <w:rFonts w:asciiTheme="minorHAnsi" w:hAnsiTheme="minorHAnsi" w:cstheme="minorHAnsi"/>
        </w:rPr>
        <w:t>.</w:t>
      </w:r>
      <w:r w:rsidRPr="00641A8E">
        <w:rPr>
          <w:rFonts w:asciiTheme="minorHAnsi" w:hAnsiTheme="minorHAnsi" w:cstheme="minorHAnsi"/>
          <w:sz w:val="16"/>
        </w:rPr>
        <w:t xml:space="preserve"> On a scale of one to five, where one is a nuisance attack (a website being defaced, for example) and five is a cyber-related death, few attacks register above a two.</w:t>
      </w:r>
    </w:p>
    <w:p w14:paraId="75263F1E" w14:textId="77777777" w:rsidR="00641A8E" w:rsidRPr="00641A8E" w:rsidRDefault="00641A8E" w:rsidP="00641A8E">
      <w:pPr>
        <w:rPr>
          <w:rFonts w:asciiTheme="minorHAnsi" w:hAnsiTheme="minorHAnsi" w:cstheme="minorHAnsi"/>
          <w:sz w:val="16"/>
        </w:rPr>
      </w:pPr>
      <w:r w:rsidRPr="00641A8E">
        <w:rPr>
          <w:rFonts w:asciiTheme="minorHAnsi" w:hAnsiTheme="minorHAnsi" w:cstheme="minorHAnsi"/>
          <w:sz w:val="16"/>
        </w:rPr>
        <w:t>DRAWING COMPARISONS</w:t>
      </w:r>
    </w:p>
    <w:p w14:paraId="57505C1B" w14:textId="77777777" w:rsidR="00641A8E" w:rsidRPr="00641A8E" w:rsidRDefault="00641A8E" w:rsidP="00641A8E">
      <w:pPr>
        <w:rPr>
          <w:rFonts w:asciiTheme="minorHAnsi" w:hAnsiTheme="minorHAnsi" w:cstheme="minorHAnsi"/>
          <w:sz w:val="16"/>
        </w:rPr>
      </w:pPr>
      <w:r w:rsidRPr="00641A8E">
        <w:rPr>
          <w:rFonts w:asciiTheme="minorHAnsi" w:hAnsiTheme="minorHAnsi" w:cstheme="minorHAnsi"/>
          <w:sz w:val="16"/>
        </w:rPr>
        <w:t>Although the public may fear cyberthreats, it remains extremely trusting of the existing digital infrastructure. People trust the Internet with their connections, private contacts, banking information, personal lives, professional careers, and even romantic interests. Such confidence may be unwarranted, but resilience, not apprehension, is key to surviving in the coming era of low-level Internet-based attacks and probes.</w:t>
      </w:r>
    </w:p>
    <w:p w14:paraId="40EA5B8A" w14:textId="77777777" w:rsidR="00641A8E" w:rsidRPr="00641A8E" w:rsidRDefault="00641A8E" w:rsidP="00641A8E">
      <w:pPr>
        <w:rPr>
          <w:rFonts w:asciiTheme="minorHAnsi" w:hAnsiTheme="minorHAnsi" w:cstheme="minorHAnsi"/>
          <w:sz w:val="16"/>
        </w:rPr>
      </w:pPr>
      <w:r w:rsidRPr="00641A8E">
        <w:rPr>
          <w:rFonts w:asciiTheme="minorHAnsi" w:hAnsiTheme="minorHAnsi" w:cstheme="minorHAnsi"/>
          <w:sz w:val="16"/>
        </w:rPr>
        <w:t xml:space="preserve">States must be willing to make dramatic changes to their perceptions of Internet security and governance if they are to prevent cyberattacks. Most states lack functional cooperation between government and private industry for low-level cyber infiltrations, including the United States and EU countries. In addition to greater cooperation between public and private sectors, states and companies must pursue stronger </w:t>
      </w:r>
      <w:proofErr w:type="spellStart"/>
      <w:r w:rsidRPr="00641A8E">
        <w:rPr>
          <w:rFonts w:asciiTheme="minorHAnsi" w:hAnsiTheme="minorHAnsi" w:cstheme="minorHAnsi"/>
          <w:sz w:val="16"/>
        </w:rPr>
        <w:t>cyberhygiene</w:t>
      </w:r>
      <w:proofErr w:type="spellEnd"/>
      <w:r w:rsidRPr="00641A8E">
        <w:rPr>
          <w:rFonts w:asciiTheme="minorHAnsi" w:hAnsiTheme="minorHAnsi" w:cstheme="minorHAnsi"/>
          <w:sz w:val="16"/>
        </w:rPr>
        <w:t xml:space="preserve"> regimens (providing internal training to prevent potential threats) and reform the infrastructure that supports banking, electric, and health-care systems. Finally, education initiatives would help empower citizens to understand how the Web handles their transactions. Few understand how online banking, health-care databases, and utility grids work on the Internet. Education can help people—and citizens—understand the true nature of cyberthreats.</w:t>
      </w:r>
    </w:p>
    <w:p w14:paraId="65D74719" w14:textId="7B761C00" w:rsidR="001C19C1" w:rsidRDefault="00641A8E" w:rsidP="002D2122">
      <w:pPr>
        <w:rPr>
          <w:rStyle w:val="Emphasis"/>
          <w:rFonts w:asciiTheme="minorHAnsi" w:hAnsiTheme="minorHAnsi" w:cstheme="minorHAnsi"/>
        </w:rPr>
      </w:pPr>
      <w:r w:rsidRPr="00641A8E">
        <w:rPr>
          <w:rFonts w:asciiTheme="minorHAnsi" w:hAnsiTheme="minorHAnsi" w:cstheme="minorHAnsi"/>
          <w:sz w:val="16"/>
        </w:rPr>
        <w:t xml:space="preserve">Here, we can look to the U.S. experience with terrorism: in both instances, </w:t>
      </w:r>
      <w:r w:rsidRPr="00641A8E">
        <w:rPr>
          <w:rStyle w:val="Emphasis"/>
          <w:rFonts w:asciiTheme="minorHAnsi" w:hAnsiTheme="minorHAnsi" w:cstheme="minorHAnsi"/>
          <w:highlight w:val="green"/>
        </w:rPr>
        <w:t>fear is</w:t>
      </w:r>
      <w:r w:rsidRPr="00641A8E">
        <w:rPr>
          <w:rStyle w:val="Emphasis"/>
          <w:rFonts w:asciiTheme="minorHAnsi" w:hAnsiTheme="minorHAnsi" w:cstheme="minorHAnsi"/>
        </w:rPr>
        <w:t xml:space="preserve"> the </w:t>
      </w:r>
      <w:r w:rsidRPr="00641A8E">
        <w:rPr>
          <w:rStyle w:val="Emphasis"/>
          <w:rFonts w:asciiTheme="minorHAnsi" w:hAnsiTheme="minorHAnsi" w:cstheme="minorHAnsi"/>
          <w:highlight w:val="green"/>
        </w:rPr>
        <w:t>result of imagined consequences</w:t>
      </w:r>
      <w:r w:rsidRPr="00641A8E">
        <w:rPr>
          <w:rStyle w:val="Emphasis"/>
          <w:rFonts w:asciiTheme="minorHAnsi" w:hAnsiTheme="minorHAnsi" w:cstheme="minorHAnsi"/>
        </w:rPr>
        <w:t>.</w:t>
      </w:r>
      <w:r w:rsidRPr="00641A8E">
        <w:rPr>
          <w:rFonts w:asciiTheme="minorHAnsi" w:hAnsiTheme="minorHAnsi" w:cstheme="minorHAnsi"/>
          <w:sz w:val="16"/>
        </w:rPr>
        <w:t xml:space="preserve"> Terrorism has given birth to an industry built to combat threats, and a similar process is now under way with regard to cyberattacks. </w:t>
      </w:r>
      <w:r w:rsidRPr="00641A8E">
        <w:rPr>
          <w:rStyle w:val="StyleUnderline"/>
          <w:rFonts w:asciiTheme="minorHAnsi" w:hAnsiTheme="minorHAnsi" w:cstheme="minorHAnsi"/>
        </w:rPr>
        <w:t>The general response</w:t>
      </w:r>
      <w:r w:rsidRPr="00641A8E">
        <w:rPr>
          <w:rFonts w:asciiTheme="minorHAnsi" w:hAnsiTheme="minorHAnsi" w:cstheme="minorHAnsi"/>
          <w:sz w:val="16"/>
        </w:rPr>
        <w:t xml:space="preserve"> to terrorism </w:t>
      </w:r>
      <w:r w:rsidRPr="00641A8E">
        <w:rPr>
          <w:rStyle w:val="StyleUnderline"/>
          <w:rFonts w:asciiTheme="minorHAnsi" w:hAnsiTheme="minorHAnsi" w:cstheme="minorHAnsi"/>
        </w:rPr>
        <w:t>has been counterproductive and damaging</w:t>
      </w:r>
      <w:r w:rsidRPr="00641A8E">
        <w:rPr>
          <w:rFonts w:asciiTheme="minorHAnsi" w:hAnsiTheme="minorHAnsi" w:cstheme="minorHAnsi"/>
          <w:sz w:val="16"/>
        </w:rPr>
        <w:t xml:space="preserve">, </w:t>
      </w:r>
      <w:r w:rsidRPr="00641A8E">
        <w:rPr>
          <w:rStyle w:val="Emphasis"/>
          <w:rFonts w:asciiTheme="minorHAnsi" w:hAnsiTheme="minorHAnsi" w:cstheme="minorHAnsi"/>
        </w:rPr>
        <w:t>lending itself to hyperbole and overreaction.</w:t>
      </w:r>
      <w:r w:rsidRPr="00641A8E">
        <w:rPr>
          <w:rFonts w:asciiTheme="minorHAnsi" w:hAnsiTheme="minorHAnsi" w:cstheme="minorHAnsi"/>
          <w:sz w:val="16"/>
        </w:rPr>
        <w:t xml:space="preserve"> It is troubling to see the same path repeated </w:t>
      </w:r>
      <w:r w:rsidRPr="00641A8E">
        <w:rPr>
          <w:rStyle w:val="Emphasis"/>
          <w:rFonts w:asciiTheme="minorHAnsi" w:hAnsiTheme="minorHAnsi" w:cstheme="minorHAnsi"/>
        </w:rPr>
        <w:t>with cyberwarfare</w:t>
      </w:r>
      <w:r w:rsidRPr="00641A8E">
        <w:rPr>
          <w:rFonts w:asciiTheme="minorHAnsi" w:hAnsiTheme="minorHAnsi" w:cstheme="minorHAnsi"/>
          <w:sz w:val="16"/>
        </w:rPr>
        <w:t xml:space="preserve">, as </w:t>
      </w:r>
      <w:r w:rsidRPr="00641A8E">
        <w:rPr>
          <w:rStyle w:val="Emphasis"/>
          <w:rFonts w:asciiTheme="minorHAnsi" w:hAnsiTheme="minorHAnsi" w:cstheme="minorHAnsi"/>
        </w:rPr>
        <w:t>an industry has sprung up</w:t>
      </w:r>
      <w:r w:rsidRPr="00641A8E">
        <w:rPr>
          <w:rFonts w:asciiTheme="minorHAnsi" w:hAnsiTheme="minorHAnsi" w:cstheme="minorHAnsi"/>
          <w:sz w:val="16"/>
        </w:rPr>
        <w:t xml:space="preserve"> within the private sector and military </w:t>
      </w:r>
      <w:r w:rsidRPr="00641A8E">
        <w:rPr>
          <w:rStyle w:val="Emphasis"/>
          <w:rFonts w:asciiTheme="minorHAnsi" w:hAnsiTheme="minorHAnsi" w:cstheme="minorHAnsi"/>
        </w:rPr>
        <w:t>to meet the threat. The fact</w:t>
      </w:r>
      <w:r w:rsidRPr="00641A8E">
        <w:rPr>
          <w:rFonts w:asciiTheme="minorHAnsi" w:hAnsiTheme="minorHAnsi" w:cstheme="minorHAnsi"/>
          <w:sz w:val="16"/>
        </w:rPr>
        <w:t xml:space="preserve"> that </w:t>
      </w:r>
      <w:r w:rsidRPr="00641A8E">
        <w:rPr>
          <w:rStyle w:val="Emphasis"/>
          <w:rFonts w:asciiTheme="minorHAnsi" w:hAnsiTheme="minorHAnsi" w:cstheme="minorHAnsi"/>
        </w:rPr>
        <w:t>there is little evidence of severe cyberattacks should give pause.</w:t>
      </w:r>
    </w:p>
    <w:p w14:paraId="08023D46" w14:textId="77777777" w:rsidR="00AE293C" w:rsidRDefault="00AE293C" w:rsidP="002D2122">
      <w:pPr>
        <w:rPr>
          <w:rStyle w:val="Emphasis"/>
          <w:rFonts w:asciiTheme="minorHAnsi" w:hAnsiTheme="minorHAnsi" w:cstheme="minorHAnsi"/>
        </w:rPr>
      </w:pPr>
    </w:p>
    <w:p w14:paraId="57CEC7B8" w14:textId="6A8B2BC1" w:rsidR="00AE293C" w:rsidRPr="00837C32" w:rsidRDefault="00837C32" w:rsidP="00837C32">
      <w:pPr>
        <w:pStyle w:val="ListParagraph"/>
        <w:numPr>
          <w:ilvl w:val="0"/>
          <w:numId w:val="13"/>
        </w:numPr>
        <w:rPr>
          <w:rFonts w:asciiTheme="minorHAnsi" w:hAnsiTheme="minorHAnsi" w:cstheme="minorHAnsi"/>
          <w:b/>
          <w:iCs/>
          <w:u w:val="single"/>
        </w:rPr>
      </w:pPr>
      <w:r>
        <w:rPr>
          <w:rFonts w:asciiTheme="minorHAnsi" w:hAnsiTheme="minorHAnsi" w:cstheme="minorHAnsi"/>
          <w:b/>
          <w:iCs/>
        </w:rPr>
        <w:t xml:space="preserve">His advantages contradict. You can’t have orbital debris = no satellites and then have hackers take out satellites. Take out his second advantage </w:t>
      </w:r>
    </w:p>
    <w:p w14:paraId="286EAD01" w14:textId="1F8013E4" w:rsidR="00837C32" w:rsidRPr="00837C32" w:rsidRDefault="00C76521" w:rsidP="00837C32">
      <w:pPr>
        <w:pStyle w:val="ListParagraph"/>
        <w:numPr>
          <w:ilvl w:val="0"/>
          <w:numId w:val="13"/>
        </w:numPr>
        <w:rPr>
          <w:rFonts w:asciiTheme="minorHAnsi" w:hAnsiTheme="minorHAnsi" w:cstheme="minorHAnsi"/>
          <w:b/>
          <w:iCs/>
          <w:u w:val="single"/>
        </w:rPr>
      </w:pPr>
      <w:r>
        <w:rPr>
          <w:rFonts w:asciiTheme="minorHAnsi" w:hAnsiTheme="minorHAnsi" w:cstheme="minorHAnsi"/>
          <w:b/>
          <w:iCs/>
        </w:rPr>
        <w:t xml:space="preserve">Low probability- my opponent admits that there have been no direct attacks. What’s the motivation to take out satellites? And much less, attack electricity out of everything else satellites are so important for? </w:t>
      </w:r>
      <w:r w:rsidR="004E629D">
        <w:rPr>
          <w:rFonts w:asciiTheme="minorHAnsi" w:hAnsiTheme="minorHAnsi" w:cstheme="minorHAnsi"/>
          <w:b/>
          <w:iCs/>
        </w:rPr>
        <w:t xml:space="preserve">Everything based on IF they choose to attack and IF they choose to attack electricity. </w:t>
      </w:r>
    </w:p>
    <w:sectPr w:rsidR="00837C32" w:rsidRPr="00837C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FA0FC8"/>
    <w:multiLevelType w:val="hybridMultilevel"/>
    <w:tmpl w:val="B3765CD4"/>
    <w:lvl w:ilvl="0" w:tplc="C57849DE">
      <w:start w:val="1"/>
      <w:numFmt w:val="lowerLetter"/>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F84D32"/>
    <w:multiLevelType w:val="hybridMultilevel"/>
    <w:tmpl w:val="C4BAB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abrina Tang"/>
    <w:docVar w:name="RibbonPointer" w:val="150407768"/>
    <w:docVar w:name="VerbatimVersion" w:val="5.1"/>
  </w:docVars>
  <w:rsids>
    <w:rsidRoot w:val="003E6365"/>
    <w:rsid w:val="00005723"/>
    <w:rsid w:val="000139A3"/>
    <w:rsid w:val="00027AF2"/>
    <w:rsid w:val="00051D40"/>
    <w:rsid w:val="00054290"/>
    <w:rsid w:val="000909E8"/>
    <w:rsid w:val="000A2BDB"/>
    <w:rsid w:val="000D4946"/>
    <w:rsid w:val="00100833"/>
    <w:rsid w:val="00104529"/>
    <w:rsid w:val="00105942"/>
    <w:rsid w:val="00107396"/>
    <w:rsid w:val="00144A4C"/>
    <w:rsid w:val="00157E7E"/>
    <w:rsid w:val="00176AB0"/>
    <w:rsid w:val="00177B7D"/>
    <w:rsid w:val="0018322D"/>
    <w:rsid w:val="00192AD1"/>
    <w:rsid w:val="001B5776"/>
    <w:rsid w:val="001C19C1"/>
    <w:rsid w:val="001E527A"/>
    <w:rsid w:val="001F78CE"/>
    <w:rsid w:val="002106FA"/>
    <w:rsid w:val="00251FC7"/>
    <w:rsid w:val="002616CB"/>
    <w:rsid w:val="002855A7"/>
    <w:rsid w:val="002B146A"/>
    <w:rsid w:val="002B5E17"/>
    <w:rsid w:val="002D2122"/>
    <w:rsid w:val="003036CF"/>
    <w:rsid w:val="00315690"/>
    <w:rsid w:val="00316B75"/>
    <w:rsid w:val="0032087D"/>
    <w:rsid w:val="00325646"/>
    <w:rsid w:val="00337816"/>
    <w:rsid w:val="003460F2"/>
    <w:rsid w:val="0038158C"/>
    <w:rsid w:val="003902BA"/>
    <w:rsid w:val="003A09E2"/>
    <w:rsid w:val="003D7902"/>
    <w:rsid w:val="003E1D77"/>
    <w:rsid w:val="003E6365"/>
    <w:rsid w:val="00407037"/>
    <w:rsid w:val="004143FE"/>
    <w:rsid w:val="004605D6"/>
    <w:rsid w:val="00465F7A"/>
    <w:rsid w:val="004730DD"/>
    <w:rsid w:val="00497455"/>
    <w:rsid w:val="004A1D09"/>
    <w:rsid w:val="004C60E8"/>
    <w:rsid w:val="004E3579"/>
    <w:rsid w:val="004E629D"/>
    <w:rsid w:val="004E728B"/>
    <w:rsid w:val="004F39E0"/>
    <w:rsid w:val="0051737C"/>
    <w:rsid w:val="00537BD5"/>
    <w:rsid w:val="005567B5"/>
    <w:rsid w:val="0057268A"/>
    <w:rsid w:val="005C1168"/>
    <w:rsid w:val="005D2912"/>
    <w:rsid w:val="006065BD"/>
    <w:rsid w:val="0064038E"/>
    <w:rsid w:val="00641A8E"/>
    <w:rsid w:val="00645FA9"/>
    <w:rsid w:val="00647866"/>
    <w:rsid w:val="00663DE0"/>
    <w:rsid w:val="00665003"/>
    <w:rsid w:val="006A2AD0"/>
    <w:rsid w:val="006C2375"/>
    <w:rsid w:val="006D4ECC"/>
    <w:rsid w:val="006F4B24"/>
    <w:rsid w:val="00722258"/>
    <w:rsid w:val="007243E5"/>
    <w:rsid w:val="007412B6"/>
    <w:rsid w:val="00766EA0"/>
    <w:rsid w:val="00791FAC"/>
    <w:rsid w:val="00794A3E"/>
    <w:rsid w:val="007A2226"/>
    <w:rsid w:val="007D11FC"/>
    <w:rsid w:val="007E5F66"/>
    <w:rsid w:val="007F5B66"/>
    <w:rsid w:val="00823A1C"/>
    <w:rsid w:val="00837C32"/>
    <w:rsid w:val="008417C3"/>
    <w:rsid w:val="00845B9D"/>
    <w:rsid w:val="00860984"/>
    <w:rsid w:val="00883169"/>
    <w:rsid w:val="00892B81"/>
    <w:rsid w:val="008B3ECB"/>
    <w:rsid w:val="008B4E85"/>
    <w:rsid w:val="008C1B2E"/>
    <w:rsid w:val="0091627E"/>
    <w:rsid w:val="0097032B"/>
    <w:rsid w:val="009741AA"/>
    <w:rsid w:val="009D2EAD"/>
    <w:rsid w:val="009D400A"/>
    <w:rsid w:val="009D54B2"/>
    <w:rsid w:val="009E1922"/>
    <w:rsid w:val="009F7ED2"/>
    <w:rsid w:val="00A93661"/>
    <w:rsid w:val="00A95652"/>
    <w:rsid w:val="00AC0AB8"/>
    <w:rsid w:val="00AE293C"/>
    <w:rsid w:val="00AF3B71"/>
    <w:rsid w:val="00AF7B65"/>
    <w:rsid w:val="00B33C6D"/>
    <w:rsid w:val="00B4508F"/>
    <w:rsid w:val="00B55AD5"/>
    <w:rsid w:val="00B8057C"/>
    <w:rsid w:val="00BA7330"/>
    <w:rsid w:val="00BD0E4F"/>
    <w:rsid w:val="00BD3E4C"/>
    <w:rsid w:val="00BD6238"/>
    <w:rsid w:val="00BF593B"/>
    <w:rsid w:val="00BF773A"/>
    <w:rsid w:val="00BF7E81"/>
    <w:rsid w:val="00C13773"/>
    <w:rsid w:val="00C17CC8"/>
    <w:rsid w:val="00C23335"/>
    <w:rsid w:val="00C32F97"/>
    <w:rsid w:val="00C7652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5EC8"/>
    <w:rsid w:val="00EF3CAF"/>
    <w:rsid w:val="00F11A7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B064"/>
  <w15:chartTrackingRefBased/>
  <w15:docId w15:val="{10D20D98-DDEF-4B43-BF11-4F34C176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11FC"/>
    <w:rPr>
      <w:rFonts w:ascii="Calibri" w:hAnsi="Calibri" w:cs="Calibri"/>
      <w:sz w:val="24"/>
    </w:rPr>
  </w:style>
  <w:style w:type="paragraph" w:styleId="Heading1">
    <w:name w:val="heading 1"/>
    <w:aliases w:val="Pocket"/>
    <w:basedOn w:val="Normal"/>
    <w:next w:val="Normal"/>
    <w:link w:val="Heading1Char"/>
    <w:qFormat/>
    <w:rsid w:val="007D11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11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7D11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D11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11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1FC"/>
  </w:style>
  <w:style w:type="character" w:customStyle="1" w:styleId="Heading1Char">
    <w:name w:val="Heading 1 Char"/>
    <w:aliases w:val="Pocket Char"/>
    <w:basedOn w:val="DefaultParagraphFont"/>
    <w:link w:val="Heading1"/>
    <w:rsid w:val="007D11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11F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7D11FC"/>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D11F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D11F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11F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7D11FC"/>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D11FC"/>
    <w:rPr>
      <w:color w:val="auto"/>
      <w:u w:val="none"/>
    </w:rPr>
  </w:style>
  <w:style w:type="character" w:styleId="FollowedHyperlink">
    <w:name w:val="FollowedHyperlink"/>
    <w:basedOn w:val="DefaultParagraphFont"/>
    <w:uiPriority w:val="99"/>
    <w:semiHidden/>
    <w:unhideWhenUsed/>
    <w:rsid w:val="007D11FC"/>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BD3E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054290"/>
    <w:pPr>
      <w:ind w:left="720"/>
      <w:contextualSpacing/>
    </w:pPr>
  </w:style>
  <w:style w:type="paragraph" w:customStyle="1" w:styleId="Emphasis1">
    <w:name w:val="Emphasis1"/>
    <w:basedOn w:val="Normal"/>
    <w:link w:val="Emphasis"/>
    <w:autoRedefine/>
    <w:uiPriority w:val="7"/>
    <w:qFormat/>
    <w:rsid w:val="00641A8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0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385</TotalTime>
  <Pages>1</Pages>
  <Words>8423</Words>
  <Characters>48013</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T</dc:creator>
  <cp:keywords>5.1.1</cp:keywords>
  <dc:description/>
  <cp:lastModifiedBy>Sabrina T</cp:lastModifiedBy>
  <cp:revision>46</cp:revision>
  <dcterms:created xsi:type="dcterms:W3CDTF">2022-01-22T18:29:00Z</dcterms:created>
  <dcterms:modified xsi:type="dcterms:W3CDTF">2022-01-23T16:12:00Z</dcterms:modified>
</cp:coreProperties>
</file>