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8D786" w14:textId="77777777" w:rsidR="008B6030" w:rsidRPr="000A7537" w:rsidRDefault="008B6030" w:rsidP="008B6030">
      <w:pPr>
        <w:pStyle w:val="Heading1"/>
      </w:pPr>
      <w:r w:rsidRPr="000A7537">
        <w:t>DA – Innovation</w:t>
      </w:r>
    </w:p>
    <w:p w14:paraId="2C90FD88" w14:textId="77777777" w:rsidR="008B6030" w:rsidRPr="000A7537" w:rsidRDefault="008B6030" w:rsidP="008B6030">
      <w:pPr>
        <w:pStyle w:val="Heading2"/>
      </w:pPr>
      <w:r w:rsidRPr="000A7537">
        <w:t>1NC</w:t>
      </w:r>
    </w:p>
    <w:p w14:paraId="515B19AE" w14:textId="12294F38" w:rsidR="008B6030" w:rsidRPr="000A7537" w:rsidRDefault="00C63E16" w:rsidP="008B6030">
      <w:pPr>
        <w:pStyle w:val="Heading4"/>
      </w:pPr>
      <w:r w:rsidRPr="000A7537">
        <w:t xml:space="preserve"> </w:t>
      </w:r>
      <w:r w:rsidR="008B6030" w:rsidRPr="000A7537">
        <w:t>Global tech innovation high now.</w:t>
      </w:r>
    </w:p>
    <w:p w14:paraId="2EF508CB" w14:textId="77777777" w:rsidR="008B6030" w:rsidRPr="000A7537" w:rsidRDefault="008B6030" w:rsidP="008B6030">
      <w:pPr>
        <w:rPr>
          <w:rStyle w:val="Style13ptBold"/>
          <w:sz w:val="16"/>
        </w:rPr>
      </w:pPr>
      <w:r w:rsidRPr="000A7537">
        <w:rPr>
          <w:rStyle w:val="Style13ptBold"/>
          <w:u w:val="single"/>
        </w:rPr>
        <w:t>Mercury News et al 21</w:t>
      </w:r>
      <w:r w:rsidRPr="000A7537">
        <w:rPr>
          <w:rStyle w:val="Style13ptBold"/>
          <w:sz w:val="16"/>
        </w:rPr>
        <w:t xml:space="preserve"> </w:t>
      </w:r>
      <w:r w:rsidRPr="000A7537">
        <w:rPr>
          <w:sz w:val="16"/>
        </w:rPr>
        <w:t xml:space="preserve">[Mercury News and East Bay Times Editorial Boards, June 4, 2021, “Editorial: How America can Win the Global Tech War” </w:t>
      </w:r>
      <w:hyperlink r:id="rId11" w:history="1">
        <w:r w:rsidRPr="000A7537">
          <w:rPr>
            <w:sz w:val="16"/>
          </w:rPr>
          <w:t>https://www.mercurynews.com/2021/06/04/editorial-why-silicon-valley-needs-endless-frontier-bill/</w:t>
        </w:r>
      </w:hyperlink>
      <w:r w:rsidRPr="000A7537">
        <w:rPr>
          <w:sz w:val="16"/>
        </w:rPr>
        <w:t xml:space="preserve"> //gord0]</w:t>
      </w:r>
    </w:p>
    <w:p w14:paraId="095F32C2" w14:textId="77777777" w:rsidR="008B6030" w:rsidRPr="000A7537" w:rsidRDefault="008B6030" w:rsidP="008B6030">
      <w:pPr>
        <w:spacing w:before="100" w:beforeAutospacing="1" w:after="100" w:afterAutospacing="1"/>
        <w:rPr>
          <w:sz w:val="16"/>
          <w:szCs w:val="26"/>
        </w:rPr>
      </w:pPr>
      <w:r w:rsidRPr="00384424">
        <w:rPr>
          <w:rStyle w:val="StyleUnderline"/>
          <w:vanish/>
          <w:sz w:val="26"/>
          <w:szCs w:val="26"/>
        </w:rPr>
        <w:t>The</w:t>
      </w:r>
      <w:r w:rsidRPr="000A7537">
        <w:rPr>
          <w:rStyle w:val="StyleUnderline"/>
          <w:sz w:val="26"/>
          <w:szCs w:val="26"/>
        </w:rPr>
        <w:t xml:space="preserve"> </w:t>
      </w:r>
      <w:r w:rsidRPr="000A7537">
        <w:rPr>
          <w:rStyle w:val="StyleUnderline"/>
          <w:sz w:val="26"/>
          <w:szCs w:val="26"/>
          <w:highlight w:val="cyan"/>
        </w:rPr>
        <w:t xml:space="preserve">nation that wins the global tech race will dominate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21st</w:t>
      </w:r>
      <w:r w:rsidRPr="000A7537">
        <w:rPr>
          <w:rStyle w:val="StyleUnderline"/>
          <w:sz w:val="26"/>
          <w:szCs w:val="26"/>
        </w:rPr>
        <w:t xml:space="preserve"> </w:t>
      </w:r>
      <w:r w:rsidRPr="00384424">
        <w:rPr>
          <w:rStyle w:val="StyleUnderline"/>
          <w:vanish/>
          <w:sz w:val="26"/>
          <w:szCs w:val="26"/>
        </w:rPr>
        <w:t>century</w:t>
      </w:r>
      <w:r w:rsidRPr="00384424">
        <w:rPr>
          <w:vanish/>
          <w:sz w:val="16"/>
          <w:szCs w:val="26"/>
        </w:rPr>
        <w:t>.</w:t>
      </w:r>
      <w:r w:rsidRPr="000A7537">
        <w:rPr>
          <w:rFonts w:ascii="Times New Roman" w:hAnsi="Times New Roman" w:cs="Times New Roman"/>
          <w:sz w:val="16"/>
          <w:szCs w:val="26"/>
        </w:rPr>
        <w:t xml:space="preserve"> </w:t>
      </w:r>
      <w:r w:rsidRPr="00384424">
        <w:rPr>
          <w:vanish/>
          <w:sz w:val="16"/>
          <w:szCs w:val="26"/>
        </w:rPr>
        <w:t>This</w:t>
      </w:r>
      <w:r w:rsidRPr="000A7537">
        <w:rPr>
          <w:sz w:val="16"/>
          <w:szCs w:val="26"/>
        </w:rPr>
        <w:t xml:space="preserve"> </w:t>
      </w:r>
      <w:r w:rsidRPr="00384424">
        <w:rPr>
          <w:vanish/>
          <w:sz w:val="16"/>
          <w:szCs w:val="26"/>
        </w:rPr>
        <w:t>has</w:t>
      </w:r>
      <w:r w:rsidRPr="000A7537">
        <w:rPr>
          <w:sz w:val="16"/>
          <w:szCs w:val="26"/>
        </w:rPr>
        <w:t xml:space="preserve"> </w:t>
      </w:r>
      <w:r w:rsidRPr="00384424">
        <w:rPr>
          <w:vanish/>
          <w:sz w:val="16"/>
          <w:szCs w:val="26"/>
        </w:rPr>
        <w:t>been</w:t>
      </w:r>
      <w:r w:rsidRPr="000A7537">
        <w:rPr>
          <w:sz w:val="16"/>
          <w:szCs w:val="26"/>
        </w:rPr>
        <w:t xml:space="preserve"> </w:t>
      </w:r>
      <w:r w:rsidRPr="00384424">
        <w:rPr>
          <w:vanish/>
          <w:sz w:val="16"/>
          <w:szCs w:val="26"/>
        </w:rPr>
        <w:t>true</w:t>
      </w:r>
      <w:r w:rsidRPr="000A7537">
        <w:rPr>
          <w:sz w:val="16"/>
          <w:szCs w:val="26"/>
        </w:rPr>
        <w:t xml:space="preserve"> </w:t>
      </w:r>
      <w:r w:rsidRPr="00384424">
        <w:rPr>
          <w:vanish/>
          <w:sz w:val="16"/>
          <w:szCs w:val="26"/>
        </w:rPr>
        <w:t>since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1800s.</w:t>
      </w:r>
      <w:r w:rsidRPr="000A7537">
        <w:rPr>
          <w:sz w:val="16"/>
          <w:szCs w:val="26"/>
        </w:rPr>
        <w:t xml:space="preserve">  </w:t>
      </w:r>
      <w:r w:rsidRPr="00384424">
        <w:rPr>
          <w:vanish/>
          <w:sz w:val="16"/>
          <w:szCs w:val="26"/>
        </w:rPr>
        <w:t>Given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rapid</w:t>
      </w:r>
      <w:r w:rsidRPr="000A7537">
        <w:rPr>
          <w:sz w:val="16"/>
          <w:szCs w:val="26"/>
        </w:rPr>
        <w:t xml:space="preserve"> </w:t>
      </w:r>
      <w:r w:rsidRPr="00384424">
        <w:rPr>
          <w:vanish/>
          <w:sz w:val="16"/>
          <w:szCs w:val="26"/>
        </w:rPr>
        <w:t>pace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innovation</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tech’s</w:t>
      </w:r>
      <w:r w:rsidRPr="000A7537">
        <w:rPr>
          <w:sz w:val="16"/>
          <w:szCs w:val="26"/>
        </w:rPr>
        <w:t xml:space="preserve"> </w:t>
      </w:r>
      <w:r w:rsidRPr="00384424">
        <w:rPr>
          <w:vanish/>
          <w:sz w:val="16"/>
          <w:szCs w:val="26"/>
        </w:rPr>
        <w:t>impact</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our</w:t>
      </w:r>
      <w:r w:rsidRPr="000A7537">
        <w:rPr>
          <w:sz w:val="16"/>
          <w:szCs w:val="26"/>
        </w:rPr>
        <w:t xml:space="preserve"> </w:t>
      </w:r>
      <w:r w:rsidRPr="00384424">
        <w:rPr>
          <w:vanish/>
          <w:sz w:val="16"/>
          <w:szCs w:val="26"/>
        </w:rPr>
        <w:t>economy</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defense</w:t>
      </w:r>
      <w:r w:rsidRPr="000A7537">
        <w:rPr>
          <w:sz w:val="16"/>
          <w:szCs w:val="26"/>
        </w:rPr>
        <w:t xml:space="preserve"> </w:t>
      </w:r>
      <w:r w:rsidRPr="00384424">
        <w:rPr>
          <w:vanish/>
          <w:sz w:val="16"/>
          <w:szCs w:val="26"/>
        </w:rPr>
        <w:t>capabilities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last</w:t>
      </w:r>
      <w:r w:rsidRPr="000A7537">
        <w:rPr>
          <w:sz w:val="16"/>
          <w:szCs w:val="26"/>
        </w:rPr>
        <w:t xml:space="preserve"> </w:t>
      </w:r>
      <w:r w:rsidRPr="00384424">
        <w:rPr>
          <w:vanish/>
          <w:sz w:val="16"/>
          <w:szCs w:val="26"/>
        </w:rPr>
        <w:t>decade,</w:t>
      </w:r>
      <w:r w:rsidRPr="000A7537">
        <w:rPr>
          <w:sz w:val="16"/>
          <w:szCs w:val="26"/>
        </w:rPr>
        <w:t xml:space="preserve"> </w:t>
      </w:r>
      <w:r w:rsidRPr="00384424">
        <w:rPr>
          <w:vanish/>
          <w:sz w:val="16"/>
          <w:szCs w:val="26"/>
        </w:rPr>
        <w:t>there</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ample</w:t>
      </w:r>
      <w:r w:rsidRPr="000A7537">
        <w:rPr>
          <w:sz w:val="16"/>
          <w:szCs w:val="26"/>
        </w:rPr>
        <w:t xml:space="preserve"> </w:t>
      </w:r>
      <w:r w:rsidRPr="00384424">
        <w:rPr>
          <w:vanish/>
          <w:sz w:val="16"/>
          <w:szCs w:val="26"/>
        </w:rPr>
        <w:t>evidence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suggest</w:t>
      </w:r>
      <w:r w:rsidRPr="000A7537">
        <w:rPr>
          <w:sz w:val="16"/>
          <w:szCs w:val="26"/>
        </w:rPr>
        <w:t xml:space="preserve"> </w:t>
      </w:r>
      <w:r w:rsidRPr="00384424">
        <w:rPr>
          <w:vanish/>
          <w:sz w:val="16"/>
          <w:szCs w:val="26"/>
        </w:rPr>
        <w:t>that</w:t>
      </w:r>
      <w:r w:rsidRPr="000A7537">
        <w:rPr>
          <w:sz w:val="1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need</w:t>
      </w:r>
      <w:r w:rsidRPr="000A7537">
        <w:rPr>
          <w:rStyle w:val="StyleUnderline"/>
          <w:sz w:val="26"/>
          <w:szCs w:val="26"/>
        </w:rPr>
        <w:t xml:space="preserve"> </w:t>
      </w:r>
      <w:r w:rsidRPr="00384424">
        <w:rPr>
          <w:rStyle w:val="StyleUnderline"/>
          <w:vanish/>
          <w:sz w:val="26"/>
          <w:szCs w:val="26"/>
        </w:rPr>
        <w:t>for</w:t>
      </w:r>
      <w:r w:rsidRPr="000A7537">
        <w:rPr>
          <w:rStyle w:val="StyleUnderline"/>
          <w:sz w:val="26"/>
          <w:szCs w:val="26"/>
        </w:rPr>
        <w:t xml:space="preserve"> </w:t>
      </w:r>
      <w:r w:rsidRPr="000A7537">
        <w:rPr>
          <w:rStyle w:val="StyleUnderline"/>
          <w:sz w:val="26"/>
          <w:szCs w:val="26"/>
          <w:highlight w:val="cyan"/>
        </w:rPr>
        <w:t>investment in tech r</w:t>
      </w:r>
      <w:r w:rsidRPr="00384424">
        <w:rPr>
          <w:rStyle w:val="StyleUnderline"/>
          <w:vanish/>
          <w:sz w:val="26"/>
          <w:szCs w:val="26"/>
        </w:rPr>
        <w:t>esearch</w:t>
      </w:r>
      <w:r w:rsidRPr="000A7537">
        <w:rPr>
          <w:rStyle w:val="StyleUnderline"/>
          <w:sz w:val="26"/>
          <w:szCs w:val="26"/>
        </w:rPr>
        <w:t xml:space="preserve"> </w:t>
      </w:r>
      <w:r w:rsidRPr="000A7537">
        <w:rPr>
          <w:rStyle w:val="StyleUnderline"/>
          <w:sz w:val="26"/>
          <w:szCs w:val="26"/>
          <w:highlight w:val="cyan"/>
        </w:rPr>
        <w:t>and d</w:t>
      </w:r>
      <w:r w:rsidRPr="00384424">
        <w:rPr>
          <w:rStyle w:val="StyleUnderline"/>
          <w:vanish/>
          <w:sz w:val="26"/>
          <w:szCs w:val="26"/>
        </w:rPr>
        <w:t>evelopment</w:t>
      </w:r>
      <w:r w:rsidRPr="000A7537">
        <w:rPr>
          <w:rStyle w:val="StyleUnderline"/>
          <w:sz w:val="26"/>
          <w:szCs w:val="26"/>
        </w:rPr>
        <w:t xml:space="preserve"> </w:t>
      </w:r>
      <w:r w:rsidRPr="000A7537">
        <w:rPr>
          <w:rStyle w:val="StyleUnderline"/>
          <w:sz w:val="26"/>
          <w:szCs w:val="26"/>
          <w:highlight w:val="cyan"/>
        </w:rPr>
        <w:t>has never been greater.</w:t>
      </w:r>
      <w:r w:rsidRPr="000A7537">
        <w:rPr>
          <w:sz w:val="16"/>
          <w:szCs w:val="26"/>
          <w:highlight w:val="cyan"/>
        </w:rPr>
        <w:t xml:space="preserve"> </w:t>
      </w:r>
      <w:r w:rsidRPr="000A7537">
        <w:rPr>
          <w:rStyle w:val="StyleUnderline"/>
          <w:sz w:val="26"/>
          <w:szCs w:val="26"/>
          <w:highlight w:val="cyan"/>
        </w:rPr>
        <w:t>China</w:t>
      </w:r>
      <w:r w:rsidRPr="000A7537">
        <w:rPr>
          <w:rStyle w:val="StyleUnderline"/>
          <w:sz w:val="26"/>
          <w:szCs w:val="26"/>
        </w:rPr>
        <w:t xml:space="preserve"> </w:t>
      </w:r>
      <w:r w:rsidRPr="00384424">
        <w:rPr>
          <w:rStyle w:val="StyleUnderline"/>
          <w:vanish/>
          <w:sz w:val="26"/>
          <w:szCs w:val="26"/>
        </w:rPr>
        <w:t>has</w:t>
      </w:r>
      <w:r w:rsidRPr="000A7537">
        <w:rPr>
          <w:rStyle w:val="StyleUnderline"/>
          <w:sz w:val="26"/>
          <w:szCs w:val="26"/>
        </w:rPr>
        <w:t xml:space="preserve"> </w:t>
      </w:r>
      <w:r w:rsidRPr="00384424">
        <w:rPr>
          <w:rStyle w:val="StyleUnderline"/>
          <w:vanish/>
          <w:sz w:val="26"/>
          <w:szCs w:val="26"/>
        </w:rPr>
        <w:t>been</w:t>
      </w:r>
      <w:r w:rsidRPr="000A7537">
        <w:rPr>
          <w:rStyle w:val="StyleUnderline"/>
          <w:sz w:val="26"/>
          <w:szCs w:val="26"/>
        </w:rPr>
        <w:t xml:space="preserve"> </w:t>
      </w:r>
      <w:r w:rsidRPr="000A7537">
        <w:rPr>
          <w:rStyle w:val="StyleUnderline"/>
          <w:sz w:val="26"/>
          <w:szCs w:val="26"/>
          <w:highlight w:val="cyan"/>
        </w:rPr>
        <w:t>closing the tech gap</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recent</w:t>
      </w:r>
      <w:r w:rsidRPr="000A7537">
        <w:rPr>
          <w:rStyle w:val="StyleUnderline"/>
          <w:sz w:val="26"/>
          <w:szCs w:val="26"/>
        </w:rPr>
        <w:t xml:space="preserve"> </w:t>
      </w:r>
      <w:r w:rsidRPr="00384424">
        <w:rPr>
          <w:rStyle w:val="StyleUnderline"/>
          <w:vanish/>
          <w:sz w:val="26"/>
          <w:szCs w:val="26"/>
        </w:rPr>
        <w:t>years</w:t>
      </w:r>
      <w:r w:rsidRPr="000A7537">
        <w:rPr>
          <w:rStyle w:val="StyleUnderline"/>
          <w:sz w:val="26"/>
          <w:szCs w:val="26"/>
        </w:rPr>
        <w:t xml:space="preserve"> </w:t>
      </w:r>
      <w:r w:rsidRPr="00384424">
        <w:rPr>
          <w:rStyle w:val="StyleUnderline"/>
          <w:vanish/>
          <w:sz w:val="26"/>
          <w:szCs w:val="26"/>
        </w:rPr>
        <w:t>by</w:t>
      </w:r>
      <w:r w:rsidRPr="000A7537">
        <w:rPr>
          <w:rStyle w:val="StyleUnderline"/>
          <w:sz w:val="26"/>
          <w:szCs w:val="26"/>
        </w:rPr>
        <w:t xml:space="preserve"> </w:t>
      </w:r>
      <w:r w:rsidRPr="00384424">
        <w:rPr>
          <w:rStyle w:val="StyleUnderline"/>
          <w:vanish/>
          <w:sz w:val="26"/>
          <w:szCs w:val="26"/>
        </w:rPr>
        <w:t>making</w:t>
      </w:r>
      <w:r w:rsidRPr="000A7537">
        <w:rPr>
          <w:rStyle w:val="StyleUnderline"/>
          <w:sz w:val="26"/>
          <w:szCs w:val="26"/>
        </w:rPr>
        <w:t xml:space="preserve"> </w:t>
      </w:r>
      <w:r w:rsidRPr="00384424">
        <w:rPr>
          <w:rStyle w:val="StyleUnderline"/>
          <w:vanish/>
          <w:sz w:val="26"/>
          <w:szCs w:val="26"/>
        </w:rPr>
        <w:t>bold</w:t>
      </w:r>
      <w:r w:rsidRPr="000A7537">
        <w:rPr>
          <w:rStyle w:val="StyleUnderline"/>
          <w:sz w:val="26"/>
          <w:szCs w:val="26"/>
        </w:rPr>
        <w:t xml:space="preserve"> </w:t>
      </w:r>
      <w:r w:rsidRPr="00384424">
        <w:rPr>
          <w:rStyle w:val="StyleUnderline"/>
          <w:vanish/>
          <w:sz w:val="26"/>
          <w:szCs w:val="26"/>
        </w:rPr>
        <w:t>investments</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tech</w:t>
      </w:r>
      <w:r w:rsidRPr="000A7537">
        <w:rPr>
          <w:rStyle w:val="StyleUnderline"/>
          <w:sz w:val="26"/>
          <w:szCs w:val="26"/>
        </w:rPr>
        <w:t xml:space="preserve"> </w:t>
      </w:r>
      <w:r w:rsidRPr="00384424">
        <w:rPr>
          <w:rStyle w:val="StyleUnderline"/>
          <w:vanish/>
          <w:sz w:val="26"/>
          <w:szCs w:val="26"/>
        </w:rPr>
        <w:t>with</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intent</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overtaking</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United</w:t>
      </w:r>
      <w:r w:rsidRPr="000A7537">
        <w:rPr>
          <w:rStyle w:val="StyleUnderline"/>
          <w:sz w:val="26"/>
          <w:szCs w:val="26"/>
        </w:rPr>
        <w:t xml:space="preserve"> </w:t>
      </w:r>
      <w:r w:rsidRPr="00384424">
        <w:rPr>
          <w:rStyle w:val="StyleUnderline"/>
          <w:vanish/>
          <w:sz w:val="26"/>
          <w:szCs w:val="26"/>
        </w:rPr>
        <w:t>States</w:t>
      </w:r>
      <w:r w:rsidRPr="00384424">
        <w:rPr>
          <w:vanish/>
          <w:sz w:val="16"/>
          <w:szCs w:val="26"/>
        </w:rPr>
        <w:t>.</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tech</w:t>
      </w:r>
      <w:r w:rsidRPr="000A7537">
        <w:rPr>
          <w:sz w:val="16"/>
          <w:szCs w:val="26"/>
        </w:rPr>
        <w:t xml:space="preserve"> </w:t>
      </w:r>
      <w:r w:rsidRPr="00384424">
        <w:rPr>
          <w:vanish/>
          <w:sz w:val="16"/>
          <w:szCs w:val="26"/>
        </w:rPr>
        <w:t>war</w:t>
      </w:r>
      <w:r w:rsidRPr="000A7537">
        <w:rPr>
          <w:sz w:val="16"/>
          <w:szCs w:val="26"/>
        </w:rPr>
        <w:t xml:space="preserve"> </w:t>
      </w:r>
      <w:r w:rsidRPr="00384424">
        <w:rPr>
          <w:vanish/>
          <w:sz w:val="16"/>
          <w:szCs w:val="26"/>
        </w:rPr>
        <w:t>we</w:t>
      </w:r>
      <w:r w:rsidRPr="000A7537">
        <w:rPr>
          <w:sz w:val="16"/>
          <w:szCs w:val="26"/>
        </w:rPr>
        <w:t xml:space="preserve"> </w:t>
      </w:r>
      <w:r w:rsidRPr="00384424">
        <w:rPr>
          <w:vanish/>
          <w:sz w:val="16"/>
          <w:szCs w:val="26"/>
        </w:rPr>
        <w:t>cannot</w:t>
      </w:r>
      <w:r w:rsidRPr="000A7537">
        <w:rPr>
          <w:sz w:val="16"/>
          <w:szCs w:val="26"/>
        </w:rPr>
        <w:t xml:space="preserve"> </w:t>
      </w:r>
      <w:r w:rsidRPr="00384424">
        <w:rPr>
          <w:vanish/>
          <w:sz w:val="16"/>
          <w:szCs w:val="26"/>
        </w:rPr>
        <w:t>afford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lose.</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imperative</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Congress</w:t>
      </w:r>
      <w:r w:rsidRPr="000A7537">
        <w:rPr>
          <w:sz w:val="16"/>
          <w:szCs w:val="26"/>
        </w:rPr>
        <w:t xml:space="preserve"> </w:t>
      </w:r>
      <w:r w:rsidRPr="00384424">
        <w:rPr>
          <w:vanish/>
          <w:sz w:val="16"/>
          <w:szCs w:val="26"/>
        </w:rPr>
        <w:t>pass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Endless</w:t>
      </w:r>
      <w:r w:rsidRPr="000A7537">
        <w:rPr>
          <w:sz w:val="16"/>
          <w:szCs w:val="26"/>
        </w:rPr>
        <w:t xml:space="preserve"> </w:t>
      </w:r>
      <w:r w:rsidRPr="00384424">
        <w:rPr>
          <w:vanish/>
          <w:sz w:val="16"/>
          <w:szCs w:val="26"/>
        </w:rPr>
        <w:t>Frontier</w:t>
      </w:r>
      <w:r w:rsidRPr="000A7537">
        <w:rPr>
          <w:sz w:val="16"/>
          <w:szCs w:val="26"/>
        </w:rPr>
        <w:t xml:space="preserve"> </w:t>
      </w:r>
      <w:r w:rsidRPr="00384424">
        <w:rPr>
          <w:vanish/>
          <w:sz w:val="16"/>
          <w:szCs w:val="26"/>
        </w:rPr>
        <w:t>Act</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authorize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biggest</w:t>
      </w:r>
      <w:r w:rsidRPr="000A7537">
        <w:rPr>
          <w:sz w:val="16"/>
          <w:szCs w:val="26"/>
        </w:rPr>
        <w:t xml:space="preserve"> </w:t>
      </w:r>
      <w:r w:rsidRPr="00384424">
        <w:rPr>
          <w:vanish/>
          <w:sz w:val="16"/>
          <w:szCs w:val="26"/>
        </w:rPr>
        <w:t>R&amp;D</w:t>
      </w:r>
      <w:r w:rsidRPr="000A7537">
        <w:rPr>
          <w:sz w:val="16"/>
          <w:szCs w:val="26"/>
        </w:rPr>
        <w:t xml:space="preserve"> </w:t>
      </w:r>
      <w:r w:rsidRPr="00384424">
        <w:rPr>
          <w:vanish/>
          <w:sz w:val="16"/>
          <w:szCs w:val="26"/>
        </w:rPr>
        <w:t>tech</w:t>
      </w:r>
      <w:r w:rsidRPr="000A7537">
        <w:rPr>
          <w:sz w:val="16"/>
          <w:szCs w:val="26"/>
        </w:rPr>
        <w:t xml:space="preserve"> </w:t>
      </w:r>
      <w:r w:rsidRPr="00384424">
        <w:rPr>
          <w:vanish/>
          <w:sz w:val="16"/>
          <w:szCs w:val="26"/>
        </w:rPr>
        <w:t>investment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United</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since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Apollo</w:t>
      </w:r>
      <w:r w:rsidRPr="000A7537">
        <w:rPr>
          <w:sz w:val="16"/>
          <w:szCs w:val="26"/>
        </w:rPr>
        <w:t xml:space="preserve"> </w:t>
      </w:r>
      <w:r w:rsidRPr="00384424">
        <w:rPr>
          <w:vanish/>
          <w:sz w:val="16"/>
          <w:szCs w:val="26"/>
        </w:rPr>
        <w:t>years.</w:t>
      </w:r>
      <w:r w:rsidRPr="000A7537">
        <w:rPr>
          <w:sz w:val="16"/>
          <w:szCs w:val="26"/>
        </w:rPr>
        <w:t xml:space="preserve"> </w:t>
      </w:r>
      <w:r w:rsidRPr="00384424">
        <w:rPr>
          <w:rStyle w:val="StyleUnderline"/>
          <w:vanish/>
          <w:sz w:val="26"/>
          <w:szCs w:val="26"/>
        </w:rPr>
        <w:t>Rep.</w:t>
      </w:r>
      <w:r w:rsidRPr="000A7537">
        <w:rPr>
          <w:rStyle w:val="StyleUnderline"/>
          <w:sz w:val="26"/>
          <w:szCs w:val="26"/>
        </w:rPr>
        <w:t xml:space="preserve"> </w:t>
      </w:r>
      <w:r w:rsidRPr="00384424">
        <w:rPr>
          <w:rStyle w:val="StyleUnderline"/>
          <w:vanish/>
          <w:sz w:val="26"/>
          <w:szCs w:val="26"/>
        </w:rPr>
        <w:t>Ro</w:t>
      </w:r>
      <w:r w:rsidRPr="000A7537">
        <w:rPr>
          <w:rStyle w:val="StyleUnderline"/>
          <w:sz w:val="26"/>
          <w:szCs w:val="26"/>
        </w:rPr>
        <w:t xml:space="preserve"> </w:t>
      </w:r>
      <w:r w:rsidRPr="00384424">
        <w:rPr>
          <w:rStyle w:val="StyleUnderline"/>
          <w:vanish/>
          <w:sz w:val="26"/>
          <w:szCs w:val="26"/>
        </w:rPr>
        <w:t>Khanna,</w:t>
      </w:r>
      <w:r w:rsidRPr="000A7537">
        <w:rPr>
          <w:rStyle w:val="StyleUnderline"/>
          <w:sz w:val="26"/>
          <w:szCs w:val="26"/>
        </w:rPr>
        <w:t xml:space="preserve"> </w:t>
      </w:r>
      <w:r w:rsidRPr="00384424">
        <w:rPr>
          <w:rStyle w:val="StyleUnderline"/>
          <w:vanish/>
          <w:sz w:val="26"/>
          <w:szCs w:val="26"/>
        </w:rPr>
        <w:t>D-Santa</w:t>
      </w:r>
      <w:r w:rsidRPr="000A7537">
        <w:rPr>
          <w:rStyle w:val="StyleUnderline"/>
          <w:sz w:val="26"/>
          <w:szCs w:val="26"/>
        </w:rPr>
        <w:t xml:space="preserve"> </w:t>
      </w:r>
      <w:r w:rsidRPr="00384424">
        <w:rPr>
          <w:rStyle w:val="StyleUnderline"/>
          <w:vanish/>
          <w:sz w:val="26"/>
          <w:szCs w:val="26"/>
        </w:rPr>
        <w:t>Clara,</w:t>
      </w:r>
      <w:r w:rsidRPr="000A7537">
        <w:rPr>
          <w:rStyle w:val="StyleUnderline"/>
          <w:sz w:val="26"/>
          <w:szCs w:val="26"/>
        </w:rPr>
        <w:t xml:space="preserve"> </w:t>
      </w:r>
      <w:r w:rsidRPr="00384424">
        <w:rPr>
          <w:rStyle w:val="StyleUnderline"/>
          <w:vanish/>
          <w:sz w:val="26"/>
          <w:szCs w:val="26"/>
        </w:rPr>
        <w:t>made</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0A7537">
        <w:rPr>
          <w:rStyle w:val="StyleUnderline"/>
          <w:sz w:val="26"/>
          <w:szCs w:val="26"/>
          <w:highlight w:val="cyan"/>
        </w:rPr>
        <w:t>massive increase in science and technology investment</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major</w:t>
      </w:r>
      <w:r w:rsidRPr="000A7537">
        <w:rPr>
          <w:rStyle w:val="StyleUnderline"/>
          <w:sz w:val="26"/>
          <w:szCs w:val="26"/>
        </w:rPr>
        <w:t xml:space="preserve"> </w:t>
      </w:r>
      <w:r w:rsidRPr="00384424">
        <w:rPr>
          <w:rStyle w:val="StyleUnderline"/>
          <w:vanish/>
          <w:sz w:val="26"/>
          <w:szCs w:val="26"/>
        </w:rPr>
        <w:t>part</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his</w:t>
      </w:r>
      <w:r w:rsidRPr="000A7537">
        <w:rPr>
          <w:rStyle w:val="StyleUnderline"/>
          <w:sz w:val="26"/>
          <w:szCs w:val="26"/>
        </w:rPr>
        <w:t xml:space="preserve"> </w:t>
      </w:r>
      <w:r w:rsidRPr="00384424">
        <w:rPr>
          <w:rStyle w:val="StyleUnderline"/>
          <w:vanish/>
          <w:sz w:val="26"/>
          <w:szCs w:val="26"/>
        </w:rPr>
        <w:t>platform</w:t>
      </w:r>
      <w:r w:rsidRPr="000A7537">
        <w:rPr>
          <w:rStyle w:val="StyleUnderline"/>
          <w:sz w:val="26"/>
          <w:szCs w:val="26"/>
        </w:rPr>
        <w:t xml:space="preserve"> </w:t>
      </w:r>
      <w:r w:rsidRPr="00384424">
        <w:rPr>
          <w:rStyle w:val="StyleUnderline"/>
          <w:vanish/>
          <w:sz w:val="26"/>
          <w:szCs w:val="26"/>
        </w:rPr>
        <w:t>while</w:t>
      </w:r>
      <w:r w:rsidRPr="000A7537">
        <w:rPr>
          <w:rStyle w:val="StyleUnderline"/>
          <w:sz w:val="26"/>
          <w:szCs w:val="26"/>
        </w:rPr>
        <w:t xml:space="preserve"> </w:t>
      </w:r>
      <w:r w:rsidRPr="00384424">
        <w:rPr>
          <w:rStyle w:val="StyleUnderline"/>
          <w:vanish/>
          <w:sz w:val="26"/>
          <w:szCs w:val="26"/>
        </w:rPr>
        <w:t>campaigning</w:t>
      </w:r>
      <w:r w:rsidRPr="000A7537">
        <w:rPr>
          <w:rStyle w:val="StyleUnderline"/>
          <w:sz w:val="26"/>
          <w:szCs w:val="26"/>
        </w:rPr>
        <w:t xml:space="preserve"> </w:t>
      </w:r>
      <w:r w:rsidRPr="00384424">
        <w:rPr>
          <w:rStyle w:val="StyleUnderline"/>
          <w:vanish/>
          <w:sz w:val="26"/>
          <w:szCs w:val="26"/>
        </w:rPr>
        <w:t>for</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seat</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Congress</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2016</w:t>
      </w:r>
      <w:r w:rsidRPr="00384424">
        <w:rPr>
          <w:vanish/>
          <w:sz w:val="16"/>
          <w:szCs w:val="26"/>
        </w:rPr>
        <w:t>.</w:t>
      </w:r>
      <w:r w:rsidRPr="000A7537">
        <w:rPr>
          <w:sz w:val="16"/>
          <w:szCs w:val="26"/>
        </w:rPr>
        <w:t xml:space="preserve"> </w:t>
      </w:r>
      <w:r w:rsidRPr="00384424">
        <w:rPr>
          <w:vanish/>
          <w:sz w:val="16"/>
          <w:szCs w:val="26"/>
        </w:rPr>
        <w:t>Now</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co-author</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600-page</w:t>
      </w:r>
      <w:r w:rsidRPr="000A7537">
        <w:rPr>
          <w:sz w:val="16"/>
          <w:szCs w:val="26"/>
        </w:rPr>
        <w:t xml:space="preserve"> </w:t>
      </w:r>
      <w:r w:rsidRPr="00384424">
        <w:rPr>
          <w:vanish/>
          <w:sz w:val="16"/>
          <w:szCs w:val="26"/>
        </w:rPr>
        <w:t>legislation</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cusp</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pushing</w:t>
      </w:r>
      <w:r w:rsidRPr="000A7537">
        <w:rPr>
          <w:sz w:val="16"/>
          <w:szCs w:val="26"/>
        </w:rPr>
        <w:t xml:space="preserve"> </w:t>
      </w:r>
      <w:r w:rsidRPr="00384424">
        <w:rPr>
          <w:vanish/>
          <w:sz w:val="16"/>
          <w:szCs w:val="26"/>
        </w:rPr>
        <w:t>through</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bipartisan</w:t>
      </w:r>
      <w:r w:rsidRPr="000A7537">
        <w:rPr>
          <w:sz w:val="16"/>
          <w:szCs w:val="26"/>
        </w:rPr>
        <w:t xml:space="preserve"> </w:t>
      </w:r>
      <w:r w:rsidRPr="00384424">
        <w:rPr>
          <w:vanish/>
          <w:sz w:val="16"/>
          <w:szCs w:val="26"/>
        </w:rPr>
        <w:t>effort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has</w:t>
      </w:r>
      <w:r w:rsidRPr="000A7537">
        <w:rPr>
          <w:sz w:val="16"/>
          <w:szCs w:val="26"/>
        </w:rPr>
        <w:t xml:space="preserve"> </w:t>
      </w:r>
      <w:r w:rsidRPr="00384424">
        <w:rPr>
          <w:vanish/>
          <w:sz w:val="16"/>
          <w:szCs w:val="26"/>
        </w:rPr>
        <w:t>been</w:t>
      </w:r>
      <w:r w:rsidRPr="000A7537">
        <w:rPr>
          <w:sz w:val="16"/>
          <w:szCs w:val="26"/>
        </w:rPr>
        <w:t xml:space="preserve"> </w:t>
      </w:r>
      <w:r w:rsidRPr="00384424">
        <w:rPr>
          <w:vanish/>
          <w:sz w:val="16"/>
          <w:szCs w:val="26"/>
        </w:rPr>
        <w:t>years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making.</w:t>
      </w:r>
      <w:r w:rsidRPr="000A7537">
        <w:rPr>
          <w:sz w:val="16"/>
          <w:szCs w:val="26"/>
        </w:rPr>
        <w:t xml:space="preserve"> </w:t>
      </w:r>
      <w:r w:rsidRPr="00384424">
        <w:rPr>
          <w:vanish/>
          <w:sz w:val="16"/>
          <w:szCs w:val="26"/>
        </w:rPr>
        <w:t>Khanna</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his</w:t>
      </w:r>
      <w:r w:rsidRPr="000A7537">
        <w:rPr>
          <w:sz w:val="16"/>
          <w:szCs w:val="26"/>
        </w:rPr>
        <w:t xml:space="preserve"> </w:t>
      </w:r>
      <w:r w:rsidRPr="00384424">
        <w:rPr>
          <w:vanish/>
          <w:sz w:val="16"/>
          <w:szCs w:val="26"/>
        </w:rPr>
        <w:t>co-authors,</w:t>
      </w:r>
      <w:r w:rsidRPr="000A7537">
        <w:rPr>
          <w:sz w:val="16"/>
          <w:szCs w:val="26"/>
        </w:rPr>
        <w:t xml:space="preserve"> </w:t>
      </w:r>
      <w:r w:rsidRPr="00384424">
        <w:rPr>
          <w:vanish/>
          <w:sz w:val="16"/>
          <w:szCs w:val="26"/>
        </w:rPr>
        <w:t>Senate</w:t>
      </w:r>
      <w:r w:rsidRPr="000A7537">
        <w:rPr>
          <w:sz w:val="16"/>
          <w:szCs w:val="26"/>
        </w:rPr>
        <w:t xml:space="preserve"> </w:t>
      </w:r>
      <w:r w:rsidRPr="00384424">
        <w:rPr>
          <w:vanish/>
          <w:sz w:val="16"/>
          <w:szCs w:val="26"/>
        </w:rPr>
        <w:t>Majority</w:t>
      </w:r>
      <w:r w:rsidRPr="000A7537">
        <w:rPr>
          <w:sz w:val="16"/>
          <w:szCs w:val="26"/>
        </w:rPr>
        <w:t xml:space="preserve"> </w:t>
      </w:r>
      <w:r w:rsidRPr="00384424">
        <w:rPr>
          <w:vanish/>
          <w:sz w:val="16"/>
          <w:szCs w:val="26"/>
        </w:rPr>
        <w:t>Leader</w:t>
      </w:r>
      <w:r w:rsidRPr="000A7537">
        <w:rPr>
          <w:sz w:val="16"/>
          <w:szCs w:val="26"/>
        </w:rPr>
        <w:t xml:space="preserve"> </w:t>
      </w:r>
      <w:r w:rsidRPr="00384424">
        <w:rPr>
          <w:vanish/>
          <w:sz w:val="16"/>
          <w:szCs w:val="26"/>
        </w:rPr>
        <w:t>Chuck</w:t>
      </w:r>
      <w:r w:rsidRPr="000A7537">
        <w:rPr>
          <w:sz w:val="16"/>
          <w:szCs w:val="26"/>
        </w:rPr>
        <w:t xml:space="preserve"> </w:t>
      </w:r>
      <w:r w:rsidRPr="00384424">
        <w:rPr>
          <w:vanish/>
          <w:sz w:val="16"/>
          <w:szCs w:val="26"/>
        </w:rPr>
        <w:t>Schumer,</w:t>
      </w:r>
      <w:r w:rsidRPr="000A7537">
        <w:rPr>
          <w:sz w:val="16"/>
          <w:szCs w:val="26"/>
        </w:rPr>
        <w:t xml:space="preserve"> </w:t>
      </w:r>
      <w:r w:rsidRPr="00384424">
        <w:rPr>
          <w:vanish/>
          <w:sz w:val="16"/>
          <w:szCs w:val="26"/>
        </w:rPr>
        <w:t>D-N.Y.,</w:t>
      </w:r>
      <w:r w:rsidRPr="000A7537">
        <w:rPr>
          <w:sz w:val="16"/>
          <w:szCs w:val="26"/>
        </w:rPr>
        <w:t xml:space="preserve"> </w:t>
      </w:r>
      <w:r w:rsidRPr="00384424">
        <w:rPr>
          <w:vanish/>
          <w:sz w:val="16"/>
          <w:szCs w:val="26"/>
        </w:rPr>
        <w:t>Sen.</w:t>
      </w:r>
      <w:r w:rsidRPr="000A7537">
        <w:rPr>
          <w:sz w:val="16"/>
          <w:szCs w:val="26"/>
        </w:rPr>
        <w:t xml:space="preserve"> </w:t>
      </w:r>
      <w:r w:rsidRPr="00384424">
        <w:rPr>
          <w:vanish/>
          <w:sz w:val="16"/>
          <w:szCs w:val="26"/>
        </w:rPr>
        <w:t>Todd</w:t>
      </w:r>
      <w:r w:rsidRPr="000A7537">
        <w:rPr>
          <w:sz w:val="16"/>
          <w:szCs w:val="26"/>
        </w:rPr>
        <w:t xml:space="preserve"> </w:t>
      </w:r>
      <w:r w:rsidRPr="00384424">
        <w:rPr>
          <w:vanish/>
          <w:sz w:val="16"/>
          <w:szCs w:val="26"/>
        </w:rPr>
        <w:t>Young,</w:t>
      </w:r>
      <w:r w:rsidRPr="000A7537">
        <w:rPr>
          <w:sz w:val="16"/>
          <w:szCs w:val="26"/>
        </w:rPr>
        <w:t xml:space="preserve"> </w:t>
      </w:r>
      <w:r w:rsidRPr="00384424">
        <w:rPr>
          <w:vanish/>
          <w:sz w:val="16"/>
          <w:szCs w:val="26"/>
        </w:rPr>
        <w:t>R-Ind.,</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Rep.</w:t>
      </w:r>
      <w:r w:rsidRPr="000A7537">
        <w:rPr>
          <w:sz w:val="16"/>
          <w:szCs w:val="26"/>
        </w:rPr>
        <w:t xml:space="preserve"> </w:t>
      </w:r>
      <w:r w:rsidRPr="00384424">
        <w:rPr>
          <w:vanish/>
          <w:sz w:val="16"/>
          <w:szCs w:val="26"/>
        </w:rPr>
        <w:t>Mike</w:t>
      </w:r>
      <w:r w:rsidRPr="000A7537">
        <w:rPr>
          <w:sz w:val="16"/>
          <w:szCs w:val="26"/>
        </w:rPr>
        <w:t xml:space="preserve"> </w:t>
      </w:r>
      <w:r w:rsidRPr="00384424">
        <w:rPr>
          <w:vanish/>
          <w:sz w:val="16"/>
          <w:szCs w:val="26"/>
        </w:rPr>
        <w:t>Gallagher,</w:t>
      </w:r>
      <w:r w:rsidRPr="000A7537">
        <w:rPr>
          <w:sz w:val="16"/>
          <w:szCs w:val="26"/>
        </w:rPr>
        <w:t xml:space="preserve"> </w:t>
      </w:r>
      <w:r w:rsidRPr="00384424">
        <w:rPr>
          <w:vanish/>
          <w:sz w:val="16"/>
          <w:szCs w:val="26"/>
        </w:rPr>
        <w:t>R-Wisc.,</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shepherding</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bill</w:t>
      </w:r>
      <w:r w:rsidRPr="000A7537">
        <w:rPr>
          <w:sz w:val="16"/>
          <w:szCs w:val="26"/>
        </w:rPr>
        <w:t xml:space="preserve"> </w:t>
      </w:r>
      <w:r w:rsidRPr="00384424">
        <w:rPr>
          <w:vanish/>
          <w:sz w:val="16"/>
          <w:szCs w:val="26"/>
        </w:rPr>
        <w:t>through</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Senate,</w:t>
      </w:r>
      <w:r w:rsidRPr="000A7537">
        <w:rPr>
          <w:sz w:val="16"/>
          <w:szCs w:val="26"/>
        </w:rPr>
        <w:t xml:space="preserve"> </w:t>
      </w:r>
      <w:r w:rsidRPr="00384424">
        <w:rPr>
          <w:vanish/>
          <w:sz w:val="16"/>
          <w:szCs w:val="26"/>
        </w:rPr>
        <w:t>which</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expected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approve</w:t>
      </w:r>
      <w:r w:rsidRPr="000A7537">
        <w:rPr>
          <w:sz w:val="16"/>
          <w:szCs w:val="26"/>
        </w:rPr>
        <w:t xml:space="preserve"> </w:t>
      </w:r>
      <w:r w:rsidRPr="00384424">
        <w:rPr>
          <w:vanish/>
          <w:sz w:val="16"/>
          <w:szCs w:val="26"/>
        </w:rPr>
        <w:t>it</w:t>
      </w:r>
      <w:r w:rsidRPr="000A7537">
        <w:rPr>
          <w:sz w:val="16"/>
          <w:szCs w:val="26"/>
        </w:rPr>
        <w:t xml:space="preserve"> </w:t>
      </w:r>
      <w:r w:rsidRPr="00384424">
        <w:rPr>
          <w:vanish/>
          <w:sz w:val="16"/>
          <w:szCs w:val="26"/>
        </w:rPr>
        <w:t>sometime</w:t>
      </w:r>
      <w:r w:rsidRPr="000A7537">
        <w:rPr>
          <w:sz w:val="16"/>
          <w:szCs w:val="26"/>
        </w:rPr>
        <w:t xml:space="preserve"> </w:t>
      </w:r>
      <w:r w:rsidRPr="00384424">
        <w:rPr>
          <w:vanish/>
          <w:sz w:val="16"/>
          <w:szCs w:val="26"/>
        </w:rPr>
        <w:t>later</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month.</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would</w:t>
      </w:r>
      <w:r w:rsidRPr="000A7537">
        <w:rPr>
          <w:sz w:val="16"/>
          <w:szCs w:val="26"/>
        </w:rPr>
        <w:t xml:space="preserve"> </w:t>
      </w:r>
      <w:r w:rsidRPr="00384424">
        <w:rPr>
          <w:vanish/>
          <w:sz w:val="16"/>
          <w:szCs w:val="26"/>
        </w:rPr>
        <w:t>set</w:t>
      </w:r>
      <w:r w:rsidRPr="000A7537">
        <w:rPr>
          <w:sz w:val="16"/>
          <w:szCs w:val="26"/>
        </w:rPr>
        <w:t xml:space="preserve"> </w:t>
      </w:r>
      <w:r w:rsidRPr="00384424">
        <w:rPr>
          <w:vanish/>
          <w:sz w:val="16"/>
          <w:szCs w:val="26"/>
        </w:rPr>
        <w:t>up</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reconciliation</w:t>
      </w:r>
      <w:r w:rsidRPr="000A7537">
        <w:rPr>
          <w:sz w:val="16"/>
          <w:szCs w:val="26"/>
        </w:rPr>
        <w:t xml:space="preserve"> </w:t>
      </w:r>
      <w:r w:rsidRPr="00384424">
        <w:rPr>
          <w:vanish/>
          <w:sz w:val="16"/>
          <w:szCs w:val="26"/>
        </w:rPr>
        <w:t>debate</w:t>
      </w:r>
      <w:r w:rsidRPr="000A7537">
        <w:rPr>
          <w:sz w:val="16"/>
          <w:szCs w:val="26"/>
        </w:rPr>
        <w:t xml:space="preserve"> </w:t>
      </w:r>
      <w:r w:rsidRPr="00384424">
        <w:rPr>
          <w:vanish/>
          <w:sz w:val="16"/>
          <w:szCs w:val="26"/>
        </w:rPr>
        <w:t>between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House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Senate</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would</w:t>
      </w:r>
      <w:r w:rsidRPr="000A7537">
        <w:rPr>
          <w:sz w:val="16"/>
          <w:szCs w:val="26"/>
        </w:rPr>
        <w:t xml:space="preserve"> </w:t>
      </w:r>
      <w:r w:rsidRPr="00384424">
        <w:rPr>
          <w:vanish/>
          <w:sz w:val="16"/>
          <w:szCs w:val="26"/>
        </w:rPr>
        <w:t>determine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bill’s</w:t>
      </w:r>
      <w:r w:rsidRPr="000A7537">
        <w:rPr>
          <w:sz w:val="16"/>
          <w:szCs w:val="26"/>
        </w:rPr>
        <w:t xml:space="preserve"> </w:t>
      </w:r>
      <w:r w:rsidRPr="00384424">
        <w:rPr>
          <w:vanish/>
          <w:sz w:val="16"/>
          <w:szCs w:val="26"/>
        </w:rPr>
        <w:t>final</w:t>
      </w:r>
      <w:r w:rsidRPr="000A7537">
        <w:rPr>
          <w:sz w:val="16"/>
          <w:szCs w:val="26"/>
        </w:rPr>
        <w:t xml:space="preserve"> </w:t>
      </w:r>
      <w:r w:rsidRPr="00384424">
        <w:rPr>
          <w:vanish/>
          <w:sz w:val="16"/>
          <w:szCs w:val="26"/>
        </w:rPr>
        <w:t>language.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ultimate</w:t>
      </w:r>
      <w:r w:rsidRPr="000A7537">
        <w:rPr>
          <w:sz w:val="16"/>
          <w:szCs w:val="26"/>
        </w:rPr>
        <w:t xml:space="preserve"> </w:t>
      </w:r>
      <w:r w:rsidRPr="00384424">
        <w:rPr>
          <w:vanish/>
          <w:sz w:val="16"/>
          <w:szCs w:val="26"/>
        </w:rPr>
        <w:t>size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investment</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still</w:t>
      </w:r>
      <w:r w:rsidRPr="000A7537">
        <w:rPr>
          <w:sz w:val="16"/>
          <w:szCs w:val="26"/>
        </w:rPr>
        <w:t xml:space="preserve"> </w:t>
      </w:r>
      <w:r w:rsidRPr="00384424">
        <w:rPr>
          <w:vanish/>
          <w:sz w:val="16"/>
          <w:szCs w:val="26"/>
        </w:rPr>
        <w:t>very</w:t>
      </w:r>
      <w:r w:rsidRPr="000A7537">
        <w:rPr>
          <w:sz w:val="16"/>
          <w:szCs w:val="26"/>
        </w:rPr>
        <w:t xml:space="preserve"> </w:t>
      </w:r>
      <w:r w:rsidRPr="00384424">
        <w:rPr>
          <w:vanish/>
          <w:sz w:val="16"/>
          <w:szCs w:val="26"/>
        </w:rPr>
        <w:t>much</w:t>
      </w:r>
      <w:r w:rsidRPr="000A7537">
        <w:rPr>
          <w:sz w:val="16"/>
          <w:szCs w:val="26"/>
        </w:rPr>
        <w:t xml:space="preserve"> </w:t>
      </w:r>
      <w:r w:rsidRPr="00384424">
        <w:rPr>
          <w:vanish/>
          <w:sz w:val="16"/>
          <w:szCs w:val="26"/>
        </w:rPr>
        <w:t>up</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air.</w:t>
      </w:r>
      <w:r w:rsidRPr="000A7537">
        <w:rPr>
          <w:sz w:val="16"/>
          <w:szCs w:val="26"/>
        </w:rPr>
        <w:t xml:space="preserve"> </w:t>
      </w:r>
      <w:r w:rsidRPr="00384424">
        <w:rPr>
          <w:rStyle w:val="StyleUnderline"/>
          <w:vanish/>
          <w:sz w:val="26"/>
          <w:szCs w:val="26"/>
        </w:rPr>
        <w:t>Khanna</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like</w:t>
      </w:r>
      <w:r w:rsidRPr="000A7537">
        <w:rPr>
          <w:rStyle w:val="StyleUnderline"/>
          <w:sz w:val="26"/>
          <w:szCs w:val="26"/>
        </w:rPr>
        <w:t xml:space="preserve"> </w:t>
      </w:r>
      <w:r w:rsidRPr="000A7537">
        <w:rPr>
          <w:rStyle w:val="StyleUnderline"/>
          <w:sz w:val="26"/>
          <w:szCs w:val="26"/>
          <w:highlight w:val="cyan"/>
        </w:rPr>
        <w:t xml:space="preserve">Congress </w:t>
      </w:r>
      <w:r w:rsidRPr="00384424">
        <w:rPr>
          <w:rStyle w:val="StyleUnderline"/>
          <w:vanish/>
          <w:sz w:val="26"/>
          <w:szCs w:val="26"/>
        </w:rPr>
        <w:t>to</w:t>
      </w:r>
      <w:r w:rsidRPr="000A7537">
        <w:rPr>
          <w:rStyle w:val="StyleUnderline"/>
          <w:sz w:val="26"/>
          <w:szCs w:val="26"/>
        </w:rPr>
        <w:t xml:space="preserve"> </w:t>
      </w:r>
      <w:r w:rsidRPr="000A7537">
        <w:rPr>
          <w:rStyle w:val="StyleUnderline"/>
          <w:sz w:val="26"/>
          <w:szCs w:val="26"/>
          <w:highlight w:val="cyan"/>
        </w:rPr>
        <w:t>authorize $100 billion</w:t>
      </w:r>
      <w:r w:rsidRPr="000A7537">
        <w:rPr>
          <w:rStyle w:val="StyleUnderline"/>
          <w:sz w:val="26"/>
          <w:szCs w:val="26"/>
        </w:rPr>
        <w:t xml:space="preserve"> </w:t>
      </w:r>
      <w:r w:rsidRPr="00384424">
        <w:rPr>
          <w:rStyle w:val="StyleUnderline"/>
          <w:vanish/>
          <w:sz w:val="26"/>
          <w:szCs w:val="26"/>
        </w:rPr>
        <w:t>over</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five-year</w:t>
      </w:r>
      <w:r w:rsidRPr="000A7537">
        <w:rPr>
          <w:rStyle w:val="StyleUnderline"/>
          <w:sz w:val="26"/>
          <w:szCs w:val="26"/>
        </w:rPr>
        <w:t xml:space="preserve"> </w:t>
      </w:r>
      <w:r w:rsidRPr="00384424">
        <w:rPr>
          <w:rStyle w:val="StyleUnderline"/>
          <w:vanish/>
          <w:sz w:val="26"/>
          <w:szCs w:val="26"/>
        </w:rPr>
        <w:t>period</w:t>
      </w:r>
      <w:r w:rsidRPr="000A7537">
        <w:rPr>
          <w:rStyle w:val="StyleUnderline"/>
          <w:sz w:val="26"/>
          <w:szCs w:val="26"/>
        </w:rPr>
        <w:t xml:space="preserve"> </w:t>
      </w:r>
      <w:r w:rsidRPr="000A7537">
        <w:rPr>
          <w:rStyle w:val="StyleUnderline"/>
          <w:sz w:val="26"/>
          <w:szCs w:val="26"/>
          <w:highlight w:val="cyan"/>
        </w:rPr>
        <w:t>for</w:t>
      </w:r>
      <w:r w:rsidRPr="000A7537">
        <w:rPr>
          <w:rStyle w:val="StyleUnderline"/>
          <w:sz w:val="26"/>
          <w:szCs w:val="26"/>
        </w:rPr>
        <w:t xml:space="preserve"> </w:t>
      </w:r>
      <w:r w:rsidRPr="00384424">
        <w:rPr>
          <w:rStyle w:val="StyleUnderline"/>
          <w:vanish/>
          <w:sz w:val="26"/>
          <w:szCs w:val="26"/>
        </w:rPr>
        <w:t>critical</w:t>
      </w:r>
      <w:r w:rsidRPr="000A7537">
        <w:rPr>
          <w:rStyle w:val="StyleUnderline"/>
          <w:sz w:val="26"/>
          <w:szCs w:val="26"/>
        </w:rPr>
        <w:t xml:space="preserve"> </w:t>
      </w:r>
      <w:r w:rsidRPr="000A7537">
        <w:rPr>
          <w:rStyle w:val="StyleUnderline"/>
          <w:sz w:val="26"/>
          <w:szCs w:val="26"/>
          <w:highlight w:val="cyan"/>
        </w:rPr>
        <w:t>advancements in artificial intelligence</w:t>
      </w:r>
      <w:r w:rsidRPr="00384424">
        <w:rPr>
          <w:rStyle w:val="StyleUnderline"/>
          <w:vanish/>
          <w:sz w:val="26"/>
          <w:szCs w:val="26"/>
        </w:rPr>
        <w:t>,</w:t>
      </w:r>
      <w:r w:rsidRPr="000A7537">
        <w:rPr>
          <w:rStyle w:val="StyleUnderline"/>
          <w:sz w:val="26"/>
          <w:szCs w:val="26"/>
        </w:rPr>
        <w:t xml:space="preserve"> </w:t>
      </w:r>
      <w:r w:rsidRPr="000A7537">
        <w:rPr>
          <w:rStyle w:val="StyleUnderline"/>
          <w:sz w:val="26"/>
          <w:szCs w:val="26"/>
          <w:highlight w:val="cyan"/>
        </w:rPr>
        <w:t>biotechnology, cybersecurity</w:t>
      </w:r>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semiconductors</w:t>
      </w:r>
      <w:r w:rsidRPr="000A7537">
        <w:rPr>
          <w:rStyle w:val="StyleUnderline"/>
          <w:sz w:val="26"/>
          <w:szCs w:val="26"/>
        </w:rPr>
        <w:t xml:space="preserve"> </w:t>
      </w:r>
      <w:r w:rsidRPr="000A7537">
        <w:rPr>
          <w:rStyle w:val="StyleUnderline"/>
          <w:sz w:val="26"/>
          <w:szCs w:val="26"/>
          <w:highlight w:val="cyan"/>
        </w:rPr>
        <w:t>and other</w:t>
      </w:r>
      <w:r w:rsidRPr="000A7537">
        <w:rPr>
          <w:rStyle w:val="StyleUnderline"/>
          <w:sz w:val="26"/>
          <w:szCs w:val="26"/>
        </w:rPr>
        <w:t xml:space="preserve"> </w:t>
      </w:r>
      <w:r w:rsidRPr="00384424">
        <w:rPr>
          <w:rStyle w:val="StyleUnderline"/>
          <w:vanish/>
          <w:sz w:val="26"/>
          <w:szCs w:val="26"/>
        </w:rPr>
        <w:t>cutting-edge</w:t>
      </w:r>
      <w:r w:rsidRPr="000A7537">
        <w:rPr>
          <w:rStyle w:val="StyleUnderline"/>
          <w:sz w:val="26"/>
          <w:szCs w:val="26"/>
        </w:rPr>
        <w:t xml:space="preserve"> </w:t>
      </w:r>
      <w:r w:rsidRPr="000A7537">
        <w:rPr>
          <w:rStyle w:val="StyleUnderline"/>
          <w:sz w:val="26"/>
          <w:szCs w:val="26"/>
          <w:highlight w:val="cyan"/>
        </w:rPr>
        <w:t>technologies</w:t>
      </w:r>
      <w:r w:rsidRPr="00384424">
        <w:rPr>
          <w:rStyle w:val="StyleUnderline"/>
          <w:vanish/>
          <w:sz w:val="26"/>
          <w:szCs w:val="26"/>
        </w:rPr>
        <w: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Senate</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talking</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knocking</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number</w:t>
      </w:r>
      <w:r w:rsidRPr="000A7537">
        <w:rPr>
          <w:sz w:val="16"/>
          <w:szCs w:val="26"/>
        </w:rPr>
        <w:t xml:space="preserve"> </w:t>
      </w:r>
      <w:r w:rsidRPr="00384424">
        <w:rPr>
          <w:vanish/>
          <w:sz w:val="16"/>
          <w:szCs w:val="26"/>
        </w:rPr>
        <w:t>down</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$50</w:t>
      </w:r>
      <w:r w:rsidRPr="000A7537">
        <w:rPr>
          <w:sz w:val="16"/>
          <w:szCs w:val="26"/>
        </w:rPr>
        <w:t xml:space="preserve"> </w:t>
      </w:r>
      <w:r w:rsidRPr="00384424">
        <w:rPr>
          <w:vanish/>
          <w:sz w:val="16"/>
          <w:szCs w:val="26"/>
        </w:rPr>
        <w:t>billion</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$75</w:t>
      </w:r>
      <w:r w:rsidRPr="000A7537">
        <w:rPr>
          <w:sz w:val="16"/>
          <w:szCs w:val="26"/>
        </w:rPr>
        <w:t xml:space="preserve"> </w:t>
      </w:r>
      <w:r w:rsidRPr="00384424">
        <w:rPr>
          <w:vanish/>
          <w:sz w:val="16"/>
          <w:szCs w:val="26"/>
        </w:rPr>
        <w:t>billion.</w:t>
      </w:r>
      <w:r w:rsidRPr="000A7537">
        <w:rPr>
          <w:sz w:val="16"/>
          <w:szCs w:val="26"/>
        </w:rPr>
        <w:t xml:space="preserve"> </w:t>
      </w:r>
      <w:r w:rsidRPr="00384424">
        <w:rPr>
          <w:rStyle w:val="StyleUnderline"/>
          <w:vanish/>
          <w:sz w:val="26"/>
          <w:szCs w:val="26"/>
        </w:rPr>
        <w:t>They</w:t>
      </w:r>
      <w:r w:rsidRPr="000A7537">
        <w:rPr>
          <w:rStyle w:val="StyleUnderline"/>
          <w:sz w:val="26"/>
          <w:szCs w:val="26"/>
        </w:rPr>
        <w:t xml:space="preserve"> </w:t>
      </w:r>
      <w:r w:rsidRPr="00384424">
        <w:rPr>
          <w:rStyle w:val="StyleUnderline"/>
          <w:vanish/>
          <w:sz w:val="26"/>
          <w:szCs w:val="26"/>
        </w:rPr>
        <w:t>should</w:t>
      </w:r>
      <w:r w:rsidRPr="000A7537">
        <w:rPr>
          <w:rStyle w:val="StyleUnderline"/>
          <w:sz w:val="26"/>
          <w:szCs w:val="26"/>
        </w:rPr>
        <w:t xml:space="preserve"> </w:t>
      </w:r>
      <w:r w:rsidRPr="00384424">
        <w:rPr>
          <w:rStyle w:val="StyleUnderline"/>
          <w:vanish/>
          <w:sz w:val="26"/>
          <w:szCs w:val="26"/>
        </w:rPr>
        <w:t>be</w:t>
      </w:r>
      <w:r w:rsidRPr="000A7537">
        <w:rPr>
          <w:rStyle w:val="StyleUnderline"/>
          <w:sz w:val="26"/>
          <w:szCs w:val="26"/>
        </w:rPr>
        <w:t xml:space="preserve"> </w:t>
      </w:r>
      <w:r w:rsidRPr="00384424">
        <w:rPr>
          <w:rStyle w:val="StyleUnderline"/>
          <w:vanish/>
          <w:sz w:val="26"/>
          <w:szCs w:val="26"/>
        </w:rPr>
        <w:t>reminded</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China</w:t>
      </w:r>
      <w:r w:rsidRPr="000A7537">
        <w:rPr>
          <w:rStyle w:val="StyleUnderline"/>
          <w:sz w:val="26"/>
          <w:szCs w:val="26"/>
        </w:rPr>
        <w:t xml:space="preserve"> </w:t>
      </w:r>
      <w:r w:rsidRPr="00384424">
        <w:rPr>
          <w:rStyle w:val="StyleUnderline"/>
          <w:vanish/>
          <w:sz w:val="26"/>
          <w:szCs w:val="26"/>
        </w:rPr>
        <w:t>Premier</w:t>
      </w:r>
      <w:r w:rsidRPr="000A7537">
        <w:rPr>
          <w:rStyle w:val="StyleUnderline"/>
          <w:sz w:val="26"/>
          <w:szCs w:val="26"/>
        </w:rPr>
        <w:t xml:space="preserve"> </w:t>
      </w:r>
      <w:r w:rsidRPr="00384424">
        <w:rPr>
          <w:rStyle w:val="StyleUnderline"/>
          <w:vanish/>
          <w:sz w:val="26"/>
          <w:szCs w:val="26"/>
        </w:rPr>
        <w:t>Li</w:t>
      </w:r>
      <w:r w:rsidRPr="000A7537">
        <w:rPr>
          <w:rStyle w:val="StyleUnderline"/>
          <w:sz w:val="26"/>
          <w:szCs w:val="26"/>
        </w:rPr>
        <w:t xml:space="preserve"> </w:t>
      </w:r>
      <w:r w:rsidRPr="00384424">
        <w:rPr>
          <w:rStyle w:val="StyleUnderline"/>
          <w:vanish/>
          <w:sz w:val="26"/>
          <w:szCs w:val="26"/>
        </w:rPr>
        <w:t>Keqiang’s</w:t>
      </w:r>
      <w:r w:rsidRPr="000A7537">
        <w:rPr>
          <w:rStyle w:val="StyleUnderline"/>
          <w:sz w:val="26"/>
          <w:szCs w:val="26"/>
        </w:rPr>
        <w:t xml:space="preserve"> </w:t>
      </w:r>
      <w:r w:rsidRPr="00384424">
        <w:rPr>
          <w:rStyle w:val="StyleUnderline"/>
          <w:vanish/>
          <w:sz w:val="26"/>
          <w:szCs w:val="26"/>
        </w:rPr>
        <w:t>March</w:t>
      </w:r>
      <w:r w:rsidRPr="000A7537">
        <w:rPr>
          <w:rStyle w:val="StyleUnderline"/>
          <w:sz w:val="26"/>
          <w:szCs w:val="26"/>
        </w:rPr>
        <w:t xml:space="preserve"> </w:t>
      </w:r>
      <w:r w:rsidRPr="00384424">
        <w:rPr>
          <w:rStyle w:val="StyleUnderline"/>
          <w:vanish/>
          <w:sz w:val="26"/>
          <w:szCs w:val="26"/>
        </w:rPr>
        <w:t>announcement</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0A7537">
        <w:rPr>
          <w:rStyle w:val="StyleUnderline"/>
          <w:sz w:val="26"/>
          <w:szCs w:val="26"/>
          <w:highlight w:val="cyan"/>
        </w:rPr>
        <w:t>China</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0A7537">
        <w:rPr>
          <w:rStyle w:val="StyleUnderline"/>
          <w:sz w:val="26"/>
          <w:szCs w:val="26"/>
          <w:highlight w:val="cyan"/>
        </w:rPr>
        <w:t>increase its research and development</w:t>
      </w:r>
      <w:r w:rsidRPr="000A7537">
        <w:rPr>
          <w:rStyle w:val="StyleUnderline"/>
          <w:sz w:val="26"/>
          <w:szCs w:val="26"/>
        </w:rPr>
        <w:t xml:space="preserve"> </w:t>
      </w:r>
      <w:r w:rsidRPr="00384424">
        <w:rPr>
          <w:rStyle w:val="StyleUnderline"/>
          <w:vanish/>
          <w:sz w:val="26"/>
          <w:szCs w:val="26"/>
        </w:rPr>
        <w:t>spending</w:t>
      </w:r>
      <w:r w:rsidRPr="000A7537">
        <w:rPr>
          <w:rStyle w:val="StyleUnderline"/>
          <w:sz w:val="26"/>
          <w:szCs w:val="26"/>
        </w:rPr>
        <w:t xml:space="preserve"> </w:t>
      </w:r>
      <w:r w:rsidRPr="000A7537">
        <w:rPr>
          <w:rStyle w:val="StyleUnderline"/>
          <w:sz w:val="26"/>
          <w:szCs w:val="26"/>
          <w:highlight w:val="cyan"/>
        </w:rPr>
        <w:t>by</w:t>
      </w:r>
      <w:r w:rsidRPr="000A7537">
        <w:rPr>
          <w:rStyle w:val="StyleUnderline"/>
          <w:sz w:val="26"/>
          <w:szCs w:val="26"/>
        </w:rPr>
        <w:t xml:space="preserve"> </w:t>
      </w:r>
      <w:r w:rsidRPr="00384424">
        <w:rPr>
          <w:rStyle w:val="StyleUnderline"/>
          <w:vanish/>
          <w:sz w:val="26"/>
          <w:szCs w:val="26"/>
        </w:rPr>
        <w:t>an</w:t>
      </w:r>
      <w:r w:rsidRPr="000A7537">
        <w:rPr>
          <w:rStyle w:val="StyleUnderline"/>
          <w:sz w:val="26"/>
          <w:szCs w:val="26"/>
        </w:rPr>
        <w:t xml:space="preserve"> </w:t>
      </w:r>
      <w:r w:rsidRPr="00384424">
        <w:rPr>
          <w:rStyle w:val="StyleUnderline"/>
          <w:vanish/>
          <w:sz w:val="26"/>
          <w:szCs w:val="26"/>
        </w:rPr>
        <w:t>additional</w:t>
      </w:r>
      <w:r w:rsidRPr="000A7537">
        <w:rPr>
          <w:rStyle w:val="StyleUnderline"/>
          <w:sz w:val="26"/>
          <w:szCs w:val="26"/>
        </w:rPr>
        <w:t xml:space="preserve"> </w:t>
      </w:r>
      <w:r w:rsidRPr="000A7537">
        <w:rPr>
          <w:rStyle w:val="StyleUnderline"/>
          <w:sz w:val="26"/>
          <w:szCs w:val="26"/>
          <w:highlight w:val="cyan"/>
        </w:rPr>
        <w:t xml:space="preserve">7% per year </w:t>
      </w:r>
      <w:r w:rsidRPr="00384424">
        <w:rPr>
          <w:rStyle w:val="StyleUnderline"/>
          <w:vanish/>
          <w:sz w:val="26"/>
          <w:szCs w:val="26"/>
        </w:rPr>
        <w:t>between</w:t>
      </w:r>
      <w:r w:rsidRPr="000A7537">
        <w:rPr>
          <w:rStyle w:val="StyleUnderline"/>
          <w:sz w:val="26"/>
          <w:szCs w:val="26"/>
        </w:rPr>
        <w:t xml:space="preserve"> </w:t>
      </w:r>
      <w:r w:rsidRPr="00384424">
        <w:rPr>
          <w:rStyle w:val="StyleUnderline"/>
          <w:vanish/>
          <w:sz w:val="26"/>
          <w:szCs w:val="26"/>
        </w:rPr>
        <w:t>2021</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2025.</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United</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still</w:t>
      </w:r>
      <w:r w:rsidRPr="000A7537">
        <w:rPr>
          <w:sz w:val="16"/>
          <w:szCs w:val="26"/>
        </w:rPr>
        <w:t xml:space="preserve"> </w:t>
      </w:r>
      <w:r w:rsidRPr="00384424">
        <w:rPr>
          <w:vanish/>
          <w:sz w:val="16"/>
          <w:szCs w:val="26"/>
        </w:rPr>
        <w:t>outspends</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R&amp;D,</w:t>
      </w:r>
      <w:r w:rsidRPr="000A7537">
        <w:rPr>
          <w:sz w:val="16"/>
          <w:szCs w:val="26"/>
        </w:rPr>
        <w:t xml:space="preserve"> </w:t>
      </w:r>
      <w:r w:rsidRPr="00384424">
        <w:rPr>
          <w:vanish/>
          <w:sz w:val="16"/>
          <w:szCs w:val="26"/>
        </w:rPr>
        <w:t>spending</w:t>
      </w:r>
      <w:r w:rsidRPr="000A7537">
        <w:rPr>
          <w:sz w:val="16"/>
          <w:szCs w:val="26"/>
        </w:rPr>
        <w:t xml:space="preserve"> </w:t>
      </w:r>
      <w:r w:rsidRPr="00384424">
        <w:rPr>
          <w:vanish/>
          <w:sz w:val="16"/>
          <w:szCs w:val="26"/>
        </w:rPr>
        <w:t>$612</w:t>
      </w:r>
      <w:r w:rsidRPr="000A7537">
        <w:rPr>
          <w:sz w:val="16"/>
          <w:szCs w:val="26"/>
        </w:rPr>
        <w:t xml:space="preserve"> </w:t>
      </w:r>
      <w:r w:rsidRPr="00384424">
        <w:rPr>
          <w:vanish/>
          <w:sz w:val="16"/>
          <w:szCs w:val="26"/>
        </w:rPr>
        <w:t>billion</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research</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development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2019,</w:t>
      </w:r>
      <w:r w:rsidRPr="000A7537">
        <w:rPr>
          <w:sz w:val="16"/>
          <w:szCs w:val="26"/>
        </w:rPr>
        <w:t xml:space="preserve"> </w:t>
      </w:r>
      <w:r w:rsidRPr="00384424">
        <w:rPr>
          <w:vanish/>
          <w:sz w:val="16"/>
          <w:szCs w:val="26"/>
        </w:rPr>
        <w:t>compared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China’s</w:t>
      </w:r>
      <w:r w:rsidRPr="000A7537">
        <w:rPr>
          <w:sz w:val="16"/>
          <w:szCs w:val="26"/>
        </w:rPr>
        <w:t xml:space="preserve"> </w:t>
      </w:r>
      <w:r w:rsidRPr="00384424">
        <w:rPr>
          <w:vanish/>
          <w:sz w:val="16"/>
          <w:szCs w:val="26"/>
        </w:rPr>
        <w:t>$514</w:t>
      </w:r>
      <w:r w:rsidRPr="000A7537">
        <w:rPr>
          <w:sz w:val="16"/>
          <w:szCs w:val="26"/>
        </w:rPr>
        <w:t xml:space="preserve"> </w:t>
      </w:r>
      <w:r w:rsidRPr="00384424">
        <w:rPr>
          <w:vanish/>
          <w:sz w:val="16"/>
          <w:szCs w:val="26"/>
        </w:rPr>
        <w:t>billion.</w:t>
      </w:r>
      <w:r w:rsidRPr="000A7537">
        <w:rPr>
          <w:sz w:val="16"/>
          <w:szCs w:val="26"/>
        </w:rPr>
        <w:t xml:space="preserve"> </w:t>
      </w:r>
      <w:r w:rsidRPr="00384424">
        <w:rPr>
          <w:vanish/>
          <w:sz w:val="16"/>
          <w:szCs w:val="26"/>
        </w:rPr>
        <w:t>But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gap</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narrowing.</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turn</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century,</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was</w:t>
      </w:r>
      <w:r w:rsidRPr="000A7537">
        <w:rPr>
          <w:sz w:val="16"/>
          <w:szCs w:val="26"/>
        </w:rPr>
        <w:t xml:space="preserve"> </w:t>
      </w:r>
      <w:r w:rsidRPr="00384424">
        <w:rPr>
          <w:vanish/>
          <w:sz w:val="16"/>
          <w:szCs w:val="26"/>
        </w:rPr>
        <w:t>only</w:t>
      </w:r>
      <w:r w:rsidRPr="000A7537">
        <w:rPr>
          <w:sz w:val="16"/>
          <w:szCs w:val="26"/>
        </w:rPr>
        <w:t xml:space="preserve"> </w:t>
      </w:r>
      <w:r w:rsidRPr="00384424">
        <w:rPr>
          <w:vanish/>
          <w:sz w:val="16"/>
          <w:szCs w:val="26"/>
        </w:rPr>
        <w:t>spending</w:t>
      </w:r>
      <w:r w:rsidRPr="000A7537">
        <w:rPr>
          <w:sz w:val="16"/>
          <w:szCs w:val="26"/>
        </w:rPr>
        <w:t xml:space="preserve"> </w:t>
      </w:r>
      <w:r w:rsidRPr="00384424">
        <w:rPr>
          <w:vanish/>
          <w:sz w:val="16"/>
          <w:szCs w:val="26"/>
        </w:rPr>
        <w:t>$33</w:t>
      </w:r>
      <w:r w:rsidRPr="000A7537">
        <w:rPr>
          <w:sz w:val="16"/>
          <w:szCs w:val="26"/>
        </w:rPr>
        <w:t xml:space="preserve"> </w:t>
      </w:r>
      <w:r w:rsidRPr="00384424">
        <w:rPr>
          <w:vanish/>
          <w:sz w:val="16"/>
          <w:szCs w:val="26"/>
        </w:rPr>
        <w:t>billion</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year</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R&amp;D,</w:t>
      </w:r>
      <w:r w:rsidRPr="000A7537">
        <w:rPr>
          <w:sz w:val="16"/>
          <w:szCs w:val="26"/>
        </w:rPr>
        <w:t xml:space="preserve"> </w:t>
      </w:r>
      <w:r w:rsidRPr="00384424">
        <w:rPr>
          <w:vanish/>
          <w:sz w:val="16"/>
          <w:szCs w:val="26"/>
        </w:rPr>
        <w:t>while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United</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was</w:t>
      </w:r>
      <w:r w:rsidRPr="000A7537">
        <w:rPr>
          <w:sz w:val="16"/>
          <w:szCs w:val="26"/>
        </w:rPr>
        <w:t xml:space="preserve"> </w:t>
      </w:r>
      <w:r w:rsidRPr="00384424">
        <w:rPr>
          <w:vanish/>
          <w:sz w:val="16"/>
          <w:szCs w:val="26"/>
        </w:rPr>
        <w:t>spending</w:t>
      </w:r>
      <w:r w:rsidRPr="000A7537">
        <w:rPr>
          <w:sz w:val="16"/>
          <w:szCs w:val="26"/>
        </w:rPr>
        <w:t xml:space="preserve"> </w:t>
      </w:r>
      <w:r w:rsidRPr="00384424">
        <w:rPr>
          <w:vanish/>
          <w:sz w:val="16"/>
          <w:szCs w:val="26"/>
        </w:rPr>
        <w:t>nearly</w:t>
      </w:r>
      <w:r w:rsidRPr="000A7537">
        <w:rPr>
          <w:sz w:val="16"/>
          <w:szCs w:val="26"/>
        </w:rPr>
        <w:t xml:space="preserve"> </w:t>
      </w:r>
      <w:r w:rsidRPr="00384424">
        <w:rPr>
          <w:vanish/>
          <w:sz w:val="16"/>
          <w:szCs w:val="26"/>
        </w:rPr>
        <w:t>10</w:t>
      </w:r>
      <w:r w:rsidRPr="000A7537">
        <w:rPr>
          <w:sz w:val="16"/>
          <w:szCs w:val="26"/>
        </w:rPr>
        <w:t xml:space="preserve"> </w:t>
      </w:r>
      <w:r w:rsidRPr="00384424">
        <w:rPr>
          <w:vanish/>
          <w:sz w:val="16"/>
          <w:szCs w:val="26"/>
        </w:rPr>
        <w:t>times</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amount.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bill</w:t>
      </w:r>
      <w:r w:rsidRPr="000A7537">
        <w:rPr>
          <w:sz w:val="16"/>
          <w:szCs w:val="26"/>
        </w:rPr>
        <w:t xml:space="preserve"> </w:t>
      </w:r>
      <w:r w:rsidRPr="00384424">
        <w:rPr>
          <w:vanish/>
          <w:sz w:val="16"/>
          <w:szCs w:val="26"/>
        </w:rPr>
        <w:t>would</w:t>
      </w:r>
      <w:r w:rsidRPr="000A7537">
        <w:rPr>
          <w:sz w:val="16"/>
          <w:szCs w:val="26"/>
        </w:rPr>
        <w:t xml:space="preserve"> </w:t>
      </w:r>
      <w:r w:rsidRPr="00384424">
        <w:rPr>
          <w:vanish/>
          <w:sz w:val="16"/>
          <w:szCs w:val="26"/>
        </w:rPr>
        <w:t>authorize</w:t>
      </w:r>
      <w:r w:rsidRPr="000A7537">
        <w:rPr>
          <w:sz w:val="16"/>
          <w:szCs w:val="26"/>
        </w:rPr>
        <w:t xml:space="preserve"> </w:t>
      </w:r>
      <w:r w:rsidRPr="00384424">
        <w:rPr>
          <w:vanish/>
          <w:sz w:val="16"/>
          <w:szCs w:val="26"/>
        </w:rPr>
        <w:t>10</w:t>
      </w:r>
      <w:r w:rsidRPr="000A7537">
        <w:rPr>
          <w:sz w:val="16"/>
          <w:szCs w:val="26"/>
        </w:rPr>
        <w:t xml:space="preserve"> </w:t>
      </w:r>
      <w:r w:rsidRPr="00384424">
        <w:rPr>
          <w:vanish/>
          <w:sz w:val="16"/>
          <w:szCs w:val="26"/>
        </w:rPr>
        <w:t>technology</w:t>
      </w:r>
      <w:r w:rsidRPr="000A7537">
        <w:rPr>
          <w:sz w:val="16"/>
          <w:szCs w:val="26"/>
        </w:rPr>
        <w:t xml:space="preserve"> </w:t>
      </w:r>
      <w:r w:rsidRPr="00384424">
        <w:rPr>
          <w:vanish/>
          <w:sz w:val="16"/>
          <w:szCs w:val="26"/>
        </w:rPr>
        <w:t>hubs</w:t>
      </w:r>
      <w:r w:rsidRPr="000A7537">
        <w:rPr>
          <w:sz w:val="16"/>
          <w:szCs w:val="26"/>
        </w:rPr>
        <w:t xml:space="preserve"> </w:t>
      </w:r>
      <w:r w:rsidRPr="00384424">
        <w:rPr>
          <w:vanish/>
          <w:sz w:val="16"/>
          <w:szCs w:val="26"/>
        </w:rPr>
        <w:t>throughout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nation</w:t>
      </w:r>
      <w:r w:rsidRPr="000A7537">
        <w:rPr>
          <w:sz w:val="16"/>
          <w:szCs w:val="26"/>
        </w:rPr>
        <w:t xml:space="preserve"> </w:t>
      </w:r>
      <w:r w:rsidRPr="00384424">
        <w:rPr>
          <w:vanish/>
          <w:sz w:val="16"/>
          <w:szCs w:val="26"/>
        </w:rPr>
        <w:t>designed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help</w:t>
      </w:r>
      <w:r w:rsidRPr="000A7537">
        <w:rPr>
          <w:sz w:val="16"/>
          <w:szCs w:val="26"/>
        </w:rPr>
        <w:t xml:space="preserve"> </w:t>
      </w:r>
      <w:r w:rsidRPr="00384424">
        <w:rPr>
          <w:vanish/>
          <w:sz w:val="16"/>
          <w:szCs w:val="26"/>
        </w:rPr>
        <w:t>build</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infrastructure,</w:t>
      </w:r>
      <w:r w:rsidRPr="000A7537">
        <w:rPr>
          <w:sz w:val="16"/>
          <w:szCs w:val="26"/>
        </w:rPr>
        <w:t xml:space="preserve"> </w:t>
      </w:r>
      <w:r w:rsidRPr="00384424">
        <w:rPr>
          <w:vanish/>
          <w:sz w:val="16"/>
          <w:szCs w:val="26"/>
        </w:rPr>
        <w:t>manufacturing</w:t>
      </w:r>
      <w:r w:rsidRPr="000A7537">
        <w:rPr>
          <w:sz w:val="16"/>
          <w:szCs w:val="26"/>
        </w:rPr>
        <w:t xml:space="preserve"> </w:t>
      </w:r>
      <w:r w:rsidRPr="00384424">
        <w:rPr>
          <w:vanish/>
          <w:sz w:val="16"/>
          <w:szCs w:val="26"/>
        </w:rPr>
        <w:t>facilities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workforce</w:t>
      </w:r>
      <w:r w:rsidRPr="000A7537">
        <w:rPr>
          <w:sz w:val="16"/>
          <w:szCs w:val="26"/>
        </w:rPr>
        <w:t xml:space="preserve"> </w:t>
      </w:r>
      <w:r w:rsidRPr="00384424">
        <w:rPr>
          <w:vanish/>
          <w:sz w:val="16"/>
          <w:szCs w:val="26"/>
        </w:rPr>
        <w:t>needed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help</w:t>
      </w:r>
      <w:r w:rsidRPr="000A7537">
        <w:rPr>
          <w:sz w:val="16"/>
          <w:szCs w:val="26"/>
        </w:rPr>
        <w:t xml:space="preserve"> </w:t>
      </w:r>
      <w:r w:rsidRPr="00384424">
        <w:rPr>
          <w:vanish/>
          <w:sz w:val="16"/>
          <w:szCs w:val="26"/>
        </w:rPr>
        <w:t>meet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nation’s</w:t>
      </w:r>
      <w:r w:rsidRPr="000A7537">
        <w:rPr>
          <w:sz w:val="16"/>
          <w:szCs w:val="26"/>
        </w:rPr>
        <w:t xml:space="preserve"> </w:t>
      </w:r>
      <w:r w:rsidRPr="00384424">
        <w:rPr>
          <w:vanish/>
          <w:sz w:val="16"/>
          <w:szCs w:val="26"/>
        </w:rPr>
        <w:t>tech</w:t>
      </w:r>
      <w:r w:rsidRPr="000A7537">
        <w:rPr>
          <w:sz w:val="16"/>
          <w:szCs w:val="26"/>
        </w:rPr>
        <w:t xml:space="preserve"> </w:t>
      </w:r>
      <w:r w:rsidRPr="00384424">
        <w:rPr>
          <w:vanish/>
          <w:sz w:val="16"/>
          <w:szCs w:val="26"/>
        </w:rPr>
        <w:t>goals.</w:t>
      </w:r>
      <w:r w:rsidRPr="000A7537">
        <w:rPr>
          <w:sz w:val="16"/>
          <w:szCs w:val="26"/>
        </w:rPr>
        <w:t xml:space="preserve"> </w:t>
      </w:r>
      <w:r w:rsidRPr="00384424">
        <w:rPr>
          <w:rStyle w:val="StyleUnderline"/>
          <w:vanish/>
          <w:sz w:val="26"/>
          <w:szCs w:val="26"/>
        </w:rPr>
        <w:t>Building</w:t>
      </w:r>
      <w:r w:rsidRPr="000A7537">
        <w:rPr>
          <w:rStyle w:val="StyleUnderline"/>
          <w:sz w:val="26"/>
          <w:szCs w:val="26"/>
        </w:rPr>
        <w:t xml:space="preserve"> </w:t>
      </w:r>
      <w:r w:rsidRPr="000A7537">
        <w:rPr>
          <w:rStyle w:val="StyleUnderline"/>
          <w:sz w:val="26"/>
          <w:szCs w:val="26"/>
          <w:highlight w:val="cyan"/>
        </w:rPr>
        <w:t>tech centers</w:t>
      </w:r>
      <w:r w:rsidRPr="000A7537">
        <w:rPr>
          <w:rStyle w:val="StyleUnderline"/>
          <w:sz w:val="26"/>
          <w:szCs w:val="26"/>
        </w:rPr>
        <w:t xml:space="preserve"> </w:t>
      </w:r>
      <w:r w:rsidRPr="00384424">
        <w:rPr>
          <w:rStyle w:val="StyleUnderline"/>
          <w:vanish/>
          <w:sz w:val="26"/>
          <w:szCs w:val="26"/>
        </w:rPr>
        <w:t>throughout</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United</w:t>
      </w:r>
      <w:r w:rsidRPr="000A7537">
        <w:rPr>
          <w:rStyle w:val="StyleUnderline"/>
          <w:sz w:val="26"/>
          <w:szCs w:val="26"/>
        </w:rPr>
        <w:t xml:space="preserve"> </w:t>
      </w:r>
      <w:r w:rsidRPr="00384424">
        <w:rPr>
          <w:rStyle w:val="StyleUnderline"/>
          <w:vanish/>
          <w:sz w:val="26"/>
          <w:szCs w:val="26"/>
        </w:rPr>
        <w:t>States</w:t>
      </w:r>
      <w:r w:rsidRPr="000A7537">
        <w:rPr>
          <w:rStyle w:val="StyleUnderline"/>
          <w:sz w:val="26"/>
          <w:szCs w:val="26"/>
        </w:rPr>
        <w:t xml:space="preserve"> </w:t>
      </w:r>
      <w:r w:rsidRPr="00384424">
        <w:rPr>
          <w:rStyle w:val="StyleUnderline"/>
          <w:vanish/>
          <w:sz w:val="26"/>
          <w:szCs w:val="26"/>
        </w:rPr>
        <w:t>should</w:t>
      </w:r>
      <w:r w:rsidRPr="000A7537">
        <w:rPr>
          <w:rStyle w:val="StyleUnderline"/>
          <w:sz w:val="26"/>
          <w:szCs w:val="26"/>
        </w:rPr>
        <w:t xml:space="preserve"> </w:t>
      </w:r>
      <w:r w:rsidRPr="00384424">
        <w:rPr>
          <w:rStyle w:val="StyleUnderline"/>
          <w:vanish/>
          <w:sz w:val="26"/>
          <w:szCs w:val="26"/>
        </w:rPr>
        <w:t>also</w:t>
      </w:r>
      <w:r w:rsidRPr="000A7537">
        <w:rPr>
          <w:rStyle w:val="StyleUnderline"/>
          <w:sz w:val="26"/>
          <w:szCs w:val="26"/>
        </w:rPr>
        <w:t xml:space="preserve"> </w:t>
      </w:r>
      <w:r w:rsidRPr="000A7537">
        <w:rPr>
          <w:rStyle w:val="StyleUnderline"/>
          <w:sz w:val="26"/>
          <w:szCs w:val="26"/>
          <w:highlight w:val="cyan"/>
        </w:rPr>
        <w:t>create more support for the industry</w:t>
      </w:r>
      <w:r w:rsidRPr="000A7537">
        <w:rPr>
          <w:rStyle w:val="StyleUnderline"/>
          <w:sz w:val="26"/>
          <w:szCs w:val="26"/>
        </w:rPr>
        <w:t xml:space="preserve"> </w:t>
      </w:r>
      <w:r w:rsidRPr="00384424">
        <w:rPr>
          <w:rStyle w:val="StyleUnderline"/>
          <w:vanish/>
          <w:sz w:val="26"/>
          <w:szCs w:val="26"/>
        </w:rPr>
        <w:t>across</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country</w:t>
      </w:r>
      <w:r w:rsidRPr="00384424">
        <w:rPr>
          <w:vanish/>
          <w:sz w:val="16"/>
          <w:szCs w:val="26"/>
        </w:rPr>
        <w:t>.</w:t>
      </w:r>
      <w:r w:rsidRPr="000A7537">
        <w:rPr>
          <w:sz w:val="16"/>
          <w:szCs w:val="26"/>
        </w:rPr>
        <w:t xml:space="preserve"> </w:t>
      </w:r>
      <w:r w:rsidRPr="00384424">
        <w:rPr>
          <w:vanish/>
          <w:sz w:val="16"/>
          <w:szCs w:val="26"/>
        </w:rPr>
        <w:t>Tech’s</w:t>
      </w:r>
      <w:r w:rsidRPr="000A7537">
        <w:rPr>
          <w:sz w:val="16"/>
          <w:szCs w:val="26"/>
        </w:rPr>
        <w:t xml:space="preserve"> </w:t>
      </w:r>
      <w:r w:rsidRPr="00384424">
        <w:rPr>
          <w:vanish/>
          <w:sz w:val="16"/>
          <w:szCs w:val="26"/>
        </w:rPr>
        <w:t>image</w:t>
      </w:r>
      <w:r w:rsidRPr="000A7537">
        <w:rPr>
          <w:sz w:val="16"/>
          <w:szCs w:val="26"/>
        </w:rPr>
        <w:t xml:space="preserve"> </w:t>
      </w:r>
      <w:r w:rsidRPr="00384424">
        <w:rPr>
          <w:vanish/>
          <w:sz w:val="16"/>
          <w:szCs w:val="26"/>
        </w:rPr>
        <w:t>has</w:t>
      </w:r>
      <w:r w:rsidRPr="000A7537">
        <w:rPr>
          <w:sz w:val="16"/>
          <w:szCs w:val="26"/>
        </w:rPr>
        <w:t xml:space="preserve"> </w:t>
      </w:r>
      <w:r w:rsidRPr="00384424">
        <w:rPr>
          <w:vanish/>
          <w:sz w:val="16"/>
          <w:szCs w:val="26"/>
        </w:rPr>
        <w:t>taken</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beating</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recent</w:t>
      </w:r>
      <w:r w:rsidRPr="000A7537">
        <w:rPr>
          <w:sz w:val="16"/>
          <w:szCs w:val="26"/>
        </w:rPr>
        <w:t xml:space="preserve"> </w:t>
      </w:r>
      <w:r w:rsidRPr="00384424">
        <w:rPr>
          <w:vanish/>
          <w:sz w:val="16"/>
          <w:szCs w:val="26"/>
        </w:rPr>
        <w:t>years</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emergence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term</w:t>
      </w:r>
      <w:r w:rsidRPr="000A7537">
        <w:rPr>
          <w:sz w:val="16"/>
          <w:szCs w:val="26"/>
        </w:rPr>
        <w:t xml:space="preserve"> </w:t>
      </w:r>
      <w:r w:rsidRPr="00384424">
        <w:rPr>
          <w:vanish/>
          <w:sz w:val="16"/>
          <w:szCs w:val="26"/>
        </w:rPr>
        <w:t>“Big</w:t>
      </w:r>
      <w:r w:rsidRPr="000A7537">
        <w:rPr>
          <w:sz w:val="16"/>
          <w:szCs w:val="26"/>
        </w:rPr>
        <w:t xml:space="preserve"> </w:t>
      </w:r>
      <w:r w:rsidRPr="00384424">
        <w:rPr>
          <w:vanish/>
          <w:sz w:val="16"/>
          <w:szCs w:val="26"/>
        </w:rPr>
        <w:t>Tech”</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hardly</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positive</w:t>
      </w:r>
      <w:r w:rsidRPr="000A7537">
        <w:rPr>
          <w:sz w:val="16"/>
          <w:szCs w:val="26"/>
        </w:rPr>
        <w:t xml:space="preserve"> </w:t>
      </w:r>
      <w:r w:rsidRPr="00384424">
        <w:rPr>
          <w:vanish/>
          <w:sz w:val="16"/>
          <w:szCs w:val="26"/>
        </w:rPr>
        <w:t>development</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industry</w:t>
      </w:r>
      <w:r w:rsidRPr="000A7537">
        <w:rPr>
          <w:sz w:val="16"/>
          <w:szCs w:val="26"/>
        </w:rPr>
        <w:t xml:space="preserve"> </w:t>
      </w:r>
      <w:r w:rsidRPr="00384424">
        <w:rPr>
          <w:vanish/>
          <w:sz w:val="16"/>
          <w:szCs w:val="26"/>
        </w:rPr>
        <w:t>will</w:t>
      </w:r>
      <w:r w:rsidRPr="000A7537">
        <w:rPr>
          <w:sz w:val="16"/>
          <w:szCs w:val="26"/>
        </w:rPr>
        <w:t xml:space="preserve"> </w:t>
      </w:r>
      <w:r w:rsidRPr="00384424">
        <w:rPr>
          <w:vanish/>
          <w:sz w:val="16"/>
          <w:szCs w:val="26"/>
        </w:rPr>
        <w:t>need</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support</w:t>
      </w:r>
      <w:r w:rsidRPr="000A7537">
        <w:rPr>
          <w:sz w:val="16"/>
          <w:szCs w:val="26"/>
        </w:rPr>
        <w:t xml:space="preserve"> </w:t>
      </w:r>
      <w:r w:rsidRPr="00384424">
        <w:rPr>
          <w:vanish/>
          <w:sz w:val="16"/>
          <w:szCs w:val="26"/>
        </w:rPr>
        <w:t>it</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muster</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Congress.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United</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continues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crucial</w:t>
      </w:r>
      <w:r w:rsidRPr="000A7537">
        <w:rPr>
          <w:sz w:val="16"/>
          <w:szCs w:val="26"/>
        </w:rPr>
        <w:t xml:space="preserve"> </w:t>
      </w:r>
      <w:r w:rsidRPr="00384424">
        <w:rPr>
          <w:vanish/>
          <w:sz w:val="16"/>
          <w:szCs w:val="26"/>
        </w:rPr>
        <w:t>tech</w:t>
      </w:r>
      <w:r w:rsidRPr="000A7537">
        <w:rPr>
          <w:sz w:val="16"/>
          <w:szCs w:val="26"/>
        </w:rPr>
        <w:t xml:space="preserve"> </w:t>
      </w:r>
      <w:r w:rsidRPr="00384424">
        <w:rPr>
          <w:vanish/>
          <w:sz w:val="16"/>
          <w:szCs w:val="26"/>
        </w:rPr>
        <w:t>edge</w:t>
      </w:r>
      <w:r w:rsidRPr="000A7537">
        <w:rPr>
          <w:sz w:val="16"/>
          <w:szCs w:val="26"/>
        </w:rPr>
        <w:t xml:space="preserve"> </w:t>
      </w:r>
      <w:r w:rsidRPr="00384424">
        <w:rPr>
          <w:vanish/>
          <w:sz w:val="16"/>
          <w:szCs w:val="26"/>
        </w:rPr>
        <w:t>over</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competitors,</w:t>
      </w:r>
      <w:r w:rsidRPr="000A7537">
        <w:rPr>
          <w:sz w:val="16"/>
          <w:szCs w:val="26"/>
        </w:rPr>
        <w:t xml:space="preserve"> </w:t>
      </w:r>
      <w:r w:rsidRPr="00384424">
        <w:rPr>
          <w:vanish/>
          <w:sz w:val="16"/>
          <w:szCs w:val="26"/>
        </w:rPr>
        <w:t>most</w:t>
      </w:r>
      <w:r w:rsidRPr="000A7537">
        <w:rPr>
          <w:sz w:val="16"/>
          <w:szCs w:val="26"/>
        </w:rPr>
        <w:t xml:space="preserve"> </w:t>
      </w:r>
      <w:r w:rsidRPr="00384424">
        <w:rPr>
          <w:vanish/>
          <w:sz w:val="16"/>
          <w:szCs w:val="26"/>
        </w:rPr>
        <w:t>notably</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only</w:t>
      </w:r>
      <w:r w:rsidRPr="000A7537">
        <w:rPr>
          <w:sz w:val="16"/>
          <w:szCs w:val="26"/>
        </w:rPr>
        <w:t xml:space="preserve"> </w:t>
      </w:r>
      <w:r w:rsidRPr="00384424">
        <w:rPr>
          <w:vanish/>
          <w:sz w:val="16"/>
          <w:szCs w:val="26"/>
        </w:rPr>
        <w:t>way</w:t>
      </w:r>
      <w:r w:rsidRPr="000A7537">
        <w:rPr>
          <w:sz w:val="16"/>
          <w:szCs w:val="26"/>
        </w:rPr>
        <w:t xml:space="preserve"> </w:t>
      </w:r>
      <w:r w:rsidRPr="00384424">
        <w:rPr>
          <w:vanish/>
          <w:sz w:val="16"/>
          <w:szCs w:val="26"/>
        </w:rPr>
        <w:t>we</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hope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win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21st</w:t>
      </w:r>
      <w:r w:rsidRPr="000A7537">
        <w:rPr>
          <w:sz w:val="16"/>
          <w:szCs w:val="26"/>
        </w:rPr>
        <w:t xml:space="preserve"> </w:t>
      </w:r>
      <w:r w:rsidRPr="00384424">
        <w:rPr>
          <w:vanish/>
          <w:sz w:val="16"/>
          <w:szCs w:val="26"/>
        </w:rPr>
        <w:t>century</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significant</w:t>
      </w:r>
      <w:r w:rsidRPr="000A7537">
        <w:rPr>
          <w:sz w:val="16"/>
          <w:szCs w:val="26"/>
        </w:rPr>
        <w:t xml:space="preserve"> </w:t>
      </w:r>
      <w:r w:rsidRPr="00384424">
        <w:rPr>
          <w:vanish/>
          <w:sz w:val="16"/>
          <w:szCs w:val="26"/>
        </w:rPr>
        <w:t>investments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research</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development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will</w:t>
      </w:r>
      <w:r w:rsidRPr="000A7537">
        <w:rPr>
          <w:sz w:val="16"/>
          <w:szCs w:val="26"/>
        </w:rPr>
        <w:t xml:space="preserve"> </w:t>
      </w:r>
      <w:r w:rsidRPr="00384424">
        <w:rPr>
          <w:vanish/>
          <w:sz w:val="16"/>
          <w:szCs w:val="26"/>
        </w:rPr>
        <w:t>spark</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next</w:t>
      </w:r>
      <w:r w:rsidRPr="000A7537">
        <w:rPr>
          <w:sz w:val="16"/>
          <w:szCs w:val="26"/>
        </w:rPr>
        <w:t xml:space="preserve"> </w:t>
      </w:r>
      <w:r w:rsidRPr="00384424">
        <w:rPr>
          <w:vanish/>
          <w:sz w:val="16"/>
          <w:szCs w:val="26"/>
        </w:rPr>
        <w:t>wave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innovation.</w:t>
      </w:r>
    </w:p>
    <w:p w14:paraId="242AFC3E" w14:textId="77777777" w:rsidR="008B6030" w:rsidRPr="000A7537" w:rsidRDefault="008B6030" w:rsidP="008B6030"/>
    <w:p w14:paraId="201BA01B" w14:textId="77777777" w:rsidR="008B6030" w:rsidRPr="000A7537" w:rsidRDefault="008B6030" w:rsidP="008B6030">
      <w:pPr>
        <w:pStyle w:val="Heading4"/>
      </w:pPr>
      <w:r w:rsidRPr="000A7537">
        <w:t xml:space="preserve">Unionization </w:t>
      </w:r>
      <w:r w:rsidRPr="000A7537">
        <w:rPr>
          <w:u w:val="single"/>
        </w:rPr>
        <w:t>wrecks</w:t>
      </w:r>
      <w:r w:rsidRPr="000A7537">
        <w:t xml:space="preserve"> innovation.</w:t>
      </w:r>
    </w:p>
    <w:p w14:paraId="5ED9ED85" w14:textId="77777777" w:rsidR="008B6030" w:rsidRPr="000A7537" w:rsidRDefault="008B6030" w:rsidP="008B6030">
      <w:pPr>
        <w:rPr>
          <w:sz w:val="16"/>
        </w:rPr>
      </w:pPr>
      <w:r w:rsidRPr="000A7537">
        <w:rPr>
          <w:rStyle w:val="Style13ptBold"/>
          <w:u w:val="single"/>
        </w:rPr>
        <w:t>Frick 15</w:t>
      </w:r>
      <w:r w:rsidRPr="000A7537">
        <w:rPr>
          <w:sz w:val="16"/>
        </w:rPr>
        <w:t>, Walter. (Walter Frick is executive editor, membership at Quartz. Before that he was an editor at Harvard Business Review for six years, most recently as Deputy Editor of HBR.org. He's based in Boston and is interested in economics, technology, and the future of media.) "When Treating Workers Well Leads to More Innovation." Harvard Business Review, 3 Nov. 2015, hbr.org/2015/11/when-treating-workers-well-leads-to-more-innovation.</w:t>
      </w:r>
    </w:p>
    <w:p w14:paraId="6979EC9E" w14:textId="77777777" w:rsidR="008B6030" w:rsidRPr="000A7537" w:rsidRDefault="008B6030" w:rsidP="008B6030">
      <w:pPr>
        <w:rPr>
          <w:u w:val="single"/>
        </w:rPr>
      </w:pPr>
      <w:r w:rsidRPr="00384424">
        <w:rPr>
          <w:vanish/>
          <w:sz w:val="16"/>
        </w:rPr>
        <w:t>But</w:t>
      </w:r>
      <w:r w:rsidRPr="000A7537">
        <w:rPr>
          <w:sz w:val="16"/>
        </w:rPr>
        <w:t xml:space="preserve"> </w:t>
      </w:r>
      <w:r w:rsidRPr="00384424">
        <w:rPr>
          <w:vanish/>
          <w:sz w:val="16"/>
        </w:rPr>
        <w:t>not</w:t>
      </w:r>
      <w:r w:rsidRPr="000A7537">
        <w:rPr>
          <w:sz w:val="16"/>
        </w:rPr>
        <w:t xml:space="preserve"> </w:t>
      </w:r>
      <w:r w:rsidRPr="00384424">
        <w:rPr>
          <w:vanish/>
          <w:sz w:val="16"/>
        </w:rPr>
        <w:t>everything</w:t>
      </w:r>
      <w:r w:rsidRPr="000A7537">
        <w:rPr>
          <w:sz w:val="16"/>
        </w:rPr>
        <w:t xml:space="preserve"> </w:t>
      </w:r>
      <w:r w:rsidRPr="00384424">
        <w:rPr>
          <w:vanish/>
          <w:sz w:val="16"/>
        </w:rPr>
        <w:t>that’s</w:t>
      </w:r>
      <w:r w:rsidRPr="000A7537">
        <w:rPr>
          <w:sz w:val="16"/>
        </w:rPr>
        <w:t xml:space="preserve"> </w:t>
      </w:r>
      <w:r w:rsidRPr="00384424">
        <w:rPr>
          <w:vanish/>
          <w:sz w:val="16"/>
        </w:rPr>
        <w:t>good</w:t>
      </w:r>
      <w:r w:rsidRPr="000A7537">
        <w:rPr>
          <w:sz w:val="16"/>
        </w:rPr>
        <w:t xml:space="preserve"> </w:t>
      </w:r>
      <w:r w:rsidRPr="00384424">
        <w:rPr>
          <w:vanish/>
          <w:sz w:val="16"/>
        </w:rPr>
        <w:t>for</w:t>
      </w:r>
      <w:r w:rsidRPr="000A7537">
        <w:rPr>
          <w:sz w:val="16"/>
        </w:rPr>
        <w:t xml:space="preserve"> </w:t>
      </w:r>
      <w:r w:rsidRPr="00384424">
        <w:rPr>
          <w:vanish/>
          <w:sz w:val="16"/>
        </w:rPr>
        <w:t>workers</w:t>
      </w:r>
      <w:r w:rsidRPr="000A7537">
        <w:rPr>
          <w:sz w:val="16"/>
        </w:rPr>
        <w:t xml:space="preserve"> </w:t>
      </w:r>
      <w:r w:rsidRPr="00384424">
        <w:rPr>
          <w:vanish/>
          <w:sz w:val="16"/>
        </w:rPr>
        <w:t>is</w:t>
      </w:r>
      <w:r w:rsidRPr="000A7537">
        <w:rPr>
          <w:sz w:val="16"/>
        </w:rPr>
        <w:t xml:space="preserve"> </w:t>
      </w:r>
      <w:r w:rsidRPr="00384424">
        <w:rPr>
          <w:vanish/>
          <w:sz w:val="16"/>
        </w:rPr>
        <w:t>necessarily</w:t>
      </w:r>
      <w:r w:rsidRPr="000A7537">
        <w:rPr>
          <w:sz w:val="16"/>
        </w:rPr>
        <w:t xml:space="preserve"> </w:t>
      </w:r>
      <w:r w:rsidRPr="00384424">
        <w:rPr>
          <w:vanish/>
          <w:sz w:val="16"/>
        </w:rPr>
        <w:t>good</w:t>
      </w:r>
      <w:r w:rsidRPr="000A7537">
        <w:rPr>
          <w:sz w:val="16"/>
        </w:rPr>
        <w:t xml:space="preserve"> </w:t>
      </w:r>
      <w:r w:rsidRPr="00384424">
        <w:rPr>
          <w:vanish/>
          <w:sz w:val="16"/>
        </w:rPr>
        <w:t>for</w:t>
      </w:r>
      <w:r w:rsidRPr="000A7537">
        <w:rPr>
          <w:sz w:val="16"/>
        </w:rPr>
        <w:t xml:space="preserve"> </w:t>
      </w:r>
      <w:r w:rsidRPr="00384424">
        <w:rPr>
          <w:vanish/>
          <w:sz w:val="16"/>
        </w:rPr>
        <w:t>innovation.</w:t>
      </w:r>
      <w:r w:rsidRPr="000A7537">
        <w:rPr>
          <w:sz w:val="16"/>
        </w:rPr>
        <w:t xml:space="preserve"> </w:t>
      </w:r>
      <w:r w:rsidRPr="00384424">
        <w:rPr>
          <w:vanish/>
          <w:u w:val="single"/>
        </w:rPr>
        <w:t>A</w:t>
      </w:r>
      <w:r w:rsidRPr="000A7537">
        <w:rPr>
          <w:u w:val="single"/>
        </w:rPr>
        <w:t xml:space="preserve"> </w:t>
      </w:r>
      <w:r w:rsidRPr="00384424">
        <w:rPr>
          <w:vanish/>
          <w:u w:val="single"/>
        </w:rPr>
        <w:t>forthcoming</w:t>
      </w:r>
      <w:r w:rsidRPr="000A7537">
        <w:rPr>
          <w:u w:val="single"/>
        </w:rPr>
        <w:t xml:space="preserve"> </w:t>
      </w:r>
      <w:r w:rsidRPr="00384424">
        <w:rPr>
          <w:vanish/>
          <w:u w:val="single"/>
        </w:rPr>
        <w:t>paper</w:t>
      </w:r>
      <w:r w:rsidRPr="000A7537">
        <w:rPr>
          <w:u w:val="single"/>
        </w:rPr>
        <w:t xml:space="preserve"> </w:t>
      </w:r>
      <w:r w:rsidRPr="00384424">
        <w:rPr>
          <w:vanish/>
          <w:u w:val="single"/>
        </w:rPr>
        <w:t>in</w:t>
      </w:r>
      <w:r w:rsidRPr="000A7537">
        <w:rPr>
          <w:u w:val="single"/>
        </w:rPr>
        <w:t xml:space="preserve"> </w:t>
      </w:r>
      <w:r w:rsidRPr="00384424">
        <w:rPr>
          <w:vanish/>
          <w:u w:val="single"/>
        </w:rPr>
        <w:t>Management</w:t>
      </w:r>
      <w:r w:rsidRPr="000A7537">
        <w:rPr>
          <w:u w:val="single"/>
        </w:rPr>
        <w:t xml:space="preserve"> </w:t>
      </w:r>
      <w:r w:rsidRPr="00384424">
        <w:rPr>
          <w:vanish/>
          <w:u w:val="single"/>
        </w:rPr>
        <w:t>Science</w:t>
      </w:r>
      <w:r w:rsidRPr="000A7537">
        <w:rPr>
          <w:u w:val="single"/>
        </w:rPr>
        <w:t xml:space="preserve"> </w:t>
      </w:r>
      <w:r w:rsidRPr="00384424">
        <w:rPr>
          <w:vanish/>
          <w:u w:val="single"/>
        </w:rPr>
        <w:t>examined</w:t>
      </w:r>
      <w:r w:rsidRPr="000A7537">
        <w:rPr>
          <w:u w:val="single"/>
        </w:rPr>
        <w:t xml:space="preserve"> </w:t>
      </w:r>
      <w:r w:rsidRPr="00384424">
        <w:rPr>
          <w:vanish/>
          <w:u w:val="single"/>
        </w:rPr>
        <w:t>the</w:t>
      </w:r>
      <w:r w:rsidRPr="000A7537">
        <w:rPr>
          <w:u w:val="single"/>
        </w:rPr>
        <w:t xml:space="preserve"> </w:t>
      </w:r>
      <w:r w:rsidRPr="000A7537">
        <w:rPr>
          <w:highlight w:val="cyan"/>
          <w:u w:val="single"/>
        </w:rPr>
        <w:t>impact of unionization on innovation</w:t>
      </w:r>
      <w:r w:rsidRPr="00384424">
        <w:rPr>
          <w:vanish/>
          <w:u w:val="single"/>
        </w:rPr>
        <w:t>.</w:t>
      </w:r>
      <w:r w:rsidRPr="000A7537">
        <w:rPr>
          <w:u w:val="single"/>
        </w:rPr>
        <w:t xml:space="preserve"> </w:t>
      </w:r>
      <w:r w:rsidRPr="00384424">
        <w:rPr>
          <w:vanish/>
          <w:u w:val="single"/>
        </w:rPr>
        <w:t>It</w:t>
      </w:r>
      <w:r w:rsidRPr="000A7537">
        <w:rPr>
          <w:u w:val="single"/>
        </w:rPr>
        <w:t xml:space="preserve"> </w:t>
      </w:r>
      <w:r w:rsidRPr="00384424">
        <w:rPr>
          <w:vanish/>
          <w:u w:val="single"/>
        </w:rPr>
        <w:t>looked</w:t>
      </w:r>
      <w:r w:rsidRPr="000A7537">
        <w:rPr>
          <w:u w:val="single"/>
        </w:rPr>
        <w:t xml:space="preserve"> </w:t>
      </w:r>
      <w:r w:rsidRPr="00384424">
        <w:rPr>
          <w:vanish/>
          <w:u w:val="single"/>
        </w:rPr>
        <w:t>at</w:t>
      </w:r>
      <w:r w:rsidRPr="000A7537">
        <w:rPr>
          <w:u w:val="single"/>
        </w:rPr>
        <w:t xml:space="preserve"> </w:t>
      </w:r>
      <w:r w:rsidRPr="00384424">
        <w:rPr>
          <w:vanish/>
          <w:u w:val="single"/>
        </w:rPr>
        <w:t>U.S.</w:t>
      </w:r>
      <w:r w:rsidRPr="000A7537">
        <w:rPr>
          <w:u w:val="single"/>
        </w:rPr>
        <w:t xml:space="preserve"> </w:t>
      </w:r>
      <w:r w:rsidRPr="00384424">
        <w:rPr>
          <w:vanish/>
          <w:u w:val="single"/>
        </w:rPr>
        <w:t>firms</w:t>
      </w:r>
      <w:r w:rsidRPr="000A7537">
        <w:rPr>
          <w:u w:val="single"/>
        </w:rPr>
        <w:t xml:space="preserve"> </w:t>
      </w:r>
      <w:r w:rsidRPr="00384424">
        <w:rPr>
          <w:vanish/>
          <w:u w:val="single"/>
        </w:rPr>
        <w:t>from</w:t>
      </w:r>
      <w:r w:rsidRPr="000A7537">
        <w:rPr>
          <w:u w:val="single"/>
        </w:rPr>
        <w:t xml:space="preserve"> </w:t>
      </w:r>
      <w:r w:rsidRPr="00384424">
        <w:rPr>
          <w:vanish/>
          <w:u w:val="single"/>
        </w:rPr>
        <w:t>1980</w:t>
      </w:r>
      <w:r w:rsidRPr="000A7537">
        <w:rPr>
          <w:u w:val="single"/>
        </w:rPr>
        <w:t xml:space="preserve"> </w:t>
      </w:r>
      <w:r w:rsidRPr="00384424">
        <w:rPr>
          <w:vanish/>
          <w:u w:val="single"/>
        </w:rPr>
        <w:t>to</w:t>
      </w:r>
      <w:r w:rsidRPr="000A7537">
        <w:rPr>
          <w:u w:val="single"/>
        </w:rPr>
        <w:t xml:space="preserve"> </w:t>
      </w:r>
      <w:r w:rsidRPr="00384424">
        <w:rPr>
          <w:vanish/>
          <w:u w:val="single"/>
        </w:rPr>
        <w:t>2005</w:t>
      </w:r>
      <w:r w:rsidRPr="000A7537">
        <w:rPr>
          <w:u w:val="single"/>
        </w:rPr>
        <w:t xml:space="preserve"> </w:t>
      </w:r>
      <w:r w:rsidRPr="00384424">
        <w:rPr>
          <w:vanish/>
          <w:sz w:val="16"/>
        </w:rPr>
        <w:t>that</w:t>
      </w:r>
      <w:r w:rsidRPr="000A7537">
        <w:rPr>
          <w:sz w:val="16"/>
        </w:rPr>
        <w:t xml:space="preserve"> </w:t>
      </w:r>
      <w:r w:rsidRPr="00384424">
        <w:rPr>
          <w:vanish/>
          <w:sz w:val="16"/>
        </w:rPr>
        <w:t>voted</w:t>
      </w:r>
      <w:r w:rsidRPr="000A7537">
        <w:rPr>
          <w:sz w:val="16"/>
        </w:rPr>
        <w:t xml:space="preserve"> </w:t>
      </w:r>
      <w:r w:rsidRPr="00384424">
        <w:rPr>
          <w:vanish/>
          <w:sz w:val="16"/>
        </w:rPr>
        <w:t>to</w:t>
      </w:r>
      <w:r w:rsidRPr="000A7537">
        <w:rPr>
          <w:sz w:val="16"/>
        </w:rPr>
        <w:t xml:space="preserve"> </w:t>
      </w:r>
      <w:r w:rsidRPr="00384424">
        <w:rPr>
          <w:vanish/>
          <w:sz w:val="16"/>
        </w:rPr>
        <w:t>unionize,</w:t>
      </w:r>
      <w:r w:rsidRPr="000A7537">
        <w:rPr>
          <w:sz w:val="16"/>
        </w:rPr>
        <w:t xml:space="preserve"> </w:t>
      </w:r>
      <w:r w:rsidRPr="00384424">
        <w:rPr>
          <w:vanish/>
          <w:sz w:val="16"/>
        </w:rPr>
        <w:t>but</w:t>
      </w:r>
      <w:r w:rsidRPr="000A7537">
        <w:rPr>
          <w:sz w:val="16"/>
        </w:rPr>
        <w:t xml:space="preserve"> </w:t>
      </w:r>
      <w:r w:rsidRPr="00384424">
        <w:rPr>
          <w:vanish/>
          <w:sz w:val="16"/>
        </w:rPr>
        <w:t>where</w:t>
      </w:r>
      <w:r w:rsidRPr="000A7537">
        <w:rPr>
          <w:sz w:val="16"/>
        </w:rPr>
        <w:t xml:space="preserve"> </w:t>
      </w:r>
      <w:r w:rsidRPr="00384424">
        <w:rPr>
          <w:vanish/>
          <w:sz w:val="16"/>
        </w:rPr>
        <w:t>the</w:t>
      </w:r>
      <w:r w:rsidRPr="000A7537">
        <w:rPr>
          <w:sz w:val="16"/>
        </w:rPr>
        <w:t xml:space="preserve"> </w:t>
      </w:r>
      <w:r w:rsidRPr="00384424">
        <w:rPr>
          <w:vanish/>
          <w:sz w:val="16"/>
        </w:rPr>
        <w:t>vote</w:t>
      </w:r>
      <w:r w:rsidRPr="000A7537">
        <w:rPr>
          <w:sz w:val="16"/>
        </w:rPr>
        <w:t xml:space="preserve"> </w:t>
      </w:r>
      <w:r w:rsidRPr="00384424">
        <w:rPr>
          <w:vanish/>
          <w:sz w:val="16"/>
        </w:rPr>
        <w:t>was</w:t>
      </w:r>
      <w:r w:rsidRPr="000A7537">
        <w:rPr>
          <w:sz w:val="16"/>
        </w:rPr>
        <w:t xml:space="preserve"> </w:t>
      </w:r>
      <w:r w:rsidRPr="00384424">
        <w:rPr>
          <w:vanish/>
          <w:sz w:val="16"/>
        </w:rPr>
        <w:t>close.</w:t>
      </w:r>
      <w:r w:rsidRPr="000A7537">
        <w:rPr>
          <w:sz w:val="16"/>
        </w:rPr>
        <w:t xml:space="preserve"> </w:t>
      </w:r>
      <w:r w:rsidRPr="00384424">
        <w:rPr>
          <w:vanish/>
          <w:sz w:val="16"/>
        </w:rPr>
        <w:t>The</w:t>
      </w:r>
      <w:r w:rsidRPr="000A7537">
        <w:rPr>
          <w:sz w:val="16"/>
        </w:rPr>
        <w:t xml:space="preserve"> </w:t>
      </w:r>
      <w:r w:rsidRPr="00384424">
        <w:rPr>
          <w:vanish/>
          <w:sz w:val="16"/>
        </w:rPr>
        <w:t>idea</w:t>
      </w:r>
      <w:r w:rsidRPr="000A7537">
        <w:rPr>
          <w:sz w:val="16"/>
        </w:rPr>
        <w:t xml:space="preserve"> </w:t>
      </w:r>
      <w:r w:rsidRPr="00384424">
        <w:rPr>
          <w:vanish/>
          <w:sz w:val="16"/>
        </w:rPr>
        <w:t>was</w:t>
      </w:r>
      <w:r w:rsidRPr="000A7537">
        <w:rPr>
          <w:sz w:val="16"/>
        </w:rPr>
        <w:t xml:space="preserve"> </w:t>
      </w:r>
      <w:r w:rsidRPr="00384424">
        <w:rPr>
          <w:vanish/>
          <w:sz w:val="16"/>
        </w:rPr>
        <w:t>that</w:t>
      </w:r>
      <w:r w:rsidRPr="000A7537">
        <w:rPr>
          <w:sz w:val="16"/>
        </w:rPr>
        <w:t xml:space="preserve"> </w:t>
      </w:r>
      <w:r w:rsidRPr="00384424">
        <w:rPr>
          <w:vanish/>
          <w:sz w:val="16"/>
        </w:rPr>
        <w:t>a</w:t>
      </w:r>
      <w:r w:rsidRPr="000A7537">
        <w:rPr>
          <w:sz w:val="16"/>
        </w:rPr>
        <w:t xml:space="preserve"> </w:t>
      </w:r>
      <w:r w:rsidRPr="00384424">
        <w:rPr>
          <w:vanish/>
          <w:sz w:val="16"/>
        </w:rPr>
        <w:t>close</w:t>
      </w:r>
      <w:r w:rsidRPr="000A7537">
        <w:rPr>
          <w:sz w:val="16"/>
        </w:rPr>
        <w:t xml:space="preserve"> </w:t>
      </w:r>
      <w:r w:rsidRPr="00384424">
        <w:rPr>
          <w:vanish/>
          <w:sz w:val="16"/>
        </w:rPr>
        <w:t>vote</w:t>
      </w:r>
      <w:r w:rsidRPr="000A7537">
        <w:rPr>
          <w:sz w:val="16"/>
        </w:rPr>
        <w:t xml:space="preserve"> </w:t>
      </w:r>
      <w:r w:rsidRPr="00384424">
        <w:rPr>
          <w:vanish/>
          <w:sz w:val="16"/>
        </w:rPr>
        <w:t>mirrored</w:t>
      </w:r>
      <w:r w:rsidRPr="000A7537">
        <w:rPr>
          <w:sz w:val="16"/>
        </w:rPr>
        <w:t xml:space="preserve"> </w:t>
      </w:r>
      <w:r w:rsidRPr="00384424">
        <w:rPr>
          <w:vanish/>
          <w:sz w:val="16"/>
        </w:rPr>
        <w:t>an</w:t>
      </w:r>
      <w:r w:rsidRPr="000A7537">
        <w:rPr>
          <w:sz w:val="16"/>
        </w:rPr>
        <w:t xml:space="preserve"> </w:t>
      </w:r>
      <w:r w:rsidRPr="00384424">
        <w:rPr>
          <w:vanish/>
          <w:sz w:val="16"/>
        </w:rPr>
        <w:t>experiment</w:t>
      </w:r>
      <w:r w:rsidRPr="000A7537">
        <w:rPr>
          <w:sz w:val="16"/>
        </w:rPr>
        <w:t xml:space="preserve"> </w:t>
      </w:r>
      <w:r w:rsidRPr="00384424">
        <w:rPr>
          <w:vanish/>
          <w:sz w:val="16"/>
        </w:rPr>
        <w:t>–</w:t>
      </w:r>
      <w:r w:rsidRPr="000A7537">
        <w:rPr>
          <w:sz w:val="16"/>
        </w:rPr>
        <w:t xml:space="preserve"> </w:t>
      </w:r>
      <w:r w:rsidRPr="00384424">
        <w:rPr>
          <w:vanish/>
          <w:sz w:val="16"/>
        </w:rPr>
        <w:t>the</w:t>
      </w:r>
      <w:r w:rsidRPr="000A7537">
        <w:rPr>
          <w:sz w:val="16"/>
        </w:rPr>
        <w:t xml:space="preserve"> </w:t>
      </w:r>
      <w:r w:rsidRPr="00384424">
        <w:rPr>
          <w:vanish/>
          <w:sz w:val="16"/>
        </w:rPr>
        <w:t>vote</w:t>
      </w:r>
      <w:r w:rsidRPr="000A7537">
        <w:rPr>
          <w:sz w:val="16"/>
        </w:rPr>
        <w:t xml:space="preserve"> </w:t>
      </w:r>
      <w:r w:rsidRPr="00384424">
        <w:rPr>
          <w:vanish/>
          <w:sz w:val="16"/>
        </w:rPr>
        <w:t>could</w:t>
      </w:r>
      <w:r w:rsidRPr="000A7537">
        <w:rPr>
          <w:sz w:val="16"/>
        </w:rPr>
        <w:t xml:space="preserve"> </w:t>
      </w:r>
      <w:r w:rsidRPr="00384424">
        <w:rPr>
          <w:vanish/>
          <w:sz w:val="16"/>
        </w:rPr>
        <w:t>plausibly</w:t>
      </w:r>
      <w:r w:rsidRPr="000A7537">
        <w:rPr>
          <w:sz w:val="16"/>
        </w:rPr>
        <w:t xml:space="preserve"> </w:t>
      </w:r>
      <w:r w:rsidRPr="00384424">
        <w:rPr>
          <w:vanish/>
          <w:sz w:val="16"/>
        </w:rPr>
        <w:t>have</w:t>
      </w:r>
      <w:r w:rsidRPr="000A7537">
        <w:rPr>
          <w:sz w:val="16"/>
        </w:rPr>
        <w:t xml:space="preserve"> </w:t>
      </w:r>
      <w:r w:rsidRPr="00384424">
        <w:rPr>
          <w:vanish/>
          <w:sz w:val="16"/>
        </w:rPr>
        <w:t>gone</w:t>
      </w:r>
      <w:r w:rsidRPr="000A7537">
        <w:rPr>
          <w:sz w:val="16"/>
        </w:rPr>
        <w:t xml:space="preserve"> </w:t>
      </w:r>
      <w:r w:rsidRPr="00384424">
        <w:rPr>
          <w:vanish/>
          <w:sz w:val="16"/>
        </w:rPr>
        <w:t>either</w:t>
      </w:r>
      <w:r w:rsidRPr="000A7537">
        <w:rPr>
          <w:sz w:val="16"/>
        </w:rPr>
        <w:t xml:space="preserve"> </w:t>
      </w:r>
      <w:r w:rsidRPr="00384424">
        <w:rPr>
          <w:vanish/>
          <w:sz w:val="16"/>
        </w:rPr>
        <w:t>way,</w:t>
      </w:r>
      <w:r w:rsidRPr="000A7537">
        <w:rPr>
          <w:sz w:val="16"/>
        </w:rPr>
        <w:t xml:space="preserve"> </w:t>
      </w:r>
      <w:r w:rsidRPr="00384424">
        <w:rPr>
          <w:vanish/>
          <w:sz w:val="16"/>
        </w:rPr>
        <w:t>so</w:t>
      </w:r>
      <w:r w:rsidRPr="000A7537">
        <w:rPr>
          <w:sz w:val="16"/>
        </w:rPr>
        <w:t xml:space="preserve"> </w:t>
      </w:r>
      <w:r w:rsidRPr="00384424">
        <w:rPr>
          <w:vanish/>
          <w:sz w:val="16"/>
        </w:rPr>
        <w:t>it</w:t>
      </w:r>
      <w:r w:rsidRPr="000A7537">
        <w:rPr>
          <w:sz w:val="16"/>
        </w:rPr>
        <w:t xml:space="preserve"> </w:t>
      </w:r>
      <w:r w:rsidRPr="00384424">
        <w:rPr>
          <w:vanish/>
          <w:sz w:val="16"/>
        </w:rPr>
        <w:t>was</w:t>
      </w:r>
      <w:r w:rsidRPr="000A7537">
        <w:rPr>
          <w:sz w:val="16"/>
        </w:rPr>
        <w:t xml:space="preserve"> </w:t>
      </w:r>
      <w:r w:rsidRPr="00384424">
        <w:rPr>
          <w:vanish/>
          <w:sz w:val="16"/>
        </w:rPr>
        <w:t>somewhat</w:t>
      </w:r>
      <w:r w:rsidRPr="000A7537">
        <w:rPr>
          <w:sz w:val="16"/>
        </w:rPr>
        <w:t xml:space="preserve"> </w:t>
      </w:r>
      <w:r w:rsidRPr="00384424">
        <w:rPr>
          <w:vanish/>
          <w:sz w:val="16"/>
        </w:rPr>
        <w:t>random</w:t>
      </w:r>
      <w:r w:rsidRPr="000A7537">
        <w:rPr>
          <w:sz w:val="16"/>
        </w:rPr>
        <w:t xml:space="preserve"> </w:t>
      </w:r>
      <w:r w:rsidRPr="00384424">
        <w:rPr>
          <w:vanish/>
          <w:sz w:val="16"/>
        </w:rPr>
        <w:t>whether</w:t>
      </w:r>
      <w:r w:rsidRPr="000A7537">
        <w:rPr>
          <w:sz w:val="16"/>
        </w:rPr>
        <w:t xml:space="preserve"> </w:t>
      </w:r>
      <w:r w:rsidRPr="00384424">
        <w:rPr>
          <w:vanish/>
          <w:sz w:val="16"/>
        </w:rPr>
        <w:t>the</w:t>
      </w:r>
      <w:r w:rsidRPr="000A7537">
        <w:rPr>
          <w:sz w:val="16"/>
        </w:rPr>
        <w:t xml:space="preserve"> </w:t>
      </w:r>
      <w:r w:rsidRPr="00384424">
        <w:rPr>
          <w:vanish/>
          <w:sz w:val="16"/>
        </w:rPr>
        <w:t>firm</w:t>
      </w:r>
      <w:r w:rsidRPr="000A7537">
        <w:rPr>
          <w:sz w:val="16"/>
        </w:rPr>
        <w:t xml:space="preserve"> </w:t>
      </w:r>
      <w:r w:rsidRPr="00384424">
        <w:rPr>
          <w:vanish/>
          <w:sz w:val="16"/>
        </w:rPr>
        <w:t>ended</w:t>
      </w:r>
      <w:r w:rsidRPr="000A7537">
        <w:rPr>
          <w:sz w:val="16"/>
        </w:rPr>
        <w:t xml:space="preserve"> </w:t>
      </w:r>
      <w:r w:rsidRPr="00384424">
        <w:rPr>
          <w:vanish/>
          <w:sz w:val="16"/>
        </w:rPr>
        <w:t>up</w:t>
      </w:r>
      <w:r w:rsidRPr="000A7537">
        <w:rPr>
          <w:sz w:val="16"/>
        </w:rPr>
        <w:t xml:space="preserve"> </w:t>
      </w:r>
      <w:r w:rsidRPr="00384424">
        <w:rPr>
          <w:vanish/>
          <w:sz w:val="16"/>
        </w:rPr>
        <w:t>unionized.</w:t>
      </w:r>
      <w:r w:rsidRPr="000A7537">
        <w:rPr>
          <w:sz w:val="16"/>
        </w:rPr>
        <w:t xml:space="preserve"> </w:t>
      </w:r>
      <w:r w:rsidRPr="00384424">
        <w:rPr>
          <w:vanish/>
          <w:u w:val="single"/>
        </w:rPr>
        <w:t>The</w:t>
      </w:r>
      <w:r w:rsidRPr="000A7537">
        <w:rPr>
          <w:u w:val="single"/>
        </w:rPr>
        <w:t xml:space="preserve"> </w:t>
      </w:r>
      <w:r w:rsidRPr="00384424">
        <w:rPr>
          <w:vanish/>
          <w:u w:val="single"/>
        </w:rPr>
        <w:t>researchers</w:t>
      </w:r>
      <w:r w:rsidRPr="000A7537">
        <w:rPr>
          <w:u w:val="single"/>
        </w:rPr>
        <w:t xml:space="preserve"> </w:t>
      </w:r>
      <w:r w:rsidRPr="00384424">
        <w:rPr>
          <w:vanish/>
          <w:u w:val="single"/>
        </w:rPr>
        <w:t>found</w:t>
      </w:r>
      <w:r w:rsidRPr="000A7537">
        <w:rPr>
          <w:u w:val="single"/>
        </w:rPr>
        <w:t xml:space="preserve"> </w:t>
      </w:r>
      <w:r w:rsidRPr="00384424">
        <w:rPr>
          <w:vanish/>
          <w:u w:val="single"/>
        </w:rPr>
        <w:t>that</w:t>
      </w:r>
      <w:r w:rsidRPr="000A7537">
        <w:rPr>
          <w:u w:val="single"/>
        </w:rPr>
        <w:t xml:space="preserve"> </w:t>
      </w:r>
      <w:r w:rsidRPr="00384424">
        <w:rPr>
          <w:vanish/>
          <w:u w:val="single"/>
        </w:rPr>
        <w:t>unionization</w:t>
      </w:r>
      <w:r w:rsidRPr="000A7537">
        <w:rPr>
          <w:u w:val="single"/>
        </w:rPr>
        <w:t xml:space="preserve"> </w:t>
      </w:r>
      <w:r w:rsidRPr="000A7537">
        <w:rPr>
          <w:highlight w:val="cyan"/>
          <w:u w:val="single"/>
        </w:rPr>
        <w:t>caused a significant</w:t>
      </w:r>
      <w:r w:rsidRPr="000A7537">
        <w:rPr>
          <w:u w:val="single"/>
        </w:rPr>
        <w:t xml:space="preserve"> </w:t>
      </w:r>
      <w:r w:rsidRPr="000A7537">
        <w:rPr>
          <w:highlight w:val="cyan"/>
          <w:u w:val="single"/>
        </w:rPr>
        <w:t>decline</w:t>
      </w:r>
      <w:r w:rsidRPr="000A7537">
        <w:rPr>
          <w:u w:val="single"/>
        </w:rPr>
        <w:t xml:space="preserve"> </w:t>
      </w:r>
      <w:r w:rsidRPr="00384424">
        <w:rPr>
          <w:vanish/>
          <w:u w:val="single"/>
        </w:rPr>
        <w:t>in</w:t>
      </w:r>
      <w:r w:rsidRPr="000A7537">
        <w:rPr>
          <w:u w:val="single"/>
        </w:rPr>
        <w:t xml:space="preserve"> </w:t>
      </w:r>
      <w:r w:rsidRPr="00384424">
        <w:rPr>
          <w:vanish/>
          <w:u w:val="single"/>
        </w:rPr>
        <w:t>innovation,</w:t>
      </w:r>
      <w:r w:rsidRPr="000A7537">
        <w:rPr>
          <w:u w:val="single"/>
        </w:rPr>
        <w:t xml:space="preserve"> </w:t>
      </w:r>
      <w:r w:rsidRPr="000A7537">
        <w:rPr>
          <w:highlight w:val="cyan"/>
          <w:u w:val="single"/>
        </w:rPr>
        <w:t>measured by</w:t>
      </w:r>
      <w:r w:rsidRPr="000A7537">
        <w:rPr>
          <w:u w:val="single"/>
        </w:rPr>
        <w:t xml:space="preserve"> </w:t>
      </w:r>
      <w:r w:rsidRPr="00384424">
        <w:rPr>
          <w:vanish/>
          <w:u w:val="single"/>
        </w:rPr>
        <w:t>the</w:t>
      </w:r>
      <w:r w:rsidRPr="000A7537">
        <w:rPr>
          <w:u w:val="single"/>
        </w:rPr>
        <w:t xml:space="preserve"> </w:t>
      </w:r>
      <w:r w:rsidRPr="000A7537">
        <w:rPr>
          <w:highlight w:val="cyan"/>
          <w:u w:val="single"/>
        </w:rPr>
        <w:t>number and quality of patents</w:t>
      </w:r>
      <w:r w:rsidRPr="000A7537">
        <w:rPr>
          <w:u w:val="single"/>
        </w:rPr>
        <w:t xml:space="preserve"> </w:t>
      </w:r>
      <w:r w:rsidRPr="00384424">
        <w:rPr>
          <w:vanish/>
          <w:u w:val="single"/>
        </w:rPr>
        <w:t>issued.</w:t>
      </w:r>
      <w:r w:rsidRPr="000A7537">
        <w:rPr>
          <w:sz w:val="16"/>
        </w:rPr>
        <w:t xml:space="preserve"> </w:t>
      </w:r>
      <w:r w:rsidRPr="00384424">
        <w:rPr>
          <w:vanish/>
          <w:sz w:val="16"/>
        </w:rPr>
        <w:t>(Previous</w:t>
      </w:r>
      <w:r w:rsidRPr="000A7537">
        <w:rPr>
          <w:sz w:val="16"/>
        </w:rPr>
        <w:t xml:space="preserve"> </w:t>
      </w:r>
      <w:r w:rsidRPr="00384424">
        <w:rPr>
          <w:vanish/>
          <w:sz w:val="16"/>
        </w:rPr>
        <w:t>research</w:t>
      </w:r>
      <w:r w:rsidRPr="000A7537">
        <w:rPr>
          <w:sz w:val="16"/>
        </w:rPr>
        <w:t xml:space="preserve"> </w:t>
      </w:r>
      <w:r w:rsidRPr="00384424">
        <w:rPr>
          <w:vanish/>
          <w:sz w:val="16"/>
        </w:rPr>
        <w:t>on</w:t>
      </w:r>
      <w:r w:rsidRPr="000A7537">
        <w:rPr>
          <w:sz w:val="16"/>
        </w:rPr>
        <w:t xml:space="preserve"> </w:t>
      </w:r>
      <w:r w:rsidRPr="00384424">
        <w:rPr>
          <w:vanish/>
          <w:sz w:val="16"/>
        </w:rPr>
        <w:t>how</w:t>
      </w:r>
      <w:r w:rsidRPr="000A7537">
        <w:rPr>
          <w:sz w:val="16"/>
        </w:rPr>
        <w:t xml:space="preserve"> </w:t>
      </w:r>
      <w:r w:rsidRPr="00384424">
        <w:rPr>
          <w:vanish/>
          <w:sz w:val="16"/>
        </w:rPr>
        <w:t>unionization</w:t>
      </w:r>
      <w:r w:rsidRPr="000A7537">
        <w:rPr>
          <w:sz w:val="16"/>
        </w:rPr>
        <w:t xml:space="preserve"> </w:t>
      </w:r>
      <w:r w:rsidRPr="00384424">
        <w:rPr>
          <w:vanish/>
          <w:sz w:val="16"/>
        </w:rPr>
        <w:t>impacts</w:t>
      </w:r>
      <w:r w:rsidRPr="000A7537">
        <w:rPr>
          <w:sz w:val="16"/>
        </w:rPr>
        <w:t xml:space="preserve"> </w:t>
      </w:r>
      <w:r w:rsidRPr="00384424">
        <w:rPr>
          <w:vanish/>
          <w:sz w:val="16"/>
        </w:rPr>
        <w:t>innovation,</w:t>
      </w:r>
      <w:r w:rsidRPr="000A7537">
        <w:rPr>
          <w:sz w:val="16"/>
        </w:rPr>
        <w:t xml:space="preserve"> </w:t>
      </w:r>
      <w:r w:rsidRPr="00384424">
        <w:rPr>
          <w:vanish/>
          <w:sz w:val="16"/>
        </w:rPr>
        <w:t>measured</w:t>
      </w:r>
      <w:r w:rsidRPr="000A7537">
        <w:rPr>
          <w:sz w:val="16"/>
        </w:rPr>
        <w:t xml:space="preserve"> </w:t>
      </w:r>
      <w:r w:rsidRPr="00384424">
        <w:rPr>
          <w:vanish/>
          <w:sz w:val="16"/>
        </w:rPr>
        <w:t>by</w:t>
      </w:r>
      <w:r w:rsidRPr="000A7537">
        <w:rPr>
          <w:sz w:val="16"/>
        </w:rPr>
        <w:t xml:space="preserve"> </w:t>
      </w:r>
      <w:r w:rsidRPr="00384424">
        <w:rPr>
          <w:vanish/>
          <w:sz w:val="16"/>
        </w:rPr>
        <w:t>R&amp;D</w:t>
      </w:r>
      <w:r w:rsidRPr="000A7537">
        <w:rPr>
          <w:sz w:val="16"/>
        </w:rPr>
        <w:t xml:space="preserve"> </w:t>
      </w:r>
      <w:r w:rsidRPr="00384424">
        <w:rPr>
          <w:vanish/>
          <w:sz w:val="16"/>
        </w:rPr>
        <w:t>spending,</w:t>
      </w:r>
      <w:r w:rsidRPr="000A7537">
        <w:rPr>
          <w:sz w:val="16"/>
        </w:rPr>
        <w:t xml:space="preserve"> </w:t>
      </w:r>
      <w:r w:rsidRPr="00384424">
        <w:rPr>
          <w:vanish/>
          <w:sz w:val="16"/>
        </w:rPr>
        <w:t>has</w:t>
      </w:r>
      <w:r w:rsidRPr="000A7537">
        <w:rPr>
          <w:sz w:val="16"/>
        </w:rPr>
        <w:t xml:space="preserve"> </w:t>
      </w:r>
      <w:r w:rsidRPr="00384424">
        <w:rPr>
          <w:vanish/>
          <w:sz w:val="16"/>
        </w:rPr>
        <w:t>been</w:t>
      </w:r>
      <w:r w:rsidRPr="000A7537">
        <w:rPr>
          <w:sz w:val="16"/>
        </w:rPr>
        <w:t xml:space="preserve"> </w:t>
      </w:r>
      <w:r w:rsidRPr="00384424">
        <w:rPr>
          <w:vanish/>
          <w:sz w:val="16"/>
        </w:rPr>
        <w:t>more</w:t>
      </w:r>
      <w:r w:rsidRPr="000A7537">
        <w:rPr>
          <w:sz w:val="16"/>
        </w:rPr>
        <w:t xml:space="preserve"> </w:t>
      </w:r>
      <w:r w:rsidRPr="00384424">
        <w:rPr>
          <w:vanish/>
          <w:sz w:val="16"/>
        </w:rPr>
        <w:t>mixed.)</w:t>
      </w:r>
      <w:r w:rsidRPr="000A7537">
        <w:rPr>
          <w:sz w:val="16"/>
        </w:rPr>
        <w:t xml:space="preserve"> </w:t>
      </w:r>
      <w:r w:rsidRPr="00384424">
        <w:rPr>
          <w:vanish/>
          <w:sz w:val="16"/>
        </w:rPr>
        <w:t>Why</w:t>
      </w:r>
      <w:r w:rsidRPr="000A7537">
        <w:rPr>
          <w:sz w:val="16"/>
        </w:rPr>
        <w:t xml:space="preserve"> </w:t>
      </w:r>
      <w:r w:rsidRPr="00384424">
        <w:rPr>
          <w:vanish/>
          <w:sz w:val="16"/>
        </w:rPr>
        <w:t>might</w:t>
      </w:r>
      <w:r w:rsidRPr="000A7537">
        <w:rPr>
          <w:sz w:val="16"/>
        </w:rPr>
        <w:t xml:space="preserve"> </w:t>
      </w:r>
      <w:r w:rsidRPr="00384424">
        <w:rPr>
          <w:vanish/>
          <w:sz w:val="16"/>
        </w:rPr>
        <w:t>some</w:t>
      </w:r>
      <w:r w:rsidRPr="000A7537">
        <w:rPr>
          <w:sz w:val="16"/>
        </w:rPr>
        <w:t xml:space="preserve"> </w:t>
      </w:r>
      <w:r w:rsidRPr="00384424">
        <w:rPr>
          <w:vanish/>
          <w:sz w:val="16"/>
        </w:rPr>
        <w:t>worker</w:t>
      </w:r>
      <w:r w:rsidRPr="000A7537">
        <w:rPr>
          <w:sz w:val="16"/>
        </w:rPr>
        <w:t xml:space="preserve"> </w:t>
      </w:r>
      <w:r w:rsidRPr="00384424">
        <w:rPr>
          <w:vanish/>
          <w:sz w:val="16"/>
        </w:rPr>
        <w:t>benefits</w:t>
      </w:r>
      <w:r w:rsidRPr="000A7537">
        <w:rPr>
          <w:sz w:val="16"/>
        </w:rPr>
        <w:t xml:space="preserve"> </w:t>
      </w:r>
      <w:r w:rsidRPr="00384424">
        <w:rPr>
          <w:vanish/>
          <w:sz w:val="16"/>
        </w:rPr>
        <w:t>make</w:t>
      </w:r>
      <w:r w:rsidRPr="000A7537">
        <w:rPr>
          <w:sz w:val="16"/>
        </w:rPr>
        <w:t xml:space="preserve"> </w:t>
      </w:r>
      <w:r w:rsidRPr="00384424">
        <w:rPr>
          <w:vanish/>
          <w:sz w:val="16"/>
        </w:rPr>
        <w:t>firms</w:t>
      </w:r>
      <w:r w:rsidRPr="000A7537">
        <w:rPr>
          <w:sz w:val="16"/>
        </w:rPr>
        <w:t xml:space="preserve"> </w:t>
      </w:r>
      <w:r w:rsidRPr="00384424">
        <w:rPr>
          <w:vanish/>
          <w:sz w:val="16"/>
        </w:rPr>
        <w:t>more</w:t>
      </w:r>
      <w:r w:rsidRPr="000A7537">
        <w:rPr>
          <w:sz w:val="16"/>
        </w:rPr>
        <w:t xml:space="preserve"> </w:t>
      </w:r>
      <w:r w:rsidRPr="00384424">
        <w:rPr>
          <w:vanish/>
          <w:sz w:val="16"/>
        </w:rPr>
        <w:t>innovative,</w:t>
      </w:r>
      <w:r w:rsidRPr="000A7537">
        <w:rPr>
          <w:sz w:val="16"/>
        </w:rPr>
        <w:t xml:space="preserve"> </w:t>
      </w:r>
      <w:r w:rsidRPr="00384424">
        <w:rPr>
          <w:vanish/>
          <w:sz w:val="16"/>
        </w:rPr>
        <w:t>but</w:t>
      </w:r>
      <w:r w:rsidRPr="000A7537">
        <w:rPr>
          <w:sz w:val="16"/>
        </w:rPr>
        <w:t xml:space="preserve"> </w:t>
      </w:r>
      <w:r w:rsidRPr="00384424">
        <w:rPr>
          <w:vanish/>
          <w:sz w:val="16"/>
        </w:rPr>
        <w:t>not</w:t>
      </w:r>
      <w:r w:rsidRPr="000A7537">
        <w:rPr>
          <w:sz w:val="16"/>
        </w:rPr>
        <w:t xml:space="preserve"> </w:t>
      </w:r>
      <w:r w:rsidRPr="00384424">
        <w:rPr>
          <w:vanish/>
          <w:sz w:val="16"/>
        </w:rPr>
        <w:t>others?</w:t>
      </w:r>
      <w:r w:rsidRPr="000A7537">
        <w:rPr>
          <w:sz w:val="16"/>
        </w:rPr>
        <w:t xml:space="preserve"> </w:t>
      </w:r>
      <w:r w:rsidRPr="00384424">
        <w:rPr>
          <w:vanish/>
          <w:sz w:val="16"/>
        </w:rPr>
        <w:t>Economic</w:t>
      </w:r>
      <w:r w:rsidRPr="000A7537">
        <w:rPr>
          <w:sz w:val="16"/>
        </w:rPr>
        <w:t xml:space="preserve"> </w:t>
      </w:r>
      <w:r w:rsidRPr="00384424">
        <w:rPr>
          <w:vanish/>
          <w:sz w:val="16"/>
        </w:rPr>
        <w:t>theory</w:t>
      </w:r>
      <w:r w:rsidRPr="000A7537">
        <w:rPr>
          <w:sz w:val="16"/>
        </w:rPr>
        <w:t xml:space="preserve"> </w:t>
      </w:r>
      <w:r w:rsidRPr="00384424">
        <w:rPr>
          <w:vanish/>
          <w:sz w:val="16"/>
        </w:rPr>
        <w:t>suggests</w:t>
      </w:r>
      <w:r w:rsidRPr="000A7537">
        <w:rPr>
          <w:sz w:val="16"/>
        </w:rPr>
        <w:t xml:space="preserve"> </w:t>
      </w:r>
      <w:r w:rsidRPr="00384424">
        <w:rPr>
          <w:vanish/>
          <w:sz w:val="16"/>
        </w:rPr>
        <w:t>the</w:t>
      </w:r>
      <w:r w:rsidRPr="000A7537">
        <w:rPr>
          <w:sz w:val="16"/>
        </w:rPr>
        <w:t xml:space="preserve"> </w:t>
      </w:r>
      <w:r w:rsidRPr="00384424">
        <w:rPr>
          <w:vanish/>
          <w:sz w:val="16"/>
        </w:rPr>
        <w:t>answer</w:t>
      </w:r>
      <w:r w:rsidRPr="000A7537">
        <w:rPr>
          <w:sz w:val="16"/>
        </w:rPr>
        <w:t xml:space="preserve"> </w:t>
      </w:r>
      <w:r w:rsidRPr="00384424">
        <w:rPr>
          <w:vanish/>
          <w:sz w:val="16"/>
        </w:rPr>
        <w:t>may</w:t>
      </w:r>
      <w:r w:rsidRPr="000A7537">
        <w:rPr>
          <w:sz w:val="16"/>
        </w:rPr>
        <w:t xml:space="preserve"> </w:t>
      </w:r>
      <w:r w:rsidRPr="00384424">
        <w:rPr>
          <w:vanish/>
          <w:sz w:val="16"/>
        </w:rPr>
        <w:t>have</w:t>
      </w:r>
      <w:r w:rsidRPr="000A7537">
        <w:rPr>
          <w:sz w:val="16"/>
        </w:rPr>
        <w:t xml:space="preserve"> </w:t>
      </w:r>
      <w:r w:rsidRPr="00384424">
        <w:rPr>
          <w:vanish/>
          <w:sz w:val="16"/>
        </w:rPr>
        <w:t>to</w:t>
      </w:r>
      <w:r w:rsidRPr="000A7537">
        <w:rPr>
          <w:sz w:val="16"/>
        </w:rPr>
        <w:t xml:space="preserve"> </w:t>
      </w:r>
      <w:r w:rsidRPr="00384424">
        <w:rPr>
          <w:vanish/>
          <w:sz w:val="16"/>
        </w:rPr>
        <w:t>do</w:t>
      </w:r>
      <w:r w:rsidRPr="000A7537">
        <w:rPr>
          <w:sz w:val="16"/>
        </w:rPr>
        <w:t xml:space="preserve"> </w:t>
      </w:r>
      <w:r w:rsidRPr="00384424">
        <w:rPr>
          <w:vanish/>
          <w:sz w:val="16"/>
        </w:rPr>
        <w:t>with</w:t>
      </w:r>
      <w:r w:rsidRPr="000A7537">
        <w:rPr>
          <w:sz w:val="16"/>
        </w:rPr>
        <w:t xml:space="preserve"> </w:t>
      </w:r>
      <w:r w:rsidRPr="00384424">
        <w:rPr>
          <w:vanish/>
          <w:sz w:val="16"/>
        </w:rPr>
        <w:t>long-term</w:t>
      </w:r>
      <w:r w:rsidRPr="000A7537">
        <w:rPr>
          <w:sz w:val="16"/>
        </w:rPr>
        <w:t xml:space="preserve"> </w:t>
      </w:r>
      <w:r w:rsidRPr="00384424">
        <w:rPr>
          <w:vanish/>
          <w:sz w:val="16"/>
        </w:rPr>
        <w:t>incentives.</w:t>
      </w:r>
      <w:r w:rsidRPr="000A7537">
        <w:rPr>
          <w:sz w:val="16"/>
        </w:rPr>
        <w:t xml:space="preserve"> </w:t>
      </w:r>
      <w:r w:rsidRPr="00384424">
        <w:rPr>
          <w:vanish/>
          <w:sz w:val="16"/>
        </w:rPr>
        <w:t>If</w:t>
      </w:r>
      <w:r w:rsidRPr="000A7537">
        <w:rPr>
          <w:sz w:val="16"/>
        </w:rPr>
        <w:t xml:space="preserve"> </w:t>
      </w:r>
      <w:r w:rsidRPr="00384424">
        <w:rPr>
          <w:vanish/>
          <w:sz w:val="16"/>
        </w:rPr>
        <w:t>workers</w:t>
      </w:r>
      <w:r w:rsidRPr="000A7537">
        <w:rPr>
          <w:sz w:val="16"/>
        </w:rPr>
        <w:t xml:space="preserve"> </w:t>
      </w:r>
      <w:r w:rsidRPr="00384424">
        <w:rPr>
          <w:vanish/>
          <w:sz w:val="16"/>
        </w:rPr>
        <w:t>feel</w:t>
      </w:r>
      <w:r w:rsidRPr="000A7537">
        <w:rPr>
          <w:sz w:val="16"/>
        </w:rPr>
        <w:t xml:space="preserve"> </w:t>
      </w:r>
      <w:r w:rsidRPr="00384424">
        <w:rPr>
          <w:vanish/>
          <w:sz w:val="16"/>
        </w:rPr>
        <w:t>pressure</w:t>
      </w:r>
      <w:r w:rsidRPr="000A7537">
        <w:rPr>
          <w:sz w:val="16"/>
        </w:rPr>
        <w:t xml:space="preserve"> </w:t>
      </w:r>
      <w:r w:rsidRPr="00384424">
        <w:rPr>
          <w:vanish/>
          <w:sz w:val="16"/>
        </w:rPr>
        <w:t>to</w:t>
      </w:r>
      <w:r w:rsidRPr="000A7537">
        <w:rPr>
          <w:sz w:val="16"/>
        </w:rPr>
        <w:t xml:space="preserve"> </w:t>
      </w:r>
      <w:r w:rsidRPr="00384424">
        <w:rPr>
          <w:vanish/>
          <w:sz w:val="16"/>
        </w:rPr>
        <w:t>deliver</w:t>
      </w:r>
      <w:r w:rsidRPr="000A7537">
        <w:rPr>
          <w:sz w:val="16"/>
        </w:rPr>
        <w:t xml:space="preserve"> </w:t>
      </w:r>
      <w:r w:rsidRPr="00384424">
        <w:rPr>
          <w:vanish/>
          <w:sz w:val="16"/>
        </w:rPr>
        <w:t>results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short-term,</w:t>
      </w:r>
      <w:r w:rsidRPr="000A7537">
        <w:rPr>
          <w:sz w:val="16"/>
        </w:rPr>
        <w:t xml:space="preserve"> </w:t>
      </w:r>
      <w:r w:rsidRPr="00384424">
        <w:rPr>
          <w:vanish/>
          <w:sz w:val="16"/>
        </w:rPr>
        <w:t>either</w:t>
      </w:r>
      <w:r w:rsidRPr="000A7537">
        <w:rPr>
          <w:sz w:val="16"/>
        </w:rPr>
        <w:t xml:space="preserve"> </w:t>
      </w:r>
      <w:r w:rsidRPr="00384424">
        <w:rPr>
          <w:vanish/>
          <w:sz w:val="16"/>
        </w:rPr>
        <w:t>for</w:t>
      </w:r>
      <w:r w:rsidRPr="000A7537">
        <w:rPr>
          <w:sz w:val="16"/>
        </w:rPr>
        <w:t xml:space="preserve"> </w:t>
      </w:r>
      <w:r w:rsidRPr="00384424">
        <w:rPr>
          <w:vanish/>
          <w:sz w:val="16"/>
        </w:rPr>
        <w:t>fear</w:t>
      </w:r>
      <w:r w:rsidRPr="000A7537">
        <w:rPr>
          <w:sz w:val="16"/>
        </w:rPr>
        <w:t xml:space="preserve"> </w:t>
      </w:r>
      <w:r w:rsidRPr="00384424">
        <w:rPr>
          <w:vanish/>
          <w:sz w:val="16"/>
        </w:rPr>
        <w:t>of</w:t>
      </w:r>
      <w:r w:rsidRPr="000A7537">
        <w:rPr>
          <w:sz w:val="16"/>
        </w:rPr>
        <w:t xml:space="preserve"> </w:t>
      </w:r>
      <w:r w:rsidRPr="00384424">
        <w:rPr>
          <w:vanish/>
          <w:sz w:val="16"/>
        </w:rPr>
        <w:t>being</w:t>
      </w:r>
      <w:r w:rsidRPr="000A7537">
        <w:rPr>
          <w:sz w:val="16"/>
        </w:rPr>
        <w:t xml:space="preserve"> </w:t>
      </w:r>
      <w:r w:rsidRPr="00384424">
        <w:rPr>
          <w:vanish/>
          <w:sz w:val="16"/>
        </w:rPr>
        <w:t>fired</w:t>
      </w:r>
      <w:r w:rsidRPr="000A7537">
        <w:rPr>
          <w:sz w:val="16"/>
        </w:rPr>
        <w:t xml:space="preserve"> </w:t>
      </w:r>
      <w:r w:rsidRPr="00384424">
        <w:rPr>
          <w:vanish/>
          <w:sz w:val="16"/>
        </w:rPr>
        <w:t>or</w:t>
      </w:r>
      <w:r w:rsidRPr="000A7537">
        <w:rPr>
          <w:sz w:val="16"/>
        </w:rPr>
        <w:t xml:space="preserve"> </w:t>
      </w:r>
      <w:r w:rsidRPr="00384424">
        <w:rPr>
          <w:vanish/>
          <w:sz w:val="16"/>
        </w:rPr>
        <w:t>in</w:t>
      </w:r>
      <w:r w:rsidRPr="000A7537">
        <w:rPr>
          <w:sz w:val="16"/>
        </w:rPr>
        <w:t xml:space="preserve"> </w:t>
      </w:r>
      <w:r w:rsidRPr="00384424">
        <w:rPr>
          <w:vanish/>
          <w:sz w:val="16"/>
        </w:rPr>
        <w:t>order</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promoted,</w:t>
      </w:r>
      <w:r w:rsidRPr="000A7537">
        <w:rPr>
          <w:sz w:val="16"/>
        </w:rPr>
        <w:t xml:space="preserve"> </w:t>
      </w:r>
      <w:r w:rsidRPr="00384424">
        <w:rPr>
          <w:vanish/>
          <w:sz w:val="16"/>
        </w:rPr>
        <w:t>they</w:t>
      </w:r>
      <w:r w:rsidRPr="000A7537">
        <w:rPr>
          <w:sz w:val="16"/>
        </w:rPr>
        <w:t xml:space="preserve"> </w:t>
      </w:r>
      <w:r w:rsidRPr="00384424">
        <w:rPr>
          <w:vanish/>
          <w:sz w:val="16"/>
        </w:rPr>
        <w:t>may</w:t>
      </w:r>
      <w:r w:rsidRPr="000A7537">
        <w:rPr>
          <w:sz w:val="16"/>
        </w:rPr>
        <w:t xml:space="preserve"> </w:t>
      </w:r>
      <w:r w:rsidRPr="00384424">
        <w:rPr>
          <w:vanish/>
          <w:sz w:val="16"/>
        </w:rPr>
        <w:t>be</w:t>
      </w:r>
      <w:r w:rsidRPr="000A7537">
        <w:rPr>
          <w:sz w:val="16"/>
        </w:rPr>
        <w:t xml:space="preserve"> </w:t>
      </w:r>
      <w:r w:rsidRPr="00384424">
        <w:rPr>
          <w:vanish/>
          <w:sz w:val="16"/>
        </w:rPr>
        <w:t>less</w:t>
      </w:r>
      <w:r w:rsidRPr="000A7537">
        <w:rPr>
          <w:sz w:val="16"/>
        </w:rPr>
        <w:t xml:space="preserve"> </w:t>
      </w:r>
      <w:r w:rsidRPr="00384424">
        <w:rPr>
          <w:vanish/>
          <w:sz w:val="16"/>
        </w:rPr>
        <w:t>likely</w:t>
      </w:r>
      <w:r w:rsidRPr="000A7537">
        <w:rPr>
          <w:sz w:val="16"/>
        </w:rPr>
        <w:t xml:space="preserve"> </w:t>
      </w:r>
      <w:r w:rsidRPr="00384424">
        <w:rPr>
          <w:vanish/>
          <w:sz w:val="16"/>
        </w:rPr>
        <w:t>to</w:t>
      </w:r>
      <w:r w:rsidRPr="000A7537">
        <w:rPr>
          <w:sz w:val="16"/>
        </w:rPr>
        <w:t xml:space="preserve"> </w:t>
      </w:r>
      <w:r w:rsidRPr="00384424">
        <w:rPr>
          <w:vanish/>
          <w:sz w:val="16"/>
        </w:rPr>
        <w:t>pursue</w:t>
      </w:r>
      <w:r w:rsidRPr="000A7537">
        <w:rPr>
          <w:sz w:val="16"/>
        </w:rPr>
        <w:t xml:space="preserve"> </w:t>
      </w:r>
      <w:r w:rsidRPr="00384424">
        <w:rPr>
          <w:vanish/>
          <w:sz w:val="16"/>
        </w:rPr>
        <w:t>riskier</w:t>
      </w:r>
      <w:r w:rsidRPr="000A7537">
        <w:rPr>
          <w:sz w:val="16"/>
        </w:rPr>
        <w:t xml:space="preserve"> </w:t>
      </w:r>
      <w:r w:rsidRPr="00384424">
        <w:rPr>
          <w:vanish/>
          <w:sz w:val="16"/>
        </w:rPr>
        <w:t>innovations.</w:t>
      </w:r>
      <w:r w:rsidRPr="000A7537">
        <w:rPr>
          <w:sz w:val="16"/>
        </w:rPr>
        <w:t xml:space="preserve"> </w:t>
      </w:r>
      <w:r w:rsidRPr="00384424">
        <w:rPr>
          <w:vanish/>
          <w:sz w:val="16"/>
        </w:rPr>
        <w:t>On</w:t>
      </w:r>
      <w:r w:rsidRPr="000A7537">
        <w:rPr>
          <w:sz w:val="16"/>
        </w:rPr>
        <w:t xml:space="preserve"> </w:t>
      </w:r>
      <w:r w:rsidRPr="00384424">
        <w:rPr>
          <w:vanish/>
          <w:sz w:val="16"/>
        </w:rPr>
        <w:t>the</w:t>
      </w:r>
      <w:r w:rsidRPr="000A7537">
        <w:rPr>
          <w:sz w:val="16"/>
        </w:rPr>
        <w:t xml:space="preserve"> </w:t>
      </w:r>
      <w:r w:rsidRPr="00384424">
        <w:rPr>
          <w:vanish/>
          <w:sz w:val="16"/>
        </w:rPr>
        <w:t>other</w:t>
      </w:r>
      <w:r w:rsidRPr="000A7537">
        <w:rPr>
          <w:sz w:val="16"/>
        </w:rPr>
        <w:t xml:space="preserve"> </w:t>
      </w:r>
      <w:r w:rsidRPr="00384424">
        <w:rPr>
          <w:vanish/>
          <w:sz w:val="16"/>
        </w:rPr>
        <w:t>hand,</w:t>
      </w:r>
      <w:r w:rsidRPr="000A7537">
        <w:rPr>
          <w:sz w:val="16"/>
        </w:rPr>
        <w:t xml:space="preserve"> </w:t>
      </w:r>
      <w:r w:rsidRPr="00384424">
        <w:rPr>
          <w:vanish/>
          <w:sz w:val="16"/>
        </w:rPr>
        <w:t>if</w:t>
      </w:r>
      <w:r w:rsidRPr="000A7537">
        <w:rPr>
          <w:sz w:val="16"/>
        </w:rPr>
        <w:t xml:space="preserve"> </w:t>
      </w:r>
      <w:r w:rsidRPr="00384424">
        <w:rPr>
          <w:vanish/>
          <w:sz w:val="16"/>
        </w:rPr>
        <w:t>failure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short-term</w:t>
      </w:r>
      <w:r w:rsidRPr="000A7537">
        <w:rPr>
          <w:sz w:val="16"/>
        </w:rPr>
        <w:t xml:space="preserve"> </w:t>
      </w:r>
      <w:r w:rsidRPr="00384424">
        <w:rPr>
          <w:vanish/>
          <w:sz w:val="16"/>
        </w:rPr>
        <w:t>is</w:t>
      </w:r>
      <w:r w:rsidRPr="000A7537">
        <w:rPr>
          <w:sz w:val="16"/>
        </w:rPr>
        <w:t xml:space="preserve"> </w:t>
      </w:r>
      <w:r w:rsidRPr="00384424">
        <w:rPr>
          <w:vanish/>
          <w:sz w:val="16"/>
        </w:rPr>
        <w:t>acceptable</w:t>
      </w:r>
      <w:r w:rsidRPr="000A7537">
        <w:rPr>
          <w:sz w:val="16"/>
        </w:rPr>
        <w:t xml:space="preserve"> </w:t>
      </w:r>
      <w:r w:rsidRPr="00384424">
        <w:rPr>
          <w:vanish/>
          <w:sz w:val="16"/>
        </w:rPr>
        <w:t>or</w:t>
      </w:r>
      <w:r w:rsidRPr="000A7537">
        <w:rPr>
          <w:sz w:val="16"/>
        </w:rPr>
        <w:t xml:space="preserve"> </w:t>
      </w:r>
      <w:r w:rsidRPr="00384424">
        <w:rPr>
          <w:vanish/>
          <w:sz w:val="16"/>
        </w:rPr>
        <w:t>even</w:t>
      </w:r>
      <w:r w:rsidRPr="000A7537">
        <w:rPr>
          <w:sz w:val="16"/>
        </w:rPr>
        <w:t xml:space="preserve"> </w:t>
      </w:r>
      <w:r w:rsidRPr="00384424">
        <w:rPr>
          <w:vanish/>
          <w:sz w:val="16"/>
        </w:rPr>
        <w:t>rewarded,</w:t>
      </w:r>
      <w:r w:rsidRPr="000A7537">
        <w:rPr>
          <w:sz w:val="16"/>
        </w:rPr>
        <w:t xml:space="preserve"> </w:t>
      </w:r>
      <w:r w:rsidRPr="00384424">
        <w:rPr>
          <w:vanish/>
          <w:sz w:val="16"/>
        </w:rPr>
        <w:t>and</w:t>
      </w:r>
      <w:r w:rsidRPr="000A7537">
        <w:rPr>
          <w:sz w:val="16"/>
        </w:rPr>
        <w:t xml:space="preserve"> </w:t>
      </w:r>
      <w:r w:rsidRPr="000A7537">
        <w:rPr>
          <w:highlight w:val="cyan"/>
          <w:u w:val="single"/>
        </w:rPr>
        <w:t>if</w:t>
      </w:r>
      <w:r w:rsidRPr="000A7537">
        <w:rPr>
          <w:u w:val="single"/>
        </w:rPr>
        <w:t xml:space="preserve"> </w:t>
      </w:r>
      <w:r w:rsidRPr="000A7537">
        <w:rPr>
          <w:highlight w:val="cyan"/>
          <w:u w:val="single"/>
        </w:rPr>
        <w:t>workers have a stake in the company’s</w:t>
      </w:r>
      <w:r w:rsidRPr="000A7537">
        <w:rPr>
          <w:u w:val="single"/>
        </w:rPr>
        <w:t xml:space="preserve"> </w:t>
      </w:r>
      <w:r w:rsidRPr="00384424">
        <w:rPr>
          <w:vanish/>
          <w:u w:val="single"/>
        </w:rPr>
        <w:t>long-term</w:t>
      </w:r>
      <w:r w:rsidRPr="000A7537">
        <w:rPr>
          <w:u w:val="single"/>
        </w:rPr>
        <w:t xml:space="preserve"> </w:t>
      </w:r>
      <w:r w:rsidRPr="000A7537">
        <w:rPr>
          <w:highlight w:val="cyan"/>
          <w:u w:val="single"/>
        </w:rPr>
        <w:t>performance</w:t>
      </w:r>
      <w:r w:rsidRPr="00384424">
        <w:rPr>
          <w:vanish/>
          <w:u w:val="single"/>
        </w:rPr>
        <w:t>,</w:t>
      </w:r>
      <w:r w:rsidRPr="000A7537">
        <w:rPr>
          <w:u w:val="single"/>
        </w:rPr>
        <w:t xml:space="preserve"> </w:t>
      </w:r>
      <w:r w:rsidRPr="00384424">
        <w:rPr>
          <w:vanish/>
          <w:u w:val="single"/>
        </w:rPr>
        <w:t>they</w:t>
      </w:r>
      <w:r w:rsidRPr="000A7537">
        <w:rPr>
          <w:u w:val="single"/>
        </w:rPr>
        <w:t xml:space="preserve"> </w:t>
      </w:r>
      <w:r w:rsidRPr="00384424">
        <w:rPr>
          <w:vanish/>
          <w:u w:val="single"/>
        </w:rPr>
        <w:t>should</w:t>
      </w:r>
      <w:r w:rsidRPr="000A7537">
        <w:rPr>
          <w:u w:val="single"/>
        </w:rPr>
        <w:t xml:space="preserve"> </w:t>
      </w:r>
      <w:r w:rsidRPr="00384424">
        <w:rPr>
          <w:vanish/>
          <w:u w:val="single"/>
        </w:rPr>
        <w:t>be</w:t>
      </w:r>
      <w:r w:rsidRPr="000A7537">
        <w:rPr>
          <w:u w:val="single"/>
        </w:rPr>
        <w:t xml:space="preserve"> </w:t>
      </w:r>
      <w:r w:rsidRPr="000A7537">
        <w:rPr>
          <w:highlight w:val="cyan"/>
          <w:u w:val="single"/>
        </w:rPr>
        <w:t>more likely to innovate</w:t>
      </w:r>
      <w:r w:rsidRPr="00384424">
        <w:rPr>
          <w:vanish/>
          <w:u w:val="single"/>
        </w:rPr>
        <w:t>.</w:t>
      </w:r>
      <w:r w:rsidRPr="000A7537">
        <w:rPr>
          <w:u w:val="single"/>
        </w:rPr>
        <w:t xml:space="preserve"> </w:t>
      </w:r>
      <w:r w:rsidRPr="00384424">
        <w:rPr>
          <w:vanish/>
          <w:sz w:val="16"/>
        </w:rPr>
        <w:t>Employee</w:t>
      </w:r>
      <w:r w:rsidRPr="000A7537">
        <w:rPr>
          <w:sz w:val="16"/>
        </w:rPr>
        <w:t xml:space="preserve"> </w:t>
      </w:r>
      <w:r w:rsidRPr="00384424">
        <w:rPr>
          <w:vanish/>
          <w:sz w:val="16"/>
        </w:rPr>
        <w:t>stock</w:t>
      </w:r>
      <w:r w:rsidRPr="000A7537">
        <w:rPr>
          <w:sz w:val="16"/>
        </w:rPr>
        <w:t xml:space="preserve"> </w:t>
      </w:r>
      <w:r w:rsidRPr="00384424">
        <w:rPr>
          <w:vanish/>
          <w:sz w:val="16"/>
        </w:rPr>
        <w:t>options</w:t>
      </w:r>
      <w:r w:rsidRPr="000A7537">
        <w:rPr>
          <w:sz w:val="16"/>
        </w:rPr>
        <w:t xml:space="preserve"> </w:t>
      </w:r>
      <w:r w:rsidRPr="00384424">
        <w:rPr>
          <w:vanish/>
          <w:sz w:val="16"/>
        </w:rPr>
        <w:t>clearly</w:t>
      </w:r>
      <w:r w:rsidRPr="000A7537">
        <w:rPr>
          <w:sz w:val="16"/>
        </w:rPr>
        <w:t xml:space="preserve"> </w:t>
      </w:r>
      <w:r w:rsidRPr="00384424">
        <w:rPr>
          <w:vanish/>
          <w:sz w:val="16"/>
        </w:rPr>
        <w:t>meet</w:t>
      </w:r>
      <w:r w:rsidRPr="000A7537">
        <w:rPr>
          <w:sz w:val="16"/>
        </w:rPr>
        <w:t xml:space="preserve"> </w:t>
      </w:r>
      <w:r w:rsidRPr="00384424">
        <w:rPr>
          <w:vanish/>
          <w:sz w:val="16"/>
        </w:rPr>
        <w:t>these</w:t>
      </w:r>
      <w:r w:rsidRPr="000A7537">
        <w:rPr>
          <w:sz w:val="16"/>
        </w:rPr>
        <w:t xml:space="preserve"> </w:t>
      </w:r>
      <w:r w:rsidRPr="00384424">
        <w:rPr>
          <w:vanish/>
          <w:sz w:val="16"/>
        </w:rPr>
        <w:t>criteria,</w:t>
      </w:r>
      <w:r w:rsidRPr="000A7537">
        <w:rPr>
          <w:sz w:val="16"/>
        </w:rPr>
        <w:t xml:space="preserve"> </w:t>
      </w:r>
      <w:r w:rsidRPr="00384424">
        <w:rPr>
          <w:vanish/>
          <w:sz w:val="16"/>
        </w:rPr>
        <w:t>by</w:t>
      </w:r>
      <w:r w:rsidRPr="000A7537">
        <w:rPr>
          <w:sz w:val="16"/>
        </w:rPr>
        <w:t xml:space="preserve"> </w:t>
      </w:r>
      <w:r w:rsidRPr="00384424">
        <w:rPr>
          <w:vanish/>
          <w:sz w:val="16"/>
        </w:rPr>
        <w:t>tying</w:t>
      </w:r>
      <w:r w:rsidRPr="000A7537">
        <w:rPr>
          <w:sz w:val="16"/>
        </w:rPr>
        <w:t xml:space="preserve"> </w:t>
      </w:r>
      <w:r w:rsidRPr="00384424">
        <w:rPr>
          <w:vanish/>
          <w:sz w:val="16"/>
        </w:rPr>
        <w:t>workers’</w:t>
      </w:r>
      <w:r w:rsidRPr="000A7537">
        <w:rPr>
          <w:sz w:val="16"/>
        </w:rPr>
        <w:t xml:space="preserve"> </w:t>
      </w:r>
      <w:r w:rsidRPr="00384424">
        <w:rPr>
          <w:vanish/>
          <w:sz w:val="16"/>
        </w:rPr>
        <w:t>incentives</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long-term</w:t>
      </w:r>
      <w:r w:rsidRPr="000A7537">
        <w:rPr>
          <w:sz w:val="16"/>
        </w:rPr>
        <w:t xml:space="preserve"> </w:t>
      </w:r>
      <w:r w:rsidRPr="00384424">
        <w:rPr>
          <w:vanish/>
          <w:sz w:val="16"/>
        </w:rPr>
        <w:t>fate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company.</w:t>
      </w:r>
      <w:r w:rsidRPr="000A7537">
        <w:rPr>
          <w:sz w:val="16"/>
        </w:rPr>
        <w:t xml:space="preserve"> </w:t>
      </w:r>
      <w:r w:rsidRPr="00384424">
        <w:rPr>
          <w:vanish/>
          <w:sz w:val="16"/>
        </w:rPr>
        <w:t>Other</w:t>
      </w:r>
      <w:r w:rsidRPr="000A7537">
        <w:rPr>
          <w:sz w:val="16"/>
        </w:rPr>
        <w:t xml:space="preserve"> </w:t>
      </w:r>
      <w:r w:rsidRPr="00384424">
        <w:rPr>
          <w:vanish/>
          <w:sz w:val="16"/>
        </w:rPr>
        <w:t>worker</w:t>
      </w:r>
      <w:r w:rsidRPr="000A7537">
        <w:rPr>
          <w:sz w:val="16"/>
        </w:rPr>
        <w:t xml:space="preserve"> </w:t>
      </w:r>
      <w:r w:rsidRPr="00384424">
        <w:rPr>
          <w:vanish/>
          <w:sz w:val="16"/>
        </w:rPr>
        <w:t>benefits</w:t>
      </w:r>
      <w:r w:rsidRPr="000A7537">
        <w:rPr>
          <w:sz w:val="16"/>
        </w:rPr>
        <w:t xml:space="preserve"> </w:t>
      </w:r>
      <w:r w:rsidRPr="00384424">
        <w:rPr>
          <w:vanish/>
          <w:sz w:val="16"/>
        </w:rPr>
        <w:t>may</w:t>
      </w:r>
      <w:r w:rsidRPr="000A7537">
        <w:rPr>
          <w:sz w:val="16"/>
        </w:rPr>
        <w:t xml:space="preserve"> </w:t>
      </w:r>
      <w:r w:rsidRPr="00384424">
        <w:rPr>
          <w:vanish/>
          <w:sz w:val="16"/>
        </w:rPr>
        <w:t>also</w:t>
      </w:r>
      <w:r w:rsidRPr="000A7537">
        <w:rPr>
          <w:sz w:val="16"/>
        </w:rPr>
        <w:t xml:space="preserve"> </w:t>
      </w:r>
      <w:r w:rsidRPr="00384424">
        <w:rPr>
          <w:vanish/>
          <w:sz w:val="16"/>
        </w:rPr>
        <w:t>encourage</w:t>
      </w:r>
      <w:r w:rsidRPr="000A7537">
        <w:rPr>
          <w:sz w:val="16"/>
        </w:rPr>
        <w:t xml:space="preserve"> </w:t>
      </w:r>
      <w:r w:rsidRPr="00384424">
        <w:rPr>
          <w:vanish/>
          <w:sz w:val="16"/>
        </w:rPr>
        <w:t>workers</w:t>
      </w:r>
      <w:r w:rsidRPr="000A7537">
        <w:rPr>
          <w:sz w:val="16"/>
        </w:rPr>
        <w:t xml:space="preserve"> </w:t>
      </w:r>
      <w:r w:rsidRPr="00384424">
        <w:rPr>
          <w:vanish/>
          <w:sz w:val="16"/>
        </w:rPr>
        <w:t>to</w:t>
      </w:r>
      <w:r w:rsidRPr="000A7537">
        <w:rPr>
          <w:sz w:val="16"/>
        </w:rPr>
        <w:t xml:space="preserve"> </w:t>
      </w:r>
      <w:r w:rsidRPr="00384424">
        <w:rPr>
          <w:vanish/>
          <w:sz w:val="16"/>
        </w:rPr>
        <w:t>take</w:t>
      </w:r>
      <w:r w:rsidRPr="000A7537">
        <w:rPr>
          <w:sz w:val="16"/>
        </w:rPr>
        <w:t xml:space="preserve"> </w:t>
      </w:r>
      <w:r w:rsidRPr="00384424">
        <w:rPr>
          <w:vanish/>
          <w:sz w:val="16"/>
        </w:rPr>
        <w:t>a</w:t>
      </w:r>
      <w:r w:rsidRPr="000A7537">
        <w:rPr>
          <w:sz w:val="16"/>
        </w:rPr>
        <w:t xml:space="preserve"> </w:t>
      </w:r>
      <w:r w:rsidRPr="00384424">
        <w:rPr>
          <w:vanish/>
          <w:sz w:val="16"/>
        </w:rPr>
        <w:t>longer</w:t>
      </w:r>
      <w:r w:rsidRPr="000A7537">
        <w:rPr>
          <w:sz w:val="16"/>
        </w:rPr>
        <w:t xml:space="preserve"> </w:t>
      </w:r>
      <w:r w:rsidRPr="00384424">
        <w:rPr>
          <w:vanish/>
          <w:sz w:val="16"/>
        </w:rPr>
        <w:t>view,</w:t>
      </w:r>
      <w:r w:rsidRPr="000A7537">
        <w:rPr>
          <w:sz w:val="16"/>
        </w:rPr>
        <w:t xml:space="preserve"> </w:t>
      </w:r>
      <w:r w:rsidRPr="00384424">
        <w:rPr>
          <w:vanish/>
          <w:sz w:val="16"/>
        </w:rPr>
        <w:t>at</w:t>
      </w:r>
      <w:r w:rsidRPr="000A7537">
        <w:rPr>
          <w:sz w:val="16"/>
        </w:rPr>
        <w:t xml:space="preserve"> </w:t>
      </w:r>
      <w:r w:rsidRPr="00384424">
        <w:rPr>
          <w:vanish/>
          <w:sz w:val="16"/>
        </w:rPr>
        <w:t>least</w:t>
      </w:r>
      <w:r w:rsidRPr="000A7537">
        <w:rPr>
          <w:sz w:val="16"/>
        </w:rPr>
        <w:t xml:space="preserve"> </w:t>
      </w:r>
      <w:r w:rsidRPr="00384424">
        <w:rPr>
          <w:vanish/>
          <w:sz w:val="16"/>
        </w:rPr>
        <w:t>indirectly;</w:t>
      </w:r>
      <w:r w:rsidRPr="000A7537">
        <w:rPr>
          <w:sz w:val="16"/>
        </w:rPr>
        <w:t xml:space="preserve"> </w:t>
      </w:r>
      <w:r w:rsidRPr="00384424">
        <w:rPr>
          <w:vanish/>
          <w:sz w:val="16"/>
        </w:rPr>
        <w:t>more</w:t>
      </w:r>
      <w:r w:rsidRPr="000A7537">
        <w:rPr>
          <w:sz w:val="16"/>
        </w:rPr>
        <w:t xml:space="preserve"> </w:t>
      </w:r>
      <w:r w:rsidRPr="00384424">
        <w:rPr>
          <w:vanish/>
          <w:sz w:val="16"/>
        </w:rPr>
        <w:t>satisfied</w:t>
      </w:r>
      <w:r w:rsidRPr="000A7537">
        <w:rPr>
          <w:sz w:val="16"/>
        </w:rPr>
        <w:t xml:space="preserve"> </w:t>
      </w:r>
      <w:r w:rsidRPr="00384424">
        <w:rPr>
          <w:vanish/>
          <w:sz w:val="16"/>
        </w:rPr>
        <w:t>workers</w:t>
      </w:r>
      <w:r w:rsidRPr="000A7537">
        <w:rPr>
          <w:sz w:val="16"/>
        </w:rPr>
        <w:t xml:space="preserve"> </w:t>
      </w:r>
      <w:r w:rsidRPr="00384424">
        <w:rPr>
          <w:vanish/>
          <w:sz w:val="16"/>
        </w:rPr>
        <w:t>stay</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firm</w:t>
      </w:r>
      <w:r w:rsidRPr="000A7537">
        <w:rPr>
          <w:sz w:val="16"/>
        </w:rPr>
        <w:t xml:space="preserve"> </w:t>
      </w:r>
      <w:r w:rsidRPr="00384424">
        <w:rPr>
          <w:vanish/>
          <w:sz w:val="16"/>
        </w:rPr>
        <w:t>longer,</w:t>
      </w:r>
      <w:r w:rsidRPr="000A7537">
        <w:rPr>
          <w:sz w:val="16"/>
        </w:rPr>
        <w:t xml:space="preserve"> </w:t>
      </w:r>
      <w:r w:rsidRPr="00384424">
        <w:rPr>
          <w:vanish/>
          <w:sz w:val="16"/>
        </w:rPr>
        <w:t>and</w:t>
      </w:r>
      <w:r w:rsidRPr="000A7537">
        <w:rPr>
          <w:sz w:val="16"/>
        </w:rPr>
        <w:t xml:space="preserve"> </w:t>
      </w:r>
      <w:r w:rsidRPr="00384424">
        <w:rPr>
          <w:vanish/>
          <w:sz w:val="16"/>
        </w:rPr>
        <w:t>therefore</w:t>
      </w:r>
      <w:r w:rsidRPr="000A7537">
        <w:rPr>
          <w:sz w:val="16"/>
        </w:rPr>
        <w:t xml:space="preserve"> </w:t>
      </w:r>
      <w:r w:rsidRPr="00384424">
        <w:rPr>
          <w:vanish/>
          <w:sz w:val="16"/>
        </w:rPr>
        <w:t>have</w:t>
      </w:r>
      <w:r w:rsidRPr="000A7537">
        <w:rPr>
          <w:sz w:val="16"/>
        </w:rPr>
        <w:t xml:space="preserve"> </w:t>
      </w:r>
      <w:r w:rsidRPr="00384424">
        <w:rPr>
          <w:vanish/>
          <w:sz w:val="16"/>
        </w:rPr>
        <w:t>more</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stake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company’s</w:t>
      </w:r>
      <w:r w:rsidRPr="000A7537">
        <w:rPr>
          <w:sz w:val="16"/>
        </w:rPr>
        <w:t xml:space="preserve"> </w:t>
      </w:r>
      <w:r w:rsidRPr="00384424">
        <w:rPr>
          <w:vanish/>
          <w:sz w:val="16"/>
        </w:rPr>
        <w:t>long-term</w:t>
      </w:r>
      <w:r w:rsidRPr="000A7537">
        <w:rPr>
          <w:sz w:val="16"/>
        </w:rPr>
        <w:t xml:space="preserve"> </w:t>
      </w:r>
      <w:r w:rsidRPr="00384424">
        <w:rPr>
          <w:vanish/>
          <w:sz w:val="16"/>
        </w:rPr>
        <w:t>success.</w:t>
      </w:r>
      <w:r w:rsidRPr="000A7537">
        <w:rPr>
          <w:sz w:val="16"/>
        </w:rPr>
        <w:t xml:space="preserve"> </w:t>
      </w:r>
      <w:r w:rsidRPr="00384424">
        <w:rPr>
          <w:vanish/>
          <w:sz w:val="16"/>
        </w:rPr>
        <w:t>Labor</w:t>
      </w:r>
      <w:r w:rsidRPr="000A7537">
        <w:rPr>
          <w:sz w:val="16"/>
        </w:rPr>
        <w:t xml:space="preserve"> </w:t>
      </w:r>
      <w:r w:rsidRPr="00384424">
        <w:rPr>
          <w:vanish/>
          <w:sz w:val="16"/>
        </w:rPr>
        <w:t>laws</w:t>
      </w:r>
      <w:r w:rsidRPr="000A7537">
        <w:rPr>
          <w:sz w:val="16"/>
        </w:rPr>
        <w:t xml:space="preserve"> </w:t>
      </w:r>
      <w:r w:rsidRPr="00384424">
        <w:rPr>
          <w:vanish/>
          <w:sz w:val="16"/>
        </w:rPr>
        <w:t>may</w:t>
      </w:r>
      <w:r w:rsidRPr="000A7537">
        <w:rPr>
          <w:sz w:val="16"/>
        </w:rPr>
        <w:t xml:space="preserve"> </w:t>
      </w:r>
      <w:r w:rsidRPr="00384424">
        <w:rPr>
          <w:vanish/>
          <w:sz w:val="16"/>
        </w:rPr>
        <w:t>have</w:t>
      </w:r>
      <w:r w:rsidRPr="000A7537">
        <w:rPr>
          <w:sz w:val="16"/>
        </w:rPr>
        <w:t xml:space="preserve"> </w:t>
      </w:r>
      <w:r w:rsidRPr="00384424">
        <w:rPr>
          <w:vanish/>
          <w:sz w:val="16"/>
        </w:rPr>
        <w:t>a</w:t>
      </w:r>
      <w:r w:rsidRPr="000A7537">
        <w:rPr>
          <w:sz w:val="16"/>
        </w:rPr>
        <w:t xml:space="preserve"> </w:t>
      </w:r>
      <w:r w:rsidRPr="00384424">
        <w:rPr>
          <w:vanish/>
          <w:sz w:val="16"/>
        </w:rPr>
        <w:t>similar</w:t>
      </w:r>
      <w:r w:rsidRPr="000A7537">
        <w:rPr>
          <w:sz w:val="16"/>
        </w:rPr>
        <w:t xml:space="preserve"> </w:t>
      </w:r>
      <w:r w:rsidRPr="00384424">
        <w:rPr>
          <w:vanish/>
          <w:sz w:val="16"/>
        </w:rPr>
        <w:t>effect.</w:t>
      </w:r>
      <w:r w:rsidRPr="000A7537">
        <w:rPr>
          <w:sz w:val="16"/>
        </w:rPr>
        <w:t xml:space="preserve"> </w:t>
      </w:r>
      <w:r w:rsidRPr="00384424">
        <w:rPr>
          <w:vanish/>
          <w:sz w:val="16"/>
        </w:rPr>
        <w:t>So</w:t>
      </w:r>
      <w:r w:rsidRPr="000A7537">
        <w:rPr>
          <w:sz w:val="16"/>
        </w:rPr>
        <w:t xml:space="preserve"> </w:t>
      </w:r>
      <w:r w:rsidRPr="00384424">
        <w:rPr>
          <w:vanish/>
          <w:sz w:val="16"/>
        </w:rPr>
        <w:t>what’s</w:t>
      </w:r>
      <w:r w:rsidRPr="000A7537">
        <w:rPr>
          <w:sz w:val="16"/>
        </w:rPr>
        <w:t xml:space="preserve"> </w:t>
      </w:r>
      <w:r w:rsidRPr="00384424">
        <w:rPr>
          <w:vanish/>
          <w:sz w:val="16"/>
        </w:rPr>
        <w:t>different</w:t>
      </w:r>
      <w:r w:rsidRPr="000A7537">
        <w:rPr>
          <w:sz w:val="16"/>
        </w:rPr>
        <w:t xml:space="preserve"> </w:t>
      </w:r>
      <w:r w:rsidRPr="00384424">
        <w:rPr>
          <w:vanish/>
          <w:sz w:val="16"/>
        </w:rPr>
        <w:t>about</w:t>
      </w:r>
      <w:r w:rsidRPr="000A7537">
        <w:rPr>
          <w:sz w:val="16"/>
        </w:rPr>
        <w:t xml:space="preserve"> </w:t>
      </w:r>
      <w:r w:rsidRPr="00384424">
        <w:rPr>
          <w:vanish/>
          <w:sz w:val="16"/>
        </w:rPr>
        <w:t>unions?</w:t>
      </w:r>
      <w:r w:rsidRPr="000A7537">
        <w:rPr>
          <w:sz w:val="16"/>
        </w:rPr>
        <w:t xml:space="preserve"> </w:t>
      </w:r>
      <w:r w:rsidRPr="00384424">
        <w:rPr>
          <w:vanish/>
          <w:sz w:val="16"/>
        </w:rPr>
        <w:t>Daniel</w:t>
      </w:r>
      <w:r w:rsidRPr="000A7537">
        <w:rPr>
          <w:sz w:val="16"/>
        </w:rPr>
        <w:t xml:space="preserve"> </w:t>
      </w:r>
      <w:r w:rsidRPr="00384424">
        <w:rPr>
          <w:vanish/>
          <w:sz w:val="16"/>
        </w:rPr>
        <w:t>Bradley,</w:t>
      </w:r>
      <w:r w:rsidRPr="000A7537">
        <w:rPr>
          <w:sz w:val="16"/>
        </w:rPr>
        <w:t xml:space="preserve"> </w:t>
      </w:r>
      <w:r w:rsidRPr="00384424">
        <w:rPr>
          <w:vanish/>
          <w:sz w:val="16"/>
        </w:rPr>
        <w:t>a</w:t>
      </w:r>
      <w:r w:rsidRPr="000A7537">
        <w:rPr>
          <w:sz w:val="16"/>
        </w:rPr>
        <w:t xml:space="preserve"> </w:t>
      </w:r>
      <w:r w:rsidRPr="00384424">
        <w:rPr>
          <w:vanish/>
          <w:sz w:val="16"/>
        </w:rPr>
        <w:t>professor</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University</w:t>
      </w:r>
      <w:r w:rsidRPr="000A7537">
        <w:rPr>
          <w:sz w:val="16"/>
        </w:rPr>
        <w:t xml:space="preserve"> </w:t>
      </w:r>
      <w:r w:rsidRPr="00384424">
        <w:rPr>
          <w:vanish/>
          <w:sz w:val="16"/>
        </w:rPr>
        <w:t>of</w:t>
      </w:r>
      <w:r w:rsidRPr="000A7537">
        <w:rPr>
          <w:sz w:val="16"/>
        </w:rPr>
        <w:t xml:space="preserve"> </w:t>
      </w:r>
      <w:r w:rsidRPr="00384424">
        <w:rPr>
          <w:vanish/>
          <w:sz w:val="16"/>
        </w:rPr>
        <w:t>South</w:t>
      </w:r>
      <w:r w:rsidRPr="000A7537">
        <w:rPr>
          <w:sz w:val="16"/>
        </w:rPr>
        <w:t xml:space="preserve"> </w:t>
      </w:r>
      <w:r w:rsidRPr="00384424">
        <w:rPr>
          <w:vanish/>
          <w:sz w:val="16"/>
        </w:rPr>
        <w:t>Florida</w:t>
      </w:r>
      <w:r w:rsidRPr="000A7537">
        <w:rPr>
          <w:sz w:val="16"/>
        </w:rPr>
        <w:t xml:space="preserve"> </w:t>
      </w:r>
      <w:r w:rsidRPr="00384424">
        <w:rPr>
          <w:vanish/>
          <w:sz w:val="16"/>
        </w:rPr>
        <w:t>and</w:t>
      </w:r>
      <w:r w:rsidRPr="000A7537">
        <w:rPr>
          <w:sz w:val="16"/>
        </w:rPr>
        <w:t xml:space="preserve"> </w:t>
      </w:r>
      <w:r w:rsidRPr="00384424">
        <w:rPr>
          <w:vanish/>
          <w:sz w:val="16"/>
        </w:rPr>
        <w:t>co-author</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unionization</w:t>
      </w:r>
      <w:r w:rsidRPr="000A7537">
        <w:rPr>
          <w:sz w:val="16"/>
        </w:rPr>
        <w:t xml:space="preserve"> </w:t>
      </w:r>
      <w:r w:rsidRPr="00384424">
        <w:rPr>
          <w:vanish/>
          <w:sz w:val="16"/>
        </w:rPr>
        <w:t>study,</w:t>
      </w:r>
      <w:r w:rsidRPr="000A7537">
        <w:rPr>
          <w:sz w:val="16"/>
        </w:rPr>
        <w:t xml:space="preserve"> </w:t>
      </w:r>
      <w:r w:rsidRPr="00384424">
        <w:rPr>
          <w:vanish/>
          <w:sz w:val="16"/>
        </w:rPr>
        <w:t>suggested</w:t>
      </w:r>
      <w:r w:rsidRPr="000A7537">
        <w:rPr>
          <w:sz w:val="16"/>
        </w:rPr>
        <w:t xml:space="preserve"> </w:t>
      </w:r>
      <w:r w:rsidRPr="00384424">
        <w:rPr>
          <w:vanish/>
          <w:sz w:val="16"/>
        </w:rPr>
        <w:t>the</w:t>
      </w:r>
      <w:r w:rsidRPr="000A7537">
        <w:rPr>
          <w:sz w:val="16"/>
        </w:rPr>
        <w:t xml:space="preserve"> </w:t>
      </w:r>
      <w:r w:rsidRPr="00384424">
        <w:rPr>
          <w:vanish/>
          <w:sz w:val="16"/>
        </w:rPr>
        <w:t>answer</w:t>
      </w:r>
      <w:r w:rsidRPr="000A7537">
        <w:rPr>
          <w:sz w:val="16"/>
        </w:rPr>
        <w:t xml:space="preserve"> </w:t>
      </w:r>
      <w:r w:rsidRPr="00384424">
        <w:rPr>
          <w:vanish/>
          <w:sz w:val="16"/>
        </w:rPr>
        <w:t>is</w:t>
      </w:r>
      <w:r w:rsidRPr="000A7537">
        <w:rPr>
          <w:sz w:val="16"/>
        </w:rPr>
        <w:t xml:space="preserve"> </w:t>
      </w:r>
      <w:r w:rsidRPr="00384424">
        <w:rPr>
          <w:vanish/>
          <w:sz w:val="16"/>
        </w:rPr>
        <w:t>loyalty.</w:t>
      </w:r>
      <w:r w:rsidRPr="000A7537">
        <w:rPr>
          <w:sz w:val="16"/>
        </w:rPr>
        <w:t xml:space="preserve"> </w:t>
      </w:r>
      <w:r w:rsidRPr="00384424">
        <w:rPr>
          <w:vanish/>
          <w:sz w:val="16"/>
        </w:rPr>
        <w:t>“</w:t>
      </w:r>
      <w:r w:rsidRPr="000A7537">
        <w:rPr>
          <w:highlight w:val="cyan"/>
          <w:u w:val="single"/>
        </w:rPr>
        <w:t>Union employees invest significantly less</w:t>
      </w:r>
      <w:r w:rsidRPr="000A7537">
        <w:rPr>
          <w:u w:val="single"/>
        </w:rPr>
        <w:t xml:space="preserve"> </w:t>
      </w:r>
      <w:r w:rsidRPr="00384424">
        <w:rPr>
          <w:vanish/>
          <w:u w:val="single"/>
        </w:rPr>
        <w:t>in</w:t>
      </w:r>
      <w:r w:rsidRPr="000A7537">
        <w:rPr>
          <w:u w:val="single"/>
        </w:rPr>
        <w:t xml:space="preserve"> </w:t>
      </w:r>
      <w:r w:rsidRPr="00384424">
        <w:rPr>
          <w:vanish/>
          <w:u w:val="single"/>
        </w:rPr>
        <w:t>their</w:t>
      </w:r>
      <w:r w:rsidRPr="000A7537">
        <w:rPr>
          <w:u w:val="single"/>
        </w:rPr>
        <w:t xml:space="preserve"> </w:t>
      </w:r>
      <w:r w:rsidRPr="00384424">
        <w:rPr>
          <w:vanish/>
          <w:u w:val="single"/>
        </w:rPr>
        <w:t>company’s</w:t>
      </w:r>
      <w:r w:rsidRPr="000A7537">
        <w:rPr>
          <w:u w:val="single"/>
        </w:rPr>
        <w:t xml:space="preserve"> </w:t>
      </w:r>
      <w:r w:rsidRPr="00384424">
        <w:rPr>
          <w:vanish/>
          <w:u w:val="single"/>
        </w:rPr>
        <w:t>401k</w:t>
      </w:r>
      <w:r w:rsidRPr="000A7537">
        <w:rPr>
          <w:u w:val="single"/>
        </w:rPr>
        <w:t xml:space="preserve"> </w:t>
      </w:r>
      <w:r w:rsidRPr="00384424">
        <w:rPr>
          <w:vanish/>
          <w:u w:val="single"/>
        </w:rPr>
        <w:t>compared</w:t>
      </w:r>
      <w:r w:rsidRPr="000A7537">
        <w:rPr>
          <w:u w:val="single"/>
        </w:rPr>
        <w:t xml:space="preserve"> </w:t>
      </w:r>
      <w:r w:rsidRPr="00384424">
        <w:rPr>
          <w:vanish/>
          <w:u w:val="single"/>
        </w:rPr>
        <w:t>to</w:t>
      </w:r>
      <w:r w:rsidRPr="000A7537">
        <w:rPr>
          <w:u w:val="single"/>
        </w:rPr>
        <w:t xml:space="preserve"> </w:t>
      </w:r>
      <w:r w:rsidRPr="00384424">
        <w:rPr>
          <w:vanish/>
          <w:u w:val="single"/>
        </w:rPr>
        <w:t>non-union</w:t>
      </w:r>
      <w:r w:rsidRPr="000A7537">
        <w:rPr>
          <w:u w:val="single"/>
        </w:rPr>
        <w:t xml:space="preserve"> </w:t>
      </w:r>
      <w:r w:rsidRPr="00384424">
        <w:rPr>
          <w:vanish/>
          <w:u w:val="single"/>
        </w:rPr>
        <w:t>workers,”</w:t>
      </w:r>
      <w:r w:rsidRPr="000A7537">
        <w:rPr>
          <w:u w:val="single"/>
        </w:rPr>
        <w:t xml:space="preserve"> </w:t>
      </w:r>
      <w:r w:rsidRPr="00384424">
        <w:rPr>
          <w:vanish/>
          <w:u w:val="single"/>
        </w:rPr>
        <w:t>he</w:t>
      </w:r>
      <w:r w:rsidRPr="000A7537">
        <w:rPr>
          <w:u w:val="single"/>
        </w:rPr>
        <w:t xml:space="preserve"> </w:t>
      </w:r>
      <w:r w:rsidRPr="00384424">
        <w:rPr>
          <w:vanish/>
          <w:u w:val="single"/>
        </w:rPr>
        <w:t>told</w:t>
      </w:r>
      <w:r w:rsidRPr="000A7537">
        <w:rPr>
          <w:u w:val="single"/>
        </w:rPr>
        <w:t xml:space="preserve"> </w:t>
      </w:r>
      <w:r w:rsidRPr="00384424">
        <w:rPr>
          <w:vanish/>
          <w:u w:val="single"/>
        </w:rPr>
        <w:t>me,</w:t>
      </w:r>
      <w:r w:rsidRPr="000A7537">
        <w:rPr>
          <w:u w:val="single"/>
        </w:rPr>
        <w:t xml:space="preserve"> </w:t>
      </w:r>
      <w:r w:rsidRPr="00384424">
        <w:rPr>
          <w:vanish/>
          <w:u w:val="single"/>
        </w:rPr>
        <w:t>citing</w:t>
      </w:r>
      <w:r w:rsidRPr="000A7537">
        <w:rPr>
          <w:u w:val="single"/>
        </w:rPr>
        <w:t xml:space="preserve"> </w:t>
      </w:r>
      <w:r w:rsidRPr="00384424">
        <w:rPr>
          <w:vanish/>
          <w:u w:val="single"/>
        </w:rPr>
        <w:t>a</w:t>
      </w:r>
      <w:r w:rsidRPr="000A7537">
        <w:rPr>
          <w:u w:val="single"/>
        </w:rPr>
        <w:t xml:space="preserve"> </w:t>
      </w:r>
      <w:r w:rsidRPr="00384424">
        <w:rPr>
          <w:vanish/>
          <w:u w:val="single"/>
        </w:rPr>
        <w:t>2009</w:t>
      </w:r>
      <w:r w:rsidRPr="000A7537">
        <w:rPr>
          <w:u w:val="single"/>
        </w:rPr>
        <w:t xml:space="preserve"> </w:t>
      </w:r>
      <w:r w:rsidRPr="00384424">
        <w:rPr>
          <w:vanish/>
          <w:u w:val="single"/>
        </w:rPr>
        <w:t>study</w:t>
      </w:r>
      <w:r w:rsidRPr="000A7537">
        <w:rPr>
          <w:u w:val="single"/>
        </w:rPr>
        <w:t xml:space="preserve"> </w:t>
      </w:r>
      <w:r w:rsidRPr="00384424">
        <w:rPr>
          <w:vanish/>
          <w:u w:val="single"/>
        </w:rPr>
        <w:t>which</w:t>
      </w:r>
      <w:r w:rsidRPr="000A7537">
        <w:rPr>
          <w:u w:val="single"/>
        </w:rPr>
        <w:t xml:space="preserve"> </w:t>
      </w:r>
      <w:r w:rsidRPr="00384424">
        <w:rPr>
          <w:vanish/>
          <w:u w:val="single"/>
        </w:rPr>
        <w:t>interprets</w:t>
      </w:r>
      <w:r w:rsidRPr="000A7537">
        <w:rPr>
          <w:u w:val="single"/>
        </w:rPr>
        <w:t xml:space="preserve"> </w:t>
      </w:r>
      <w:r w:rsidRPr="00384424">
        <w:rPr>
          <w:vanish/>
          <w:u w:val="single"/>
        </w:rPr>
        <w:t>this</w:t>
      </w:r>
      <w:r w:rsidRPr="000A7537">
        <w:rPr>
          <w:u w:val="single"/>
        </w:rPr>
        <w:t xml:space="preserve"> </w:t>
      </w:r>
      <w:r w:rsidRPr="00384424">
        <w:rPr>
          <w:vanish/>
          <w:u w:val="single"/>
        </w:rPr>
        <w:t>fact</w:t>
      </w:r>
      <w:r w:rsidRPr="000A7537">
        <w:rPr>
          <w:u w:val="single"/>
        </w:rPr>
        <w:t xml:space="preserve"> </w:t>
      </w:r>
      <w:r w:rsidRPr="00384424">
        <w:rPr>
          <w:vanish/>
          <w:u w:val="single"/>
        </w:rPr>
        <w:t>as</w:t>
      </w:r>
      <w:r w:rsidRPr="000A7537">
        <w:rPr>
          <w:u w:val="single"/>
        </w:rPr>
        <w:t xml:space="preserve"> </w:t>
      </w:r>
      <w:r w:rsidRPr="00384424">
        <w:rPr>
          <w:vanish/>
          <w:u w:val="single"/>
        </w:rPr>
        <w:t>evidence</w:t>
      </w:r>
      <w:r w:rsidRPr="000A7537">
        <w:rPr>
          <w:u w:val="single"/>
        </w:rPr>
        <w:t xml:space="preserve"> </w:t>
      </w:r>
      <w:r w:rsidRPr="00384424">
        <w:rPr>
          <w:vanish/>
          <w:u w:val="single"/>
        </w:rPr>
        <w:t>that</w:t>
      </w:r>
      <w:r w:rsidRPr="000A7537">
        <w:rPr>
          <w:u w:val="single"/>
        </w:rPr>
        <w:t xml:space="preserve"> </w:t>
      </w:r>
      <w:r w:rsidRPr="000A7537">
        <w:rPr>
          <w:highlight w:val="cyan"/>
          <w:u w:val="single"/>
        </w:rPr>
        <w:t>union workers are less loyal</w:t>
      </w:r>
      <w:r w:rsidRPr="000A7537">
        <w:rPr>
          <w:u w:val="single"/>
        </w:rPr>
        <w:t xml:space="preserve"> </w:t>
      </w:r>
      <w:r w:rsidRPr="00384424">
        <w:rPr>
          <w:vanish/>
          <w:u w:val="single"/>
        </w:rPr>
        <w:t>to</w:t>
      </w:r>
      <w:r w:rsidRPr="000A7537">
        <w:rPr>
          <w:u w:val="single"/>
        </w:rPr>
        <w:t xml:space="preserve"> </w:t>
      </w:r>
      <w:r w:rsidRPr="00384424">
        <w:rPr>
          <w:vanish/>
          <w:u w:val="single"/>
        </w:rPr>
        <w:t>their</w:t>
      </w:r>
      <w:r w:rsidRPr="000A7537">
        <w:rPr>
          <w:u w:val="single"/>
        </w:rPr>
        <w:t xml:space="preserve"> </w:t>
      </w:r>
      <w:r w:rsidRPr="00384424">
        <w:rPr>
          <w:vanish/>
          <w:u w:val="single"/>
        </w:rPr>
        <w:t>employer.</w:t>
      </w:r>
      <w:r w:rsidRPr="000A7537">
        <w:rPr>
          <w:u w:val="single"/>
        </w:rPr>
        <w:t xml:space="preserve"> </w:t>
      </w:r>
      <w:r w:rsidRPr="00384424">
        <w:rPr>
          <w:vanish/>
          <w:u w:val="single"/>
        </w:rPr>
        <w:t>“Unionization</w:t>
      </w:r>
      <w:r w:rsidRPr="000A7537">
        <w:rPr>
          <w:u w:val="single"/>
        </w:rPr>
        <w:t xml:space="preserve"> </w:t>
      </w:r>
      <w:r w:rsidRPr="00384424">
        <w:rPr>
          <w:vanish/>
          <w:u w:val="single"/>
        </w:rPr>
        <w:t>inhibits</w:t>
      </w:r>
      <w:r w:rsidRPr="000A7537">
        <w:rPr>
          <w:u w:val="single"/>
        </w:rPr>
        <w:t xml:space="preserve"> </w:t>
      </w:r>
      <w:r w:rsidRPr="00384424">
        <w:rPr>
          <w:vanish/>
          <w:u w:val="single"/>
        </w:rPr>
        <w:t>employee</w:t>
      </w:r>
      <w:r w:rsidRPr="000A7537">
        <w:rPr>
          <w:u w:val="single"/>
        </w:rPr>
        <w:t xml:space="preserve"> </w:t>
      </w:r>
      <w:r w:rsidRPr="00384424">
        <w:rPr>
          <w:vanish/>
          <w:u w:val="single"/>
        </w:rPr>
        <w:t>loyalty,”</w:t>
      </w:r>
      <w:r w:rsidRPr="000A7537">
        <w:rPr>
          <w:u w:val="single"/>
        </w:rPr>
        <w:t xml:space="preserve"> </w:t>
      </w:r>
      <w:r w:rsidRPr="00384424">
        <w:rPr>
          <w:vanish/>
          <w:u w:val="single"/>
        </w:rPr>
        <w:t>he</w:t>
      </w:r>
      <w:r w:rsidRPr="000A7537">
        <w:rPr>
          <w:u w:val="single"/>
        </w:rPr>
        <w:t xml:space="preserve"> </w:t>
      </w:r>
      <w:r w:rsidRPr="00384424">
        <w:rPr>
          <w:vanish/>
          <w:u w:val="single"/>
        </w:rPr>
        <w:t>continued,</w:t>
      </w:r>
      <w:r w:rsidRPr="000A7537">
        <w:rPr>
          <w:u w:val="single"/>
        </w:rPr>
        <w:t xml:space="preserve"> </w:t>
      </w:r>
      <w:r w:rsidRPr="00384424">
        <w:rPr>
          <w:vanish/>
          <w:u w:val="single"/>
        </w:rPr>
        <w:t>“because</w:t>
      </w:r>
      <w:r w:rsidRPr="000A7537">
        <w:rPr>
          <w:u w:val="single"/>
        </w:rPr>
        <w:t xml:space="preserve"> </w:t>
      </w:r>
      <w:r w:rsidRPr="00384424">
        <w:rPr>
          <w:vanish/>
          <w:u w:val="single"/>
        </w:rPr>
        <w:t>having</w:t>
      </w:r>
      <w:r w:rsidRPr="000A7537">
        <w:rPr>
          <w:u w:val="single"/>
        </w:rPr>
        <w:t xml:space="preserve"> </w:t>
      </w:r>
      <w:r w:rsidRPr="00384424">
        <w:rPr>
          <w:vanish/>
          <w:u w:val="single"/>
        </w:rPr>
        <w:t>a</w:t>
      </w:r>
      <w:r w:rsidRPr="000A7537">
        <w:rPr>
          <w:u w:val="single"/>
        </w:rPr>
        <w:t xml:space="preserve"> </w:t>
      </w:r>
      <w:r w:rsidRPr="00384424">
        <w:rPr>
          <w:vanish/>
          <w:u w:val="single"/>
        </w:rPr>
        <w:t>too</w:t>
      </w:r>
      <w:r w:rsidRPr="000A7537">
        <w:rPr>
          <w:u w:val="single"/>
        </w:rPr>
        <w:t xml:space="preserve"> </w:t>
      </w:r>
      <w:r w:rsidRPr="00384424">
        <w:rPr>
          <w:vanish/>
          <w:u w:val="single"/>
        </w:rPr>
        <w:t>loyal</w:t>
      </w:r>
      <w:r w:rsidRPr="000A7537">
        <w:rPr>
          <w:u w:val="single"/>
        </w:rPr>
        <w:t xml:space="preserve"> </w:t>
      </w:r>
      <w:r w:rsidRPr="00384424">
        <w:rPr>
          <w:vanish/>
          <w:u w:val="single"/>
        </w:rPr>
        <w:t>workforce</w:t>
      </w:r>
      <w:r w:rsidRPr="000A7537">
        <w:rPr>
          <w:u w:val="single"/>
        </w:rPr>
        <w:t xml:space="preserve"> </w:t>
      </w:r>
      <w:r w:rsidRPr="000A7537">
        <w:rPr>
          <w:highlight w:val="cyan"/>
          <w:u w:val="single"/>
        </w:rPr>
        <w:t>would jeopardize the collective bargaining process</w:t>
      </w:r>
      <w:r w:rsidRPr="00384424">
        <w:rPr>
          <w:vanish/>
          <w:u w:val="single"/>
        </w:rPr>
        <w:t>.”</w:t>
      </w:r>
      <w:r w:rsidRPr="000A7537">
        <w:rPr>
          <w:sz w:val="16"/>
        </w:rPr>
        <w:t xml:space="preserve"> </w:t>
      </w:r>
      <w:r w:rsidRPr="00384424">
        <w:rPr>
          <w:vanish/>
          <w:sz w:val="16"/>
        </w:rPr>
        <w:t>“Ultimately,</w:t>
      </w:r>
      <w:r w:rsidRPr="000A7537">
        <w:rPr>
          <w:sz w:val="16"/>
        </w:rPr>
        <w:t xml:space="preserve"> </w:t>
      </w:r>
      <w:r w:rsidRPr="00384424">
        <w:rPr>
          <w:vanish/>
          <w:sz w:val="16"/>
        </w:rPr>
        <w:t>firms</w:t>
      </w:r>
      <w:r w:rsidRPr="000A7537">
        <w:rPr>
          <w:sz w:val="16"/>
        </w:rPr>
        <w:t xml:space="preserve"> </w:t>
      </w:r>
      <w:r w:rsidRPr="00384424">
        <w:rPr>
          <w:vanish/>
          <w:sz w:val="16"/>
        </w:rPr>
        <w:t>must</w:t>
      </w:r>
      <w:r w:rsidRPr="000A7537">
        <w:rPr>
          <w:sz w:val="16"/>
        </w:rPr>
        <w:t xml:space="preserve"> </w:t>
      </w:r>
      <w:r w:rsidRPr="00384424">
        <w:rPr>
          <w:vanish/>
          <w:sz w:val="16"/>
        </w:rPr>
        <w:t>find</w:t>
      </w:r>
      <w:r w:rsidRPr="000A7537">
        <w:rPr>
          <w:sz w:val="16"/>
        </w:rPr>
        <w:t xml:space="preserve"> </w:t>
      </w:r>
      <w:r w:rsidRPr="00384424">
        <w:rPr>
          <w:vanish/>
          <w:sz w:val="16"/>
        </w:rPr>
        <w:t>a</w:t>
      </w:r>
      <w:r w:rsidRPr="000A7537">
        <w:rPr>
          <w:sz w:val="16"/>
        </w:rPr>
        <w:t xml:space="preserve"> </w:t>
      </w:r>
      <w:r w:rsidRPr="00384424">
        <w:rPr>
          <w:vanish/>
          <w:sz w:val="16"/>
        </w:rPr>
        <w:t>way</w:t>
      </w:r>
      <w:r w:rsidRPr="000A7537">
        <w:rPr>
          <w:sz w:val="16"/>
        </w:rPr>
        <w:t xml:space="preserve"> </w:t>
      </w:r>
      <w:r w:rsidRPr="00384424">
        <w:rPr>
          <w:vanish/>
          <w:sz w:val="16"/>
        </w:rPr>
        <w:t>of</w:t>
      </w:r>
      <w:r w:rsidRPr="000A7537">
        <w:rPr>
          <w:sz w:val="16"/>
        </w:rPr>
        <w:t xml:space="preserve"> </w:t>
      </w:r>
      <w:r w:rsidRPr="00384424">
        <w:rPr>
          <w:vanish/>
          <w:sz w:val="16"/>
        </w:rPr>
        <w:t>motivating</w:t>
      </w:r>
      <w:r w:rsidRPr="000A7537">
        <w:rPr>
          <w:sz w:val="16"/>
        </w:rPr>
        <w:t xml:space="preserve"> </w:t>
      </w:r>
      <w:r w:rsidRPr="00384424">
        <w:rPr>
          <w:vanish/>
          <w:sz w:val="16"/>
        </w:rPr>
        <w:t>employees</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willing</w:t>
      </w:r>
      <w:r w:rsidRPr="000A7537">
        <w:rPr>
          <w:sz w:val="16"/>
        </w:rPr>
        <w:t xml:space="preserve"> </w:t>
      </w:r>
      <w:r w:rsidRPr="00384424">
        <w:rPr>
          <w:vanish/>
          <w:sz w:val="16"/>
        </w:rPr>
        <w:t>to</w:t>
      </w:r>
      <w:r w:rsidRPr="000A7537">
        <w:rPr>
          <w:sz w:val="16"/>
        </w:rPr>
        <w:t xml:space="preserve"> </w:t>
      </w:r>
      <w:r w:rsidRPr="00384424">
        <w:rPr>
          <w:vanish/>
          <w:sz w:val="16"/>
        </w:rPr>
        <w:t>take</w:t>
      </w:r>
      <w:r w:rsidRPr="000A7537">
        <w:rPr>
          <w:sz w:val="16"/>
        </w:rPr>
        <w:t xml:space="preserve"> </w:t>
      </w:r>
      <w:r w:rsidRPr="00384424">
        <w:rPr>
          <w:vanish/>
          <w:sz w:val="16"/>
        </w:rPr>
        <w:t>risks</w:t>
      </w:r>
      <w:r w:rsidRPr="000A7537">
        <w:rPr>
          <w:sz w:val="16"/>
        </w:rPr>
        <w:t xml:space="preserve"> </w:t>
      </w:r>
      <w:r w:rsidRPr="00384424">
        <w:rPr>
          <w:vanish/>
          <w:sz w:val="16"/>
        </w:rPr>
        <w:t>in</w:t>
      </w:r>
      <w:r w:rsidRPr="000A7537">
        <w:rPr>
          <w:sz w:val="16"/>
        </w:rPr>
        <w:t xml:space="preserve"> </w:t>
      </w:r>
      <w:r w:rsidRPr="00384424">
        <w:rPr>
          <w:vanish/>
          <w:sz w:val="16"/>
        </w:rPr>
        <w:t>order</w:t>
      </w:r>
      <w:r w:rsidRPr="000A7537">
        <w:rPr>
          <w:sz w:val="16"/>
        </w:rPr>
        <w:t xml:space="preserve"> </w:t>
      </w:r>
      <w:r w:rsidRPr="00384424">
        <w:rPr>
          <w:vanish/>
          <w:sz w:val="16"/>
        </w:rPr>
        <w:t>to</w:t>
      </w:r>
      <w:r w:rsidRPr="000A7537">
        <w:rPr>
          <w:sz w:val="16"/>
        </w:rPr>
        <w:t xml:space="preserve"> </w:t>
      </w:r>
      <w:r w:rsidRPr="00384424">
        <w:rPr>
          <w:vanish/>
          <w:sz w:val="16"/>
        </w:rPr>
        <w:t>come</w:t>
      </w:r>
      <w:r w:rsidRPr="000A7537">
        <w:rPr>
          <w:sz w:val="16"/>
        </w:rPr>
        <w:t xml:space="preserve"> </w:t>
      </w:r>
      <w:r w:rsidRPr="00384424">
        <w:rPr>
          <w:vanish/>
          <w:sz w:val="16"/>
        </w:rPr>
        <w:t>up</w:t>
      </w:r>
      <w:r w:rsidRPr="000A7537">
        <w:rPr>
          <w:sz w:val="16"/>
        </w:rPr>
        <w:t xml:space="preserve"> </w:t>
      </w:r>
      <w:r w:rsidRPr="00384424">
        <w:rPr>
          <w:vanish/>
          <w:sz w:val="16"/>
        </w:rPr>
        <w:t>with</w:t>
      </w:r>
      <w:r w:rsidRPr="000A7537">
        <w:rPr>
          <w:sz w:val="16"/>
        </w:rPr>
        <w:t xml:space="preserve"> </w:t>
      </w:r>
      <w:r w:rsidRPr="00384424">
        <w:rPr>
          <w:vanish/>
          <w:sz w:val="16"/>
        </w:rPr>
        <w:t>innovative</w:t>
      </w:r>
      <w:r w:rsidRPr="000A7537">
        <w:rPr>
          <w:sz w:val="16"/>
        </w:rPr>
        <w:t xml:space="preserve"> </w:t>
      </w:r>
      <w:r w:rsidRPr="00384424">
        <w:rPr>
          <w:vanish/>
          <w:sz w:val="16"/>
        </w:rPr>
        <w:t>inventions,”</w:t>
      </w:r>
      <w:r w:rsidRPr="000A7537">
        <w:rPr>
          <w:sz w:val="16"/>
        </w:rPr>
        <w:t xml:space="preserve"> </w:t>
      </w:r>
      <w:r w:rsidRPr="00384424">
        <w:rPr>
          <w:vanish/>
          <w:sz w:val="16"/>
        </w:rPr>
        <w:t>said</w:t>
      </w:r>
      <w:r w:rsidRPr="000A7537">
        <w:rPr>
          <w:sz w:val="16"/>
        </w:rPr>
        <w:t xml:space="preserve"> </w:t>
      </w:r>
      <w:r w:rsidRPr="00384424">
        <w:rPr>
          <w:vanish/>
          <w:sz w:val="16"/>
        </w:rPr>
        <w:t>Edward</w:t>
      </w:r>
      <w:r w:rsidRPr="000A7537">
        <w:rPr>
          <w:sz w:val="16"/>
        </w:rPr>
        <w:t xml:space="preserve"> </w:t>
      </w:r>
      <w:r w:rsidRPr="00384424">
        <w:rPr>
          <w:vanish/>
          <w:sz w:val="16"/>
        </w:rPr>
        <w:t>Podolski-Boczar,</w:t>
      </w:r>
      <w:r w:rsidRPr="000A7537">
        <w:rPr>
          <w:sz w:val="16"/>
        </w:rPr>
        <w:t xml:space="preserve"> </w:t>
      </w:r>
      <w:r w:rsidRPr="00384424">
        <w:rPr>
          <w:vanish/>
          <w:sz w:val="16"/>
        </w:rPr>
        <w:t>professor</w:t>
      </w:r>
      <w:r w:rsidRPr="000A7537">
        <w:rPr>
          <w:sz w:val="16"/>
        </w:rPr>
        <w:t xml:space="preserve"> </w:t>
      </w:r>
      <w:r w:rsidRPr="00384424">
        <w:rPr>
          <w:vanish/>
          <w:sz w:val="16"/>
        </w:rPr>
        <w:t>at</w:t>
      </w:r>
      <w:r w:rsidRPr="000A7537">
        <w:rPr>
          <w:sz w:val="16"/>
        </w:rPr>
        <w:t xml:space="preserve"> </w:t>
      </w:r>
      <w:r w:rsidRPr="00384424">
        <w:rPr>
          <w:vanish/>
          <w:sz w:val="16"/>
        </w:rPr>
        <w:t>LaTrobe,</w:t>
      </w:r>
      <w:r w:rsidRPr="000A7537">
        <w:rPr>
          <w:sz w:val="16"/>
        </w:rPr>
        <w:t xml:space="preserve"> </w:t>
      </w:r>
      <w:r w:rsidRPr="00384424">
        <w:rPr>
          <w:vanish/>
          <w:sz w:val="16"/>
        </w:rPr>
        <w:t>and</w:t>
      </w:r>
      <w:r w:rsidRPr="000A7537">
        <w:rPr>
          <w:sz w:val="16"/>
        </w:rPr>
        <w:t xml:space="preserve"> </w:t>
      </w:r>
      <w:r w:rsidRPr="00384424">
        <w:rPr>
          <w:vanish/>
          <w:sz w:val="16"/>
        </w:rPr>
        <w:t>co-author</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worker</w:t>
      </w:r>
      <w:r w:rsidRPr="000A7537">
        <w:rPr>
          <w:sz w:val="16"/>
        </w:rPr>
        <w:t xml:space="preserve"> </w:t>
      </w:r>
      <w:r w:rsidRPr="00384424">
        <w:rPr>
          <w:vanish/>
          <w:sz w:val="16"/>
        </w:rPr>
        <w:t>treatment</w:t>
      </w:r>
      <w:r w:rsidRPr="000A7537">
        <w:rPr>
          <w:sz w:val="16"/>
        </w:rPr>
        <w:t xml:space="preserve"> </w:t>
      </w:r>
      <w:r w:rsidRPr="00384424">
        <w:rPr>
          <w:vanish/>
          <w:sz w:val="16"/>
        </w:rPr>
        <w:t>paper.</w:t>
      </w:r>
      <w:r w:rsidRPr="000A7537">
        <w:rPr>
          <w:sz w:val="16"/>
        </w:rPr>
        <w:t xml:space="preserve"> </w:t>
      </w:r>
      <w:r w:rsidRPr="00384424">
        <w:rPr>
          <w:vanish/>
          <w:sz w:val="16"/>
        </w:rPr>
        <w:t>“Not</w:t>
      </w:r>
      <w:r w:rsidRPr="000A7537">
        <w:rPr>
          <w:sz w:val="16"/>
        </w:rPr>
        <w:t xml:space="preserve"> </w:t>
      </w:r>
      <w:r w:rsidRPr="00384424">
        <w:rPr>
          <w:vanish/>
          <w:sz w:val="16"/>
        </w:rPr>
        <w:t>all</w:t>
      </w:r>
      <w:r w:rsidRPr="000A7537">
        <w:rPr>
          <w:sz w:val="16"/>
        </w:rPr>
        <w:t xml:space="preserve"> </w:t>
      </w:r>
      <w:r w:rsidRPr="00384424">
        <w:rPr>
          <w:vanish/>
          <w:sz w:val="16"/>
        </w:rPr>
        <w:t>forms</w:t>
      </w:r>
      <w:r w:rsidRPr="000A7537">
        <w:rPr>
          <w:sz w:val="16"/>
        </w:rPr>
        <w:t xml:space="preserve"> </w:t>
      </w:r>
      <w:r w:rsidRPr="00384424">
        <w:rPr>
          <w:vanish/>
          <w:sz w:val="16"/>
        </w:rPr>
        <w:t>of</w:t>
      </w:r>
      <w:r w:rsidRPr="000A7537">
        <w:rPr>
          <w:sz w:val="16"/>
        </w:rPr>
        <w:t xml:space="preserve"> </w:t>
      </w:r>
      <w:r w:rsidRPr="00384424">
        <w:rPr>
          <w:vanish/>
          <w:sz w:val="16"/>
        </w:rPr>
        <w:t>improved</w:t>
      </w:r>
      <w:r w:rsidRPr="000A7537">
        <w:rPr>
          <w:sz w:val="16"/>
        </w:rPr>
        <w:t xml:space="preserve"> </w:t>
      </w:r>
      <w:r w:rsidRPr="00384424">
        <w:rPr>
          <w:vanish/>
          <w:sz w:val="16"/>
        </w:rPr>
        <w:t>employee</w:t>
      </w:r>
      <w:r w:rsidRPr="000A7537">
        <w:rPr>
          <w:sz w:val="16"/>
        </w:rPr>
        <w:t xml:space="preserve"> </w:t>
      </w:r>
      <w:r w:rsidRPr="00384424">
        <w:rPr>
          <w:vanish/>
          <w:sz w:val="16"/>
        </w:rPr>
        <w:t>conditions</w:t>
      </w:r>
      <w:r w:rsidRPr="000A7537">
        <w:rPr>
          <w:sz w:val="16"/>
        </w:rPr>
        <w:t xml:space="preserve"> </w:t>
      </w:r>
      <w:r w:rsidRPr="00384424">
        <w:rPr>
          <w:vanish/>
          <w:sz w:val="16"/>
        </w:rPr>
        <w:t>naturally</w:t>
      </w:r>
      <w:r w:rsidRPr="000A7537">
        <w:rPr>
          <w:sz w:val="16"/>
        </w:rPr>
        <w:t xml:space="preserve"> </w:t>
      </w:r>
      <w:r w:rsidRPr="00384424">
        <w:rPr>
          <w:vanish/>
          <w:sz w:val="16"/>
        </w:rPr>
        <w:t>translate</w:t>
      </w:r>
      <w:r w:rsidRPr="000A7537">
        <w:rPr>
          <w:sz w:val="16"/>
        </w:rPr>
        <w:t xml:space="preserve"> </w:t>
      </w:r>
      <w:r w:rsidRPr="00384424">
        <w:rPr>
          <w:vanish/>
          <w:sz w:val="16"/>
        </w:rPr>
        <w:t>into</w:t>
      </w:r>
      <w:r w:rsidRPr="000A7537">
        <w:rPr>
          <w:sz w:val="16"/>
        </w:rPr>
        <w:t xml:space="preserve"> </w:t>
      </w:r>
      <w:r w:rsidRPr="00384424">
        <w:rPr>
          <w:vanish/>
          <w:sz w:val="16"/>
        </w:rPr>
        <w:t>improved</w:t>
      </w:r>
      <w:r w:rsidRPr="000A7537">
        <w:rPr>
          <w:sz w:val="16"/>
        </w:rPr>
        <w:t xml:space="preserve"> </w:t>
      </w:r>
      <w:r w:rsidRPr="00384424">
        <w:rPr>
          <w:vanish/>
          <w:sz w:val="16"/>
        </w:rPr>
        <w:t>innovation</w:t>
      </w:r>
      <w:r w:rsidRPr="000A7537">
        <w:rPr>
          <w:sz w:val="16"/>
        </w:rPr>
        <w:t xml:space="preserve"> </w:t>
      </w:r>
      <w:r w:rsidRPr="00384424">
        <w:rPr>
          <w:vanish/>
          <w:sz w:val="16"/>
        </w:rPr>
        <w:t>outcomes,”</w:t>
      </w:r>
      <w:r w:rsidRPr="000A7537">
        <w:rPr>
          <w:sz w:val="16"/>
        </w:rPr>
        <w:t xml:space="preserve"> </w:t>
      </w:r>
      <w:r w:rsidRPr="00384424">
        <w:rPr>
          <w:vanish/>
          <w:sz w:val="16"/>
        </w:rPr>
        <w:t>he</w:t>
      </w:r>
      <w:r w:rsidRPr="000A7537">
        <w:rPr>
          <w:sz w:val="16"/>
        </w:rPr>
        <w:t xml:space="preserve"> </w:t>
      </w:r>
      <w:r w:rsidRPr="00384424">
        <w:rPr>
          <w:vanish/>
          <w:sz w:val="16"/>
        </w:rPr>
        <w:t>added,</w:t>
      </w:r>
      <w:r w:rsidRPr="000A7537">
        <w:rPr>
          <w:sz w:val="16"/>
        </w:rPr>
        <w:t xml:space="preserve"> </w:t>
      </w:r>
      <w:r w:rsidRPr="00384424">
        <w:rPr>
          <w:vanish/>
          <w:sz w:val="16"/>
        </w:rPr>
        <w:t>when</w:t>
      </w:r>
      <w:r w:rsidRPr="000A7537">
        <w:rPr>
          <w:sz w:val="16"/>
        </w:rPr>
        <w:t xml:space="preserve"> </w:t>
      </w:r>
      <w:r w:rsidRPr="00384424">
        <w:rPr>
          <w:vanish/>
          <w:sz w:val="16"/>
        </w:rPr>
        <w:t>I</w:t>
      </w:r>
      <w:r w:rsidRPr="000A7537">
        <w:rPr>
          <w:sz w:val="16"/>
        </w:rPr>
        <w:t xml:space="preserve"> </w:t>
      </w:r>
      <w:r w:rsidRPr="00384424">
        <w:rPr>
          <w:vanish/>
          <w:sz w:val="16"/>
        </w:rPr>
        <w:t>asked</w:t>
      </w:r>
      <w:r w:rsidRPr="000A7537">
        <w:rPr>
          <w:sz w:val="16"/>
        </w:rPr>
        <w:t xml:space="preserve"> </w:t>
      </w:r>
      <w:r w:rsidRPr="00384424">
        <w:rPr>
          <w:vanish/>
          <w:sz w:val="16"/>
        </w:rPr>
        <w:t>about</w:t>
      </w:r>
      <w:r w:rsidRPr="000A7537">
        <w:rPr>
          <w:sz w:val="16"/>
        </w:rPr>
        <w:t xml:space="preserve"> </w:t>
      </w:r>
      <w:r w:rsidRPr="00384424">
        <w:rPr>
          <w:vanish/>
          <w:sz w:val="16"/>
        </w:rPr>
        <w:t>the</w:t>
      </w:r>
      <w:r w:rsidRPr="000A7537">
        <w:rPr>
          <w:sz w:val="16"/>
        </w:rPr>
        <w:t xml:space="preserve"> </w:t>
      </w:r>
      <w:r w:rsidRPr="00384424">
        <w:rPr>
          <w:vanish/>
          <w:sz w:val="16"/>
        </w:rPr>
        <w:t>unionization</w:t>
      </w:r>
      <w:r w:rsidRPr="000A7537">
        <w:rPr>
          <w:sz w:val="16"/>
        </w:rPr>
        <w:t xml:space="preserve"> </w:t>
      </w:r>
      <w:r w:rsidRPr="00384424">
        <w:rPr>
          <w:vanish/>
          <w:sz w:val="16"/>
        </w:rPr>
        <w:t>result.</w:t>
      </w:r>
      <w:r w:rsidRPr="000A7537">
        <w:rPr>
          <w:sz w:val="16"/>
        </w:rPr>
        <w:t xml:space="preserve"> </w:t>
      </w:r>
      <w:r w:rsidRPr="00384424">
        <w:rPr>
          <w:vanish/>
          <w:sz w:val="16"/>
        </w:rPr>
        <w:t>But</w:t>
      </w:r>
      <w:r w:rsidRPr="000A7537">
        <w:rPr>
          <w:sz w:val="16"/>
        </w:rPr>
        <w:t xml:space="preserve"> </w:t>
      </w:r>
      <w:r w:rsidRPr="00384424">
        <w:rPr>
          <w:vanish/>
          <w:sz w:val="16"/>
        </w:rPr>
        <w:t>as</w:t>
      </w:r>
      <w:r w:rsidRPr="000A7537">
        <w:rPr>
          <w:sz w:val="16"/>
        </w:rPr>
        <w:t xml:space="preserve"> </w:t>
      </w:r>
      <w:r w:rsidRPr="00384424">
        <w:rPr>
          <w:vanish/>
          <w:sz w:val="16"/>
        </w:rPr>
        <w:t>his</w:t>
      </w:r>
      <w:r w:rsidRPr="000A7537">
        <w:rPr>
          <w:sz w:val="16"/>
        </w:rPr>
        <w:t xml:space="preserve"> </w:t>
      </w:r>
      <w:r w:rsidRPr="00384424">
        <w:rPr>
          <w:vanish/>
          <w:sz w:val="16"/>
        </w:rPr>
        <w:t>research</w:t>
      </w:r>
      <w:r w:rsidRPr="000A7537">
        <w:rPr>
          <w:sz w:val="16"/>
        </w:rPr>
        <w:t xml:space="preserve"> </w:t>
      </w:r>
      <w:r w:rsidRPr="00384424">
        <w:rPr>
          <w:vanish/>
          <w:sz w:val="16"/>
        </w:rPr>
        <w:t>demonstrates,</w:t>
      </w:r>
      <w:r w:rsidRPr="000A7537">
        <w:rPr>
          <w:sz w:val="16"/>
        </w:rPr>
        <w:t xml:space="preserve"> </w:t>
      </w:r>
      <w:r w:rsidRPr="00384424">
        <w:rPr>
          <w:vanish/>
          <w:sz w:val="16"/>
        </w:rPr>
        <w:t>many</w:t>
      </w:r>
      <w:r w:rsidRPr="000A7537">
        <w:rPr>
          <w:sz w:val="16"/>
        </w:rPr>
        <w:t xml:space="preserve"> </w:t>
      </w:r>
      <w:r w:rsidRPr="00384424">
        <w:rPr>
          <w:vanish/>
          <w:sz w:val="16"/>
        </w:rPr>
        <w:t>do.</w:t>
      </w:r>
      <w:r w:rsidRPr="000A7537">
        <w:rPr>
          <w:sz w:val="16"/>
        </w:rPr>
        <w:t xml:space="preserve"> </w:t>
      </w:r>
      <w:r w:rsidRPr="00384424">
        <w:rPr>
          <w:vanish/>
          <w:sz w:val="16"/>
        </w:rPr>
        <w:t>Treating</w:t>
      </w:r>
      <w:r w:rsidRPr="000A7537">
        <w:rPr>
          <w:sz w:val="16"/>
        </w:rPr>
        <w:t xml:space="preserve"> </w:t>
      </w:r>
      <w:r w:rsidRPr="00384424">
        <w:rPr>
          <w:vanish/>
          <w:sz w:val="16"/>
        </w:rPr>
        <w:t>workers</w:t>
      </w:r>
      <w:r w:rsidRPr="000A7537">
        <w:rPr>
          <w:sz w:val="16"/>
        </w:rPr>
        <w:t xml:space="preserve"> </w:t>
      </w:r>
      <w:r w:rsidRPr="00384424">
        <w:rPr>
          <w:vanish/>
          <w:sz w:val="16"/>
        </w:rPr>
        <w:t>well</w:t>
      </w:r>
      <w:r w:rsidRPr="000A7537">
        <w:rPr>
          <w:sz w:val="16"/>
        </w:rPr>
        <w:t xml:space="preserve"> </w:t>
      </w:r>
      <w:r w:rsidRPr="00384424">
        <w:rPr>
          <w:vanish/>
          <w:sz w:val="16"/>
        </w:rPr>
        <w:t>is</w:t>
      </w:r>
      <w:r w:rsidRPr="000A7537">
        <w:rPr>
          <w:sz w:val="16"/>
        </w:rPr>
        <w:t xml:space="preserve"> </w:t>
      </w:r>
      <w:r w:rsidRPr="00384424">
        <w:rPr>
          <w:vanish/>
          <w:sz w:val="16"/>
        </w:rPr>
        <w:t>part</w:t>
      </w:r>
      <w:r w:rsidRPr="000A7537">
        <w:rPr>
          <w:sz w:val="16"/>
        </w:rPr>
        <w:t xml:space="preserve"> </w:t>
      </w:r>
      <w:r w:rsidRPr="00384424">
        <w:rPr>
          <w:vanish/>
          <w:sz w:val="16"/>
        </w:rPr>
        <w:t>of</w:t>
      </w:r>
      <w:r w:rsidRPr="000A7537">
        <w:rPr>
          <w:sz w:val="16"/>
        </w:rPr>
        <w:t xml:space="preserve"> </w:t>
      </w:r>
      <w:r w:rsidRPr="00384424">
        <w:rPr>
          <w:vanish/>
          <w:sz w:val="16"/>
        </w:rPr>
        <w:t>building</w:t>
      </w:r>
      <w:r w:rsidRPr="000A7537">
        <w:rPr>
          <w:sz w:val="16"/>
        </w:rPr>
        <w:t xml:space="preserve"> </w:t>
      </w:r>
      <w:r w:rsidRPr="00384424">
        <w:rPr>
          <w:vanish/>
          <w:sz w:val="16"/>
        </w:rPr>
        <w:t>an</w:t>
      </w:r>
      <w:r w:rsidRPr="000A7537">
        <w:rPr>
          <w:sz w:val="16"/>
        </w:rPr>
        <w:t xml:space="preserve"> </w:t>
      </w:r>
      <w:r w:rsidRPr="00384424">
        <w:rPr>
          <w:vanish/>
          <w:sz w:val="16"/>
        </w:rPr>
        <w:t>innovative</w:t>
      </w:r>
      <w:r w:rsidRPr="000A7537">
        <w:rPr>
          <w:sz w:val="16"/>
        </w:rPr>
        <w:t xml:space="preserve"> </w:t>
      </w:r>
      <w:r w:rsidRPr="00384424">
        <w:rPr>
          <w:vanish/>
          <w:sz w:val="16"/>
        </w:rPr>
        <w:t>company,</w:t>
      </w:r>
      <w:r w:rsidRPr="000A7537">
        <w:rPr>
          <w:sz w:val="16"/>
        </w:rPr>
        <w:t xml:space="preserve"> </w:t>
      </w:r>
      <w:r w:rsidRPr="00384424">
        <w:rPr>
          <w:vanish/>
          <w:sz w:val="16"/>
        </w:rPr>
        <w:t>but</w:t>
      </w:r>
      <w:r w:rsidRPr="000A7537">
        <w:rPr>
          <w:sz w:val="16"/>
        </w:rPr>
        <w:t xml:space="preserve"> </w:t>
      </w:r>
      <w:r w:rsidRPr="00384424">
        <w:rPr>
          <w:vanish/>
          <w:sz w:val="16"/>
        </w:rPr>
        <w:t>it</w:t>
      </w:r>
      <w:r w:rsidRPr="000A7537">
        <w:rPr>
          <w:sz w:val="16"/>
        </w:rPr>
        <w:t xml:space="preserve"> </w:t>
      </w:r>
      <w:r w:rsidRPr="00384424">
        <w:rPr>
          <w:vanish/>
          <w:sz w:val="16"/>
        </w:rPr>
        <w:t>isn’t</w:t>
      </w:r>
      <w:r w:rsidRPr="000A7537">
        <w:rPr>
          <w:sz w:val="16"/>
        </w:rPr>
        <w:t xml:space="preserve"> </w:t>
      </w:r>
      <w:r w:rsidRPr="00384424">
        <w:rPr>
          <w:vanish/>
          <w:sz w:val="16"/>
        </w:rPr>
        <w:t>enough.</w:t>
      </w:r>
      <w:r w:rsidRPr="000A7537">
        <w:rPr>
          <w:sz w:val="16"/>
        </w:rPr>
        <w:t xml:space="preserve"> </w:t>
      </w:r>
      <w:r w:rsidRPr="00384424">
        <w:rPr>
          <w:vanish/>
          <w:u w:val="single"/>
        </w:rPr>
        <w:t>Employees</w:t>
      </w:r>
      <w:r w:rsidRPr="000A7537">
        <w:rPr>
          <w:u w:val="single"/>
        </w:rPr>
        <w:t xml:space="preserve"> </w:t>
      </w:r>
      <w:r w:rsidRPr="00384424">
        <w:rPr>
          <w:vanish/>
          <w:u w:val="single"/>
        </w:rPr>
        <w:t>also</w:t>
      </w:r>
      <w:r w:rsidRPr="000A7537">
        <w:rPr>
          <w:u w:val="single"/>
        </w:rPr>
        <w:t xml:space="preserve"> </w:t>
      </w:r>
      <w:r w:rsidRPr="00384424">
        <w:rPr>
          <w:vanish/>
          <w:u w:val="single"/>
        </w:rPr>
        <w:t>need</w:t>
      </w:r>
      <w:r w:rsidRPr="000A7537">
        <w:rPr>
          <w:u w:val="single"/>
        </w:rPr>
        <w:t xml:space="preserve"> </w:t>
      </w:r>
      <w:r w:rsidRPr="00384424">
        <w:rPr>
          <w:vanish/>
          <w:u w:val="single"/>
        </w:rPr>
        <w:t>to</w:t>
      </w:r>
      <w:r w:rsidRPr="000A7537">
        <w:rPr>
          <w:u w:val="single"/>
        </w:rPr>
        <w:t xml:space="preserve"> </w:t>
      </w:r>
      <w:r w:rsidRPr="00384424">
        <w:rPr>
          <w:vanish/>
          <w:u w:val="single"/>
        </w:rPr>
        <w:t>have</w:t>
      </w:r>
      <w:r w:rsidRPr="000A7537">
        <w:rPr>
          <w:u w:val="single"/>
        </w:rPr>
        <w:t xml:space="preserve"> </w:t>
      </w:r>
      <w:r w:rsidRPr="00384424">
        <w:rPr>
          <w:vanish/>
          <w:u w:val="single"/>
        </w:rPr>
        <w:t>a</w:t>
      </w:r>
      <w:r w:rsidRPr="000A7537">
        <w:rPr>
          <w:u w:val="single"/>
        </w:rPr>
        <w:t xml:space="preserve"> </w:t>
      </w:r>
      <w:r w:rsidRPr="00384424">
        <w:rPr>
          <w:vanish/>
          <w:u w:val="single"/>
        </w:rPr>
        <w:t>long-term</w:t>
      </w:r>
      <w:r w:rsidRPr="000A7537">
        <w:rPr>
          <w:u w:val="single"/>
        </w:rPr>
        <w:t xml:space="preserve"> </w:t>
      </w:r>
      <w:r w:rsidRPr="00384424">
        <w:rPr>
          <w:vanish/>
          <w:u w:val="single"/>
        </w:rPr>
        <w:t>stake</w:t>
      </w:r>
      <w:r w:rsidRPr="000A7537">
        <w:rPr>
          <w:u w:val="single"/>
        </w:rPr>
        <w:t xml:space="preserve"> </w:t>
      </w:r>
      <w:r w:rsidRPr="00384424">
        <w:rPr>
          <w:vanish/>
          <w:u w:val="single"/>
        </w:rPr>
        <w:t>in</w:t>
      </w:r>
      <w:r w:rsidRPr="000A7537">
        <w:rPr>
          <w:u w:val="single"/>
        </w:rPr>
        <w:t xml:space="preserve"> </w:t>
      </w:r>
      <w:r w:rsidRPr="00384424">
        <w:rPr>
          <w:vanish/>
          <w:u w:val="single"/>
        </w:rPr>
        <w:t>the</w:t>
      </w:r>
      <w:r w:rsidRPr="000A7537">
        <w:rPr>
          <w:u w:val="single"/>
        </w:rPr>
        <w:t xml:space="preserve"> </w:t>
      </w:r>
      <w:r w:rsidRPr="00384424">
        <w:rPr>
          <w:vanish/>
          <w:u w:val="single"/>
        </w:rPr>
        <w:t>company’s</w:t>
      </w:r>
      <w:r w:rsidRPr="000A7537">
        <w:rPr>
          <w:u w:val="single"/>
        </w:rPr>
        <w:t xml:space="preserve"> </w:t>
      </w:r>
      <w:r w:rsidRPr="00384424">
        <w:rPr>
          <w:vanish/>
          <w:u w:val="single"/>
        </w:rPr>
        <w:t>success.</w:t>
      </w:r>
    </w:p>
    <w:p w14:paraId="0577596C" w14:textId="77777777" w:rsidR="008B6030" w:rsidRPr="000A7537" w:rsidRDefault="008B6030" w:rsidP="008B6030">
      <w:pPr>
        <w:rPr>
          <w:u w:val="single"/>
        </w:rPr>
      </w:pPr>
    </w:p>
    <w:p w14:paraId="4EAE268D" w14:textId="77777777" w:rsidR="008B6030" w:rsidRPr="000A7537" w:rsidRDefault="008B6030" w:rsidP="008B6030">
      <w:pPr>
        <w:pStyle w:val="Heading4"/>
      </w:pPr>
      <w:r w:rsidRPr="000A7537">
        <w:t>Victories like the aff mobilizes unions in the IT sector.</w:t>
      </w:r>
    </w:p>
    <w:p w14:paraId="0A09D069" w14:textId="77777777" w:rsidR="008B6030" w:rsidRPr="000A7537" w:rsidRDefault="008B6030" w:rsidP="008B6030">
      <w:pPr>
        <w:rPr>
          <w:sz w:val="16"/>
          <w:szCs w:val="26"/>
        </w:rPr>
      </w:pPr>
      <w:r w:rsidRPr="000A7537">
        <w:rPr>
          <w:rStyle w:val="Style13ptBold"/>
          <w:szCs w:val="26"/>
          <w:u w:val="single"/>
        </w:rPr>
        <w:t>Vynck et al 21</w:t>
      </w:r>
      <w:r w:rsidRPr="000A7537">
        <w:rPr>
          <w:sz w:val="16"/>
          <w:szCs w:val="26"/>
        </w:rPr>
        <w:t xml:space="preserve"> [Gerrit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358CEFD0" w14:textId="77777777" w:rsidR="008B6030" w:rsidRPr="000A7537" w:rsidRDefault="008B6030" w:rsidP="008B6030">
      <w:pPr>
        <w:rPr>
          <w:szCs w:val="26"/>
          <w:u w:val="single"/>
        </w:rPr>
      </w:pPr>
      <w:r w:rsidRPr="00384424">
        <w:rPr>
          <w:vanish/>
          <w:szCs w:val="26"/>
          <w:u w:val="single"/>
        </w:rPr>
        <w:t>In</w:t>
      </w:r>
      <w:r w:rsidRPr="000A7537">
        <w:rPr>
          <w:szCs w:val="26"/>
          <w:u w:val="single"/>
        </w:rPr>
        <w:t xml:space="preserve"> </w:t>
      </w:r>
      <w:r w:rsidRPr="00384424">
        <w:rPr>
          <w:vanish/>
          <w:szCs w:val="26"/>
          <w:u w:val="single"/>
        </w:rPr>
        <w:t>response</w:t>
      </w:r>
      <w:r w:rsidRPr="000A7537">
        <w:rPr>
          <w:szCs w:val="26"/>
          <w:u w:val="single"/>
        </w:rPr>
        <w:t xml:space="preserve"> </w:t>
      </w:r>
      <w:r w:rsidRPr="00384424">
        <w:rPr>
          <w:vanish/>
          <w:szCs w:val="26"/>
          <w:u w:val="single"/>
        </w:rPr>
        <w:t>to</w:t>
      </w:r>
      <w:r w:rsidRPr="000A7537">
        <w:rPr>
          <w:szCs w:val="26"/>
          <w:u w:val="single"/>
        </w:rPr>
        <w:t xml:space="preserve"> </w:t>
      </w:r>
      <w:r w:rsidRPr="00384424">
        <w:rPr>
          <w:rStyle w:val="Emphasis"/>
          <w:vanish/>
          <w:sz w:val="26"/>
          <w:szCs w:val="26"/>
        </w:rPr>
        <w:t>tech</w:t>
      </w:r>
      <w:r w:rsidRPr="000A7537">
        <w:rPr>
          <w:szCs w:val="26"/>
          <w:u w:val="single"/>
        </w:rPr>
        <w:t xml:space="preserve"> </w:t>
      </w:r>
      <w:r w:rsidRPr="00384424">
        <w:rPr>
          <w:vanish/>
          <w:szCs w:val="26"/>
          <w:u w:val="single"/>
        </w:rPr>
        <w:t>company</w:t>
      </w:r>
      <w:r w:rsidRPr="000A7537">
        <w:rPr>
          <w:szCs w:val="26"/>
          <w:u w:val="single"/>
        </w:rPr>
        <w:t xml:space="preserve"> </w:t>
      </w:r>
      <w:r w:rsidRPr="00384424">
        <w:rPr>
          <w:vanish/>
          <w:szCs w:val="26"/>
          <w:u w:val="single"/>
        </w:rPr>
        <w:t>crackdowns</w:t>
      </w:r>
      <w:r w:rsidRPr="000A7537">
        <w:rPr>
          <w:szCs w:val="26"/>
          <w:u w:val="single"/>
        </w:rPr>
        <w:t xml:space="preserve"> </w:t>
      </w:r>
      <w:r w:rsidRPr="00384424">
        <w:rPr>
          <w:vanish/>
          <w:szCs w:val="26"/>
          <w:u w:val="single"/>
        </w:rPr>
        <w:t>and</w:t>
      </w:r>
      <w:r w:rsidRPr="000A7537">
        <w:rPr>
          <w:szCs w:val="26"/>
          <w:u w:val="single"/>
        </w:rPr>
        <w:t xml:space="preserve"> </w:t>
      </w:r>
      <w:r w:rsidRPr="00384424">
        <w:rPr>
          <w:vanish/>
          <w:szCs w:val="26"/>
          <w:u w:val="single"/>
        </w:rPr>
        <w:t>lobbying,</w:t>
      </w:r>
      <w:r w:rsidRPr="000A7537">
        <w:rPr>
          <w:szCs w:val="26"/>
          <w:u w:val="single"/>
        </w:rPr>
        <w:t xml:space="preserve"> </w:t>
      </w:r>
      <w:r w:rsidRPr="000A7537">
        <w:rPr>
          <w:szCs w:val="26"/>
          <w:highlight w:val="cyan"/>
          <w:u w:val="single"/>
        </w:rPr>
        <w:t xml:space="preserve">gig workers have </w:t>
      </w:r>
      <w:r w:rsidRPr="000A7537">
        <w:rPr>
          <w:rStyle w:val="Emphasis"/>
          <w:sz w:val="26"/>
          <w:szCs w:val="26"/>
          <w:highlight w:val="cyan"/>
        </w:rPr>
        <w:t>shifted their strategy</w:t>
      </w:r>
      <w:r w:rsidRPr="000A7537">
        <w:rPr>
          <w:szCs w:val="26"/>
          <w:highlight w:val="cyan"/>
          <w:u w:val="single"/>
        </w:rPr>
        <w:t xml:space="preserve"> to emphasize</w:t>
      </w:r>
      <w:r w:rsidRPr="000A7537">
        <w:rPr>
          <w:szCs w:val="26"/>
          <w:u w:val="single"/>
        </w:rPr>
        <w:t xml:space="preserve"> </w:t>
      </w:r>
      <w:r w:rsidRPr="00384424">
        <w:rPr>
          <w:vanish/>
          <w:szCs w:val="26"/>
          <w:u w:val="single"/>
        </w:rPr>
        <w:t>building</w:t>
      </w:r>
      <w:r w:rsidRPr="000A7537">
        <w:rPr>
          <w:szCs w:val="26"/>
          <w:u w:val="single"/>
        </w:rPr>
        <w:t xml:space="preserve"> </w:t>
      </w:r>
      <w:r w:rsidRPr="000A7537">
        <w:rPr>
          <w:rStyle w:val="Emphasis"/>
          <w:sz w:val="26"/>
          <w:szCs w:val="26"/>
          <w:highlight w:val="cyan"/>
        </w:rPr>
        <w:t>worker</w:t>
      </w:r>
      <w:r w:rsidRPr="00384424">
        <w:rPr>
          <w:rStyle w:val="Emphasis"/>
          <w:vanish/>
          <w:sz w:val="26"/>
          <w:szCs w:val="26"/>
        </w:rPr>
        <w:t>-led</w:t>
      </w:r>
      <w:r w:rsidRPr="000A7537">
        <w:rPr>
          <w:rStyle w:val="Emphasis"/>
          <w:sz w:val="26"/>
          <w:szCs w:val="26"/>
        </w:rPr>
        <w:t xml:space="preserve"> </w:t>
      </w:r>
      <w:r w:rsidRPr="000A7537">
        <w:rPr>
          <w:rStyle w:val="Emphasis"/>
          <w:sz w:val="26"/>
          <w:szCs w:val="26"/>
          <w:highlight w:val="cyan"/>
        </w:rPr>
        <w:t>movements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increasing</w:t>
      </w:r>
      <w:r w:rsidRPr="000A7537">
        <w:rPr>
          <w:sz w:val="16"/>
          <w:szCs w:val="26"/>
        </w:rPr>
        <w:t xml:space="preserve"> </w:t>
      </w:r>
      <w:r w:rsidRPr="00384424">
        <w:rPr>
          <w:vanish/>
          <w:sz w:val="16"/>
          <w:szCs w:val="26"/>
        </w:rPr>
        <w:t>their</w:t>
      </w:r>
      <w:r w:rsidRPr="000A7537">
        <w:rPr>
          <w:sz w:val="16"/>
          <w:szCs w:val="26"/>
        </w:rPr>
        <w:t xml:space="preserve"> </w:t>
      </w:r>
      <w:r w:rsidRPr="00384424">
        <w:rPr>
          <w:vanish/>
          <w:sz w:val="16"/>
          <w:szCs w:val="26"/>
        </w:rPr>
        <w:t>ranks,</w:t>
      </w:r>
      <w:r w:rsidRPr="000A7537">
        <w:rPr>
          <w:sz w:val="16"/>
          <w:szCs w:val="26"/>
        </w:rPr>
        <w:t xml:space="preserve"> </w:t>
      </w:r>
      <w:r w:rsidRPr="00384424">
        <w:rPr>
          <w:vanish/>
          <w:sz w:val="16"/>
          <w:szCs w:val="26"/>
        </w:rPr>
        <w:t>rather</w:t>
      </w:r>
      <w:r w:rsidRPr="000A7537">
        <w:rPr>
          <w:sz w:val="16"/>
          <w:szCs w:val="26"/>
        </w:rPr>
        <w:t xml:space="preserve"> </w:t>
      </w:r>
      <w:r w:rsidRPr="00384424">
        <w:rPr>
          <w:vanish/>
          <w:sz w:val="16"/>
          <w:szCs w:val="26"/>
        </w:rPr>
        <w:t>than</w:t>
      </w:r>
      <w:r w:rsidRPr="000A7537">
        <w:rPr>
          <w:sz w:val="16"/>
          <w:szCs w:val="26"/>
        </w:rPr>
        <w:t xml:space="preserve"> </w:t>
      </w:r>
      <w:r w:rsidRPr="00384424">
        <w:rPr>
          <w:vanish/>
          <w:sz w:val="16"/>
          <w:szCs w:val="26"/>
        </w:rPr>
        <w:t>focusing</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employment</w:t>
      </w:r>
      <w:r w:rsidRPr="000A7537">
        <w:rPr>
          <w:sz w:val="16"/>
          <w:szCs w:val="26"/>
        </w:rPr>
        <w:t xml:space="preserve"> </w:t>
      </w:r>
      <w:r w:rsidRPr="00384424">
        <w:rPr>
          <w:vanish/>
          <w:sz w:val="16"/>
          <w:szCs w:val="26"/>
        </w:rPr>
        <w:t>status</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primary</w:t>
      </w:r>
      <w:r w:rsidRPr="000A7537">
        <w:rPr>
          <w:sz w:val="16"/>
          <w:szCs w:val="26"/>
        </w:rPr>
        <w:t xml:space="preserve"> </w:t>
      </w:r>
      <w:r w:rsidRPr="00384424">
        <w:rPr>
          <w:vanish/>
          <w:sz w:val="16"/>
          <w:szCs w:val="26"/>
        </w:rPr>
        <w:t>goal,</w:t>
      </w:r>
      <w:r w:rsidRPr="000A7537">
        <w:rPr>
          <w:sz w:val="16"/>
          <w:szCs w:val="26"/>
        </w:rPr>
        <w:t xml:space="preserve"> </w:t>
      </w:r>
      <w:r w:rsidRPr="00384424">
        <w:rPr>
          <w:vanish/>
          <w:sz w:val="16"/>
          <w:szCs w:val="26"/>
        </w:rPr>
        <w:t>says</w:t>
      </w:r>
      <w:r w:rsidRPr="000A7537">
        <w:rPr>
          <w:sz w:val="16"/>
          <w:szCs w:val="26"/>
        </w:rPr>
        <w:t xml:space="preserve"> </w:t>
      </w:r>
      <w:r w:rsidRPr="00384424">
        <w:rPr>
          <w:vanish/>
          <w:sz w:val="16"/>
          <w:szCs w:val="26"/>
        </w:rPr>
        <w:t>Veena</w:t>
      </w:r>
      <w:r w:rsidRPr="000A7537">
        <w:rPr>
          <w:sz w:val="16"/>
          <w:szCs w:val="26"/>
        </w:rPr>
        <w:t xml:space="preserve"> </w:t>
      </w:r>
      <w:r w:rsidRPr="00384424">
        <w:rPr>
          <w:vanish/>
          <w:sz w:val="16"/>
          <w:szCs w:val="26"/>
        </w:rPr>
        <w:t>Dubal,</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law</w:t>
      </w:r>
      <w:r w:rsidRPr="000A7537">
        <w:rPr>
          <w:sz w:val="16"/>
          <w:szCs w:val="26"/>
        </w:rPr>
        <w:t xml:space="preserve"> </w:t>
      </w:r>
      <w:r w:rsidRPr="00384424">
        <w:rPr>
          <w:vanish/>
          <w:sz w:val="16"/>
          <w:szCs w:val="26"/>
        </w:rPr>
        <w:t>professor</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University</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California</w:t>
      </w:r>
      <w:r w:rsidRPr="000A7537">
        <w:rPr>
          <w:sz w:val="16"/>
          <w:szCs w:val="26"/>
        </w:rPr>
        <w:t xml:space="preserve"> </w:t>
      </w:r>
      <w:r w:rsidRPr="00384424">
        <w:rPr>
          <w:vanish/>
          <w:sz w:val="16"/>
          <w:szCs w:val="26"/>
        </w:rPr>
        <w:t>Hastings</w:t>
      </w:r>
      <w:r w:rsidRPr="000A7537">
        <w:rPr>
          <w:sz w:val="16"/>
          <w:szCs w:val="26"/>
        </w:rPr>
        <w:t xml:space="preserve"> </w:t>
      </w:r>
      <w:r w:rsidRPr="00384424">
        <w:rPr>
          <w:vanish/>
          <w:sz w:val="16"/>
          <w:szCs w:val="26"/>
        </w:rPr>
        <w:t>College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Law</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San</w:t>
      </w:r>
      <w:r w:rsidRPr="000A7537">
        <w:rPr>
          <w:sz w:val="16"/>
          <w:szCs w:val="26"/>
        </w:rPr>
        <w:t xml:space="preserve"> </w:t>
      </w:r>
      <w:r w:rsidRPr="00384424">
        <w:rPr>
          <w:vanish/>
          <w:sz w:val="16"/>
          <w:szCs w:val="26"/>
        </w:rPr>
        <w:t>Francisco.</w:t>
      </w:r>
      <w:r w:rsidRPr="000A7537">
        <w:rPr>
          <w:sz w:val="16"/>
          <w:szCs w:val="26"/>
        </w:rPr>
        <w:t xml:space="preserve"> </w:t>
      </w:r>
      <w:r w:rsidRPr="000A7537">
        <w:rPr>
          <w:szCs w:val="26"/>
          <w:highlight w:val="cyan"/>
          <w:u w:val="single"/>
        </w:rPr>
        <w:t xml:space="preserve">The </w:t>
      </w:r>
      <w:r w:rsidRPr="000A7537">
        <w:rPr>
          <w:rStyle w:val="Emphasis"/>
          <w:sz w:val="26"/>
          <w:szCs w:val="26"/>
          <w:highlight w:val="cyan"/>
        </w:rPr>
        <w:t>hope</w:t>
      </w:r>
      <w:r w:rsidRPr="000A7537">
        <w:rPr>
          <w:szCs w:val="26"/>
          <w:highlight w:val="cyan"/>
          <w:u w:val="single"/>
        </w:rPr>
        <w:t xml:space="preserve"> is</w:t>
      </w:r>
      <w:r w:rsidRPr="000A7537">
        <w:rPr>
          <w:szCs w:val="26"/>
          <w:u w:val="single"/>
        </w:rPr>
        <w:t xml:space="preserve"> </w:t>
      </w:r>
      <w:r w:rsidRPr="00384424">
        <w:rPr>
          <w:vanish/>
          <w:szCs w:val="26"/>
          <w:u w:val="single"/>
        </w:rPr>
        <w:t>that</w:t>
      </w:r>
      <w:r w:rsidRPr="000A7537">
        <w:rPr>
          <w:szCs w:val="26"/>
          <w:u w:val="single"/>
        </w:rPr>
        <w:t xml:space="preserve"> </w:t>
      </w:r>
      <w:r w:rsidRPr="00384424">
        <w:rPr>
          <w:vanish/>
          <w:szCs w:val="26"/>
          <w:u w:val="single"/>
        </w:rPr>
        <w:t>with</w:t>
      </w:r>
      <w:r w:rsidRPr="000A7537">
        <w:rPr>
          <w:szCs w:val="26"/>
          <w:u w:val="single"/>
        </w:rPr>
        <w:t xml:space="preserve"> </w:t>
      </w:r>
      <w:r w:rsidRPr="00384424">
        <w:rPr>
          <w:rStyle w:val="Emphasis"/>
          <w:vanish/>
          <w:sz w:val="26"/>
          <w:szCs w:val="26"/>
        </w:rPr>
        <w:t>President</w:t>
      </w:r>
      <w:r w:rsidRPr="000A7537">
        <w:rPr>
          <w:rStyle w:val="Emphasis"/>
          <w:sz w:val="26"/>
          <w:szCs w:val="26"/>
        </w:rPr>
        <w:t xml:space="preserve"> </w:t>
      </w:r>
      <w:r w:rsidRPr="00384424">
        <w:rPr>
          <w:rStyle w:val="Emphasis"/>
          <w:vanish/>
          <w:sz w:val="26"/>
          <w:szCs w:val="26"/>
        </w:rPr>
        <w:t>Biden</w:t>
      </w:r>
      <w:r w:rsidRPr="000A7537">
        <w:rPr>
          <w:rStyle w:val="Emphasis"/>
          <w:sz w:val="26"/>
          <w:szCs w:val="26"/>
        </w:rPr>
        <w:t xml:space="preserve"> </w:t>
      </w:r>
      <w:r w:rsidRPr="00384424">
        <w:rPr>
          <w:rStyle w:val="Emphasis"/>
          <w:vanish/>
          <w:sz w:val="26"/>
          <w:szCs w:val="26"/>
        </w:rPr>
        <w:t>in</w:t>
      </w:r>
      <w:r w:rsidRPr="000A7537">
        <w:rPr>
          <w:rStyle w:val="Emphasis"/>
          <w:sz w:val="26"/>
          <w:szCs w:val="26"/>
        </w:rPr>
        <w:t xml:space="preserve"> </w:t>
      </w:r>
      <w:r w:rsidRPr="00384424">
        <w:rPr>
          <w:rStyle w:val="Emphasis"/>
          <w:vanish/>
          <w:sz w:val="26"/>
          <w:szCs w:val="26"/>
        </w:rPr>
        <w:t>the</w:t>
      </w:r>
      <w:r w:rsidRPr="000A7537">
        <w:rPr>
          <w:rStyle w:val="Emphasis"/>
          <w:sz w:val="26"/>
          <w:szCs w:val="26"/>
        </w:rPr>
        <w:t xml:space="preserve"> </w:t>
      </w:r>
      <w:r w:rsidRPr="00384424">
        <w:rPr>
          <w:rStyle w:val="Emphasis"/>
          <w:vanish/>
          <w:sz w:val="26"/>
          <w:szCs w:val="26"/>
        </w:rPr>
        <w:t>White</w:t>
      </w:r>
      <w:r w:rsidRPr="000A7537">
        <w:rPr>
          <w:rStyle w:val="Emphasis"/>
          <w:sz w:val="26"/>
          <w:szCs w:val="26"/>
        </w:rPr>
        <w:t xml:space="preserve"> </w:t>
      </w:r>
      <w:r w:rsidRPr="00384424">
        <w:rPr>
          <w:rStyle w:val="Emphasis"/>
          <w:vanish/>
          <w:sz w:val="26"/>
          <w:szCs w:val="26"/>
        </w:rPr>
        <w:t>House</w:t>
      </w:r>
      <w:r w:rsidRPr="000A7537">
        <w:rPr>
          <w:rStyle w:val="Emphasis"/>
          <w:sz w:val="26"/>
          <w:szCs w:val="26"/>
        </w:rPr>
        <w:t xml:space="preserve"> </w:t>
      </w:r>
      <w:r w:rsidRPr="00384424">
        <w:rPr>
          <w:rStyle w:val="Emphasis"/>
          <w:vanish/>
          <w:sz w:val="26"/>
          <w:szCs w:val="26"/>
        </w:rPr>
        <w:t>and</w:t>
      </w:r>
      <w:r w:rsidRPr="000A7537">
        <w:rPr>
          <w:rStyle w:val="Emphasis"/>
          <w:sz w:val="26"/>
          <w:szCs w:val="26"/>
        </w:rPr>
        <w:t xml:space="preserve"> </w:t>
      </w:r>
      <w:r w:rsidRPr="00384424">
        <w:rPr>
          <w:rStyle w:val="Emphasis"/>
          <w:vanish/>
          <w:sz w:val="26"/>
          <w:szCs w:val="26"/>
        </w:rPr>
        <w:t>an</w:t>
      </w:r>
      <w:r w:rsidRPr="000A7537">
        <w:rPr>
          <w:rStyle w:val="Emphasis"/>
          <w:sz w:val="26"/>
          <w:szCs w:val="26"/>
        </w:rPr>
        <w:t xml:space="preserve"> </w:t>
      </w:r>
      <w:r w:rsidRPr="00384424">
        <w:rPr>
          <w:rStyle w:val="Emphasis"/>
          <w:vanish/>
          <w:sz w:val="26"/>
          <w:szCs w:val="26"/>
        </w:rPr>
        <w:t>even</w:t>
      </w:r>
      <w:r w:rsidRPr="000A7537">
        <w:rPr>
          <w:rStyle w:val="Emphasis"/>
          <w:sz w:val="26"/>
          <w:szCs w:val="26"/>
        </w:rPr>
        <w:t xml:space="preserve"> </w:t>
      </w:r>
      <w:r w:rsidRPr="00384424">
        <w:rPr>
          <w:rStyle w:val="Emphasis"/>
          <w:vanish/>
          <w:sz w:val="26"/>
          <w:szCs w:val="26"/>
        </w:rPr>
        <w:t>split</w:t>
      </w:r>
      <w:r w:rsidRPr="000A7537">
        <w:rPr>
          <w:rStyle w:val="Emphasis"/>
          <w:sz w:val="26"/>
          <w:szCs w:val="26"/>
        </w:rPr>
        <w:t xml:space="preserve"> </w:t>
      </w:r>
      <w:r w:rsidRPr="00384424">
        <w:rPr>
          <w:rStyle w:val="Emphasis"/>
          <w:vanish/>
          <w:sz w:val="26"/>
          <w:szCs w:val="26"/>
        </w:rPr>
        <w:t>in</w:t>
      </w:r>
      <w:r w:rsidRPr="000A7537">
        <w:rPr>
          <w:rStyle w:val="Emphasis"/>
          <w:sz w:val="26"/>
          <w:szCs w:val="26"/>
        </w:rPr>
        <w:t xml:space="preserve"> </w:t>
      </w:r>
      <w:r w:rsidRPr="00384424">
        <w:rPr>
          <w:rStyle w:val="Emphasis"/>
          <w:vanish/>
          <w:sz w:val="26"/>
          <w:szCs w:val="26"/>
        </w:rPr>
        <w:t>the</w:t>
      </w:r>
      <w:r w:rsidRPr="000A7537">
        <w:rPr>
          <w:rStyle w:val="Emphasis"/>
          <w:sz w:val="26"/>
          <w:szCs w:val="26"/>
        </w:rPr>
        <w:t xml:space="preserve"> </w:t>
      </w:r>
      <w:r w:rsidRPr="00384424">
        <w:rPr>
          <w:rStyle w:val="Emphasis"/>
          <w:vanish/>
          <w:sz w:val="26"/>
          <w:szCs w:val="26"/>
        </w:rPr>
        <w:t>Senate</w:t>
      </w:r>
      <w:r w:rsidRPr="00384424">
        <w:rPr>
          <w:vanish/>
          <w:szCs w:val="26"/>
          <w:u w:val="single"/>
        </w:rPr>
        <w:t>,</w:t>
      </w:r>
      <w:r w:rsidRPr="000A7537">
        <w:rPr>
          <w:szCs w:val="26"/>
          <w:u w:val="single"/>
        </w:rPr>
        <w:t xml:space="preserve"> </w:t>
      </w:r>
      <w:r w:rsidRPr="000A7537">
        <w:rPr>
          <w:szCs w:val="26"/>
          <w:highlight w:val="cyan"/>
          <w:u w:val="single"/>
        </w:rPr>
        <w:t xml:space="preserve">legislators will </w:t>
      </w:r>
      <w:r w:rsidRPr="000A7537">
        <w:rPr>
          <w:rStyle w:val="Heading3Char"/>
          <w:sz w:val="26"/>
          <w:szCs w:val="26"/>
          <w:highlight w:val="cyan"/>
        </w:rPr>
        <w:t>mobilize</w:t>
      </w:r>
      <w:r w:rsidRPr="000A7537">
        <w:rPr>
          <w:szCs w:val="26"/>
          <w:u w:val="single"/>
        </w:rPr>
        <w:t xml:space="preserve"> </w:t>
      </w:r>
      <w:r w:rsidRPr="00384424">
        <w:rPr>
          <w:vanish/>
          <w:szCs w:val="26"/>
          <w:u w:val="single"/>
        </w:rPr>
        <w:t>at</w:t>
      </w:r>
      <w:r w:rsidRPr="000A7537">
        <w:rPr>
          <w:szCs w:val="26"/>
          <w:u w:val="single"/>
        </w:rPr>
        <w:t xml:space="preserve"> </w:t>
      </w:r>
      <w:r w:rsidRPr="00384424">
        <w:rPr>
          <w:vanish/>
          <w:szCs w:val="26"/>
          <w:u w:val="single"/>
        </w:rPr>
        <w:t>the</w:t>
      </w:r>
      <w:r w:rsidRPr="000A7537">
        <w:rPr>
          <w:szCs w:val="26"/>
          <w:u w:val="single"/>
        </w:rPr>
        <w:t xml:space="preserve"> </w:t>
      </w:r>
      <w:r w:rsidRPr="00384424">
        <w:rPr>
          <w:vanish/>
          <w:szCs w:val="26"/>
          <w:u w:val="single"/>
        </w:rPr>
        <w:t>federal</w:t>
      </w:r>
      <w:r w:rsidRPr="000A7537">
        <w:rPr>
          <w:szCs w:val="26"/>
          <w:u w:val="single"/>
        </w:rPr>
        <w:t xml:space="preserve"> </w:t>
      </w:r>
      <w:r w:rsidRPr="00384424">
        <w:rPr>
          <w:vanish/>
          <w:szCs w:val="26"/>
          <w:u w:val="single"/>
        </w:rPr>
        <w:t>level,</w:t>
      </w:r>
      <w:r w:rsidRPr="000A7537">
        <w:rPr>
          <w:szCs w:val="26"/>
          <w:u w:val="single"/>
        </w:rPr>
        <w:t xml:space="preserve"> </w:t>
      </w:r>
      <w:r w:rsidRPr="000A7537">
        <w:rPr>
          <w:szCs w:val="26"/>
          <w:highlight w:val="cyan"/>
          <w:u w:val="single"/>
        </w:rPr>
        <w:t xml:space="preserve">through the </w:t>
      </w:r>
      <w:r w:rsidRPr="000A7537">
        <w:rPr>
          <w:rStyle w:val="Heading3Char"/>
          <w:sz w:val="26"/>
          <w:szCs w:val="26"/>
          <w:highlight w:val="cyan"/>
        </w:rPr>
        <w:t xml:space="preserve">NLRA </w:t>
      </w:r>
      <w:r w:rsidRPr="00384424">
        <w:rPr>
          <w:rStyle w:val="Heading3Char"/>
          <w:vanish/>
          <w:sz w:val="26"/>
          <w:szCs w:val="26"/>
        </w:rPr>
        <w:t>or</w:t>
      </w:r>
      <w:r w:rsidRPr="000A7537">
        <w:rPr>
          <w:rStyle w:val="Heading3Char"/>
          <w:sz w:val="26"/>
          <w:szCs w:val="26"/>
        </w:rPr>
        <w:t xml:space="preserve"> </w:t>
      </w:r>
      <w:r w:rsidRPr="00384424">
        <w:rPr>
          <w:rStyle w:val="Heading3Char"/>
          <w:vanish/>
          <w:sz w:val="26"/>
          <w:szCs w:val="26"/>
        </w:rPr>
        <w:t>bills</w:t>
      </w:r>
      <w:r w:rsidRPr="000A7537">
        <w:rPr>
          <w:rStyle w:val="Heading3Char"/>
          <w:sz w:val="26"/>
          <w:szCs w:val="26"/>
        </w:rPr>
        <w:t xml:space="preserve"> </w:t>
      </w:r>
      <w:r w:rsidRPr="00384424">
        <w:rPr>
          <w:rStyle w:val="Heading3Char"/>
          <w:vanish/>
          <w:sz w:val="26"/>
          <w:szCs w:val="26"/>
        </w:rPr>
        <w:t>such</w:t>
      </w:r>
      <w:r w:rsidRPr="000A7537">
        <w:rPr>
          <w:rStyle w:val="Heading3Char"/>
          <w:sz w:val="26"/>
          <w:szCs w:val="26"/>
        </w:rPr>
        <w:t xml:space="preserve"> </w:t>
      </w:r>
      <w:r w:rsidRPr="00384424">
        <w:rPr>
          <w:rStyle w:val="Heading3Char"/>
          <w:vanish/>
          <w:sz w:val="26"/>
          <w:szCs w:val="26"/>
        </w:rPr>
        <w:t>as</w:t>
      </w:r>
      <w:r w:rsidRPr="000A7537">
        <w:rPr>
          <w:rStyle w:val="Heading3Char"/>
          <w:sz w:val="26"/>
          <w:szCs w:val="26"/>
        </w:rPr>
        <w:t xml:space="preserve"> </w:t>
      </w:r>
      <w:r w:rsidRPr="00384424">
        <w:rPr>
          <w:rStyle w:val="Heading3Char"/>
          <w:vanish/>
          <w:sz w:val="26"/>
          <w:szCs w:val="26"/>
        </w:rPr>
        <w:t>the</w:t>
      </w:r>
      <w:r w:rsidRPr="000A7537">
        <w:rPr>
          <w:rStyle w:val="Heading3Char"/>
          <w:sz w:val="26"/>
          <w:szCs w:val="26"/>
        </w:rPr>
        <w:t xml:space="preserve"> </w:t>
      </w:r>
      <w:r w:rsidRPr="00384424">
        <w:rPr>
          <w:rStyle w:val="Heading3Char"/>
          <w:vanish/>
          <w:sz w:val="26"/>
          <w:szCs w:val="26"/>
        </w:rPr>
        <w:t>PRO</w:t>
      </w:r>
      <w:r w:rsidRPr="000A7537">
        <w:rPr>
          <w:rStyle w:val="Heading3Char"/>
          <w:sz w:val="26"/>
          <w:szCs w:val="26"/>
        </w:rPr>
        <w:t xml:space="preserve"> </w:t>
      </w:r>
      <w:r w:rsidRPr="00384424">
        <w:rPr>
          <w:rStyle w:val="Heading3Char"/>
          <w:vanish/>
          <w:sz w:val="26"/>
          <w:szCs w:val="26"/>
        </w:rPr>
        <w:t>Act</w:t>
      </w:r>
      <w:r w:rsidRPr="00384424">
        <w:rPr>
          <w:vanish/>
          <w:szCs w:val="26"/>
          <w:u w:val="single"/>
        </w:rPr>
        <w:t>,</w:t>
      </w:r>
      <w:r w:rsidRPr="000A7537">
        <w:rPr>
          <w:szCs w:val="26"/>
          <w:u w:val="single"/>
        </w:rPr>
        <w:t xml:space="preserve"> </w:t>
      </w:r>
      <w:r w:rsidRPr="000A7537">
        <w:rPr>
          <w:szCs w:val="26"/>
          <w:highlight w:val="cyan"/>
          <w:u w:val="single"/>
        </w:rPr>
        <w:t xml:space="preserve">to </w:t>
      </w:r>
      <w:r w:rsidRPr="000A7537">
        <w:rPr>
          <w:rStyle w:val="Emphasis"/>
          <w:sz w:val="26"/>
          <w:szCs w:val="26"/>
          <w:highlight w:val="cyan"/>
        </w:rPr>
        <w:t>recognize gig worker</w:t>
      </w:r>
      <w:r w:rsidRPr="000A7537">
        <w:rPr>
          <w:rStyle w:val="Emphasis"/>
          <w:sz w:val="26"/>
          <w:szCs w:val="26"/>
        </w:rPr>
        <w:t xml:space="preserve"> </w:t>
      </w:r>
      <w:r w:rsidRPr="00384424">
        <w:rPr>
          <w:rStyle w:val="Emphasis"/>
          <w:vanish/>
          <w:sz w:val="26"/>
          <w:szCs w:val="26"/>
        </w:rPr>
        <w:t>collectives</w:t>
      </w:r>
      <w:r w:rsidRPr="000A7537">
        <w:rPr>
          <w:rStyle w:val="Emphasis"/>
          <w:sz w:val="26"/>
          <w:szCs w:val="26"/>
        </w:rPr>
        <w:t xml:space="preserve"> </w:t>
      </w:r>
      <w:r w:rsidRPr="00384424">
        <w:rPr>
          <w:rStyle w:val="Emphasis"/>
          <w:vanish/>
          <w:sz w:val="26"/>
          <w:szCs w:val="26"/>
        </w:rPr>
        <w:t>as</w:t>
      </w:r>
      <w:r w:rsidRPr="000A7537">
        <w:rPr>
          <w:rStyle w:val="Emphasis"/>
          <w:sz w:val="26"/>
          <w:szCs w:val="26"/>
        </w:rPr>
        <w:t xml:space="preserve"> </w:t>
      </w:r>
      <w:r w:rsidRPr="00384424">
        <w:rPr>
          <w:rStyle w:val="Emphasis"/>
          <w:vanish/>
          <w:sz w:val="26"/>
          <w:szCs w:val="26"/>
        </w:rPr>
        <w:t>real</w:t>
      </w:r>
      <w:r w:rsidRPr="000A7537">
        <w:rPr>
          <w:rStyle w:val="Emphasis"/>
          <w:sz w:val="26"/>
          <w:szCs w:val="26"/>
        </w:rPr>
        <w:t xml:space="preserve"> </w:t>
      </w:r>
      <w:r w:rsidRPr="000A7537">
        <w:rPr>
          <w:rStyle w:val="Emphasis"/>
          <w:sz w:val="26"/>
          <w:szCs w:val="26"/>
          <w:highlight w:val="cyan"/>
        </w:rPr>
        <w:t>unions</w:t>
      </w:r>
      <w:r w:rsidRPr="00384424">
        <w:rPr>
          <w:vanish/>
          <w:szCs w:val="26"/>
          <w:u w:val="single"/>
        </w:rPr>
        <w:t>.</w:t>
      </w:r>
    </w:p>
    <w:p w14:paraId="7AD8C3B8" w14:textId="77777777" w:rsidR="008B6030" w:rsidRPr="000A7537" w:rsidRDefault="008B6030" w:rsidP="008B6030"/>
    <w:p w14:paraId="68D95CC8" w14:textId="77777777" w:rsidR="008B6030" w:rsidRPr="000A7537" w:rsidRDefault="008B6030" w:rsidP="008B6030">
      <w:pPr>
        <w:pStyle w:val="Heading4"/>
      </w:pPr>
      <w:r w:rsidRPr="000A7537">
        <w:t>Technological innovation solves every existential threat – which outweighs.</w:t>
      </w:r>
    </w:p>
    <w:p w14:paraId="75C95712" w14:textId="77777777" w:rsidR="008B6030" w:rsidRPr="000A7537" w:rsidRDefault="008B6030" w:rsidP="008B6030">
      <w:pPr>
        <w:rPr>
          <w:sz w:val="16"/>
          <w:szCs w:val="26"/>
        </w:rPr>
      </w:pPr>
      <w:r w:rsidRPr="000A7537">
        <w:rPr>
          <w:rStyle w:val="Style13ptBold"/>
          <w:szCs w:val="26"/>
          <w:u w:val="single"/>
        </w:rPr>
        <w:t>Matthews 18</w:t>
      </w:r>
      <w:r w:rsidRPr="000A7537">
        <w:rPr>
          <w:sz w:val="16"/>
          <w:szCs w:val="26"/>
        </w:rPr>
        <w:t xml:space="preserve"> Dylan. Co-founder of Vox, citing Nick Beckstead @ Rutgers University. 10-26-2018. "How to help people millions of years from now." Vox. https://www.vox.com/future-perfect/2018/10/26/18023366/far-future-effective-altruism-existential-risk-doing-good</w:t>
      </w:r>
    </w:p>
    <w:p w14:paraId="481E3564" w14:textId="77777777" w:rsidR="008B6030" w:rsidRPr="000A7537" w:rsidRDefault="008B6030" w:rsidP="008B6030">
      <w:pPr>
        <w:rPr>
          <w:rStyle w:val="StyleUnderline"/>
          <w:sz w:val="26"/>
          <w:szCs w:val="26"/>
        </w:rPr>
      </w:pPr>
      <w:r w:rsidRPr="00384424">
        <w:rPr>
          <w:vanish/>
          <w:sz w:val="16"/>
          <w:szCs w:val="26"/>
        </w:rPr>
        <w:t>If</w:t>
      </w:r>
      <w:r w:rsidRPr="000A7537">
        <w:rPr>
          <w:sz w:val="16"/>
          <w:szCs w:val="26"/>
        </w:rPr>
        <w:t xml:space="preserve"> </w:t>
      </w:r>
      <w:r w:rsidRPr="00384424">
        <w:rPr>
          <w:vanish/>
          <w:sz w:val="16"/>
          <w:szCs w:val="26"/>
        </w:rPr>
        <w:t>you</w:t>
      </w:r>
      <w:r w:rsidRPr="000A7537">
        <w:rPr>
          <w:sz w:val="16"/>
          <w:szCs w:val="26"/>
        </w:rPr>
        <w:t xml:space="preserve"> </w:t>
      </w:r>
      <w:r w:rsidRPr="00384424">
        <w:rPr>
          <w:vanish/>
          <w:sz w:val="16"/>
          <w:szCs w:val="26"/>
        </w:rPr>
        <w:t>care</w:t>
      </w:r>
      <w:r w:rsidRPr="000A7537">
        <w:rPr>
          <w:sz w:val="16"/>
          <w:szCs w:val="26"/>
        </w:rPr>
        <w:t xml:space="preserve"> </w:t>
      </w:r>
      <w:r w:rsidRPr="00384424">
        <w:rPr>
          <w:vanish/>
          <w:sz w:val="16"/>
          <w:szCs w:val="26"/>
        </w:rPr>
        <w:t>about</w:t>
      </w:r>
      <w:r w:rsidRPr="000A7537">
        <w:rPr>
          <w:sz w:val="16"/>
          <w:szCs w:val="26"/>
        </w:rPr>
        <w:t xml:space="preserve"> </w:t>
      </w:r>
      <w:r w:rsidRPr="00384424">
        <w:rPr>
          <w:vanish/>
          <w:sz w:val="16"/>
          <w:szCs w:val="26"/>
        </w:rPr>
        <w:t>improving</w:t>
      </w:r>
      <w:r w:rsidRPr="000A7537">
        <w:rPr>
          <w:sz w:val="16"/>
          <w:szCs w:val="26"/>
        </w:rPr>
        <w:t xml:space="preserve"> </w:t>
      </w:r>
      <w:r w:rsidRPr="00384424">
        <w:rPr>
          <w:vanish/>
          <w:sz w:val="16"/>
          <w:szCs w:val="26"/>
        </w:rPr>
        <w:t>human</w:t>
      </w:r>
      <w:r w:rsidRPr="000A7537">
        <w:rPr>
          <w:sz w:val="16"/>
          <w:szCs w:val="26"/>
        </w:rPr>
        <w:t xml:space="preserve"> </w:t>
      </w:r>
      <w:r w:rsidRPr="00384424">
        <w:rPr>
          <w:vanish/>
          <w:sz w:val="16"/>
          <w:szCs w:val="26"/>
        </w:rPr>
        <w:t>lives,</w:t>
      </w:r>
      <w:r w:rsidRPr="000A7537">
        <w:rPr>
          <w:sz w:val="16"/>
          <w:szCs w:val="26"/>
        </w:rPr>
        <w:t xml:space="preserve"> </w:t>
      </w:r>
      <w:r w:rsidRPr="00384424">
        <w:rPr>
          <w:vanish/>
          <w:sz w:val="16"/>
          <w:szCs w:val="26"/>
        </w:rPr>
        <w:t>you</w:t>
      </w:r>
      <w:r w:rsidRPr="000A7537">
        <w:rPr>
          <w:sz w:val="16"/>
          <w:szCs w:val="26"/>
        </w:rPr>
        <w:t xml:space="preserve"> </w:t>
      </w:r>
      <w:r w:rsidRPr="00384424">
        <w:rPr>
          <w:vanish/>
          <w:sz w:val="16"/>
          <w:szCs w:val="26"/>
        </w:rPr>
        <w:t>should</w:t>
      </w:r>
      <w:r w:rsidRPr="000A7537">
        <w:rPr>
          <w:sz w:val="16"/>
          <w:szCs w:val="26"/>
        </w:rPr>
        <w:t xml:space="preserve"> </w:t>
      </w:r>
      <w:r w:rsidRPr="00384424">
        <w:rPr>
          <w:vanish/>
          <w:sz w:val="16"/>
          <w:szCs w:val="26"/>
        </w:rPr>
        <w:t>overwhelmingly</w:t>
      </w:r>
      <w:r w:rsidRPr="000A7537">
        <w:rPr>
          <w:sz w:val="16"/>
          <w:szCs w:val="26"/>
        </w:rPr>
        <w:t xml:space="preserve"> </w:t>
      </w:r>
      <w:r w:rsidRPr="00384424">
        <w:rPr>
          <w:vanish/>
          <w:sz w:val="16"/>
          <w:szCs w:val="26"/>
        </w:rPr>
        <w:t>care</w:t>
      </w:r>
      <w:r w:rsidRPr="000A7537">
        <w:rPr>
          <w:sz w:val="16"/>
          <w:szCs w:val="26"/>
        </w:rPr>
        <w:t xml:space="preserve"> </w:t>
      </w:r>
      <w:r w:rsidRPr="00384424">
        <w:rPr>
          <w:vanish/>
          <w:sz w:val="16"/>
          <w:szCs w:val="26"/>
        </w:rPr>
        <w:t>about</w:t>
      </w:r>
      <w:r w:rsidRPr="000A7537">
        <w:rPr>
          <w:sz w:val="16"/>
          <w:szCs w:val="26"/>
        </w:rPr>
        <w:t xml:space="preserve"> </w:t>
      </w:r>
      <w:r w:rsidRPr="00384424">
        <w:rPr>
          <w:vanish/>
          <w:sz w:val="16"/>
          <w:szCs w:val="26"/>
        </w:rPr>
        <w:t>those</w:t>
      </w:r>
      <w:r w:rsidRPr="000A7537">
        <w:rPr>
          <w:sz w:val="16"/>
          <w:szCs w:val="26"/>
        </w:rPr>
        <w:t xml:space="preserve"> </w:t>
      </w:r>
      <w:r w:rsidRPr="00384424">
        <w:rPr>
          <w:vanish/>
          <w:sz w:val="16"/>
          <w:szCs w:val="26"/>
        </w:rPr>
        <w:t>quadrillions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lives</w:t>
      </w:r>
      <w:r w:rsidRPr="000A7537">
        <w:rPr>
          <w:sz w:val="16"/>
          <w:szCs w:val="26"/>
        </w:rPr>
        <w:t xml:space="preserve"> </w:t>
      </w:r>
      <w:r w:rsidRPr="00384424">
        <w:rPr>
          <w:vanish/>
          <w:sz w:val="16"/>
          <w:szCs w:val="26"/>
        </w:rPr>
        <w:t>rather</w:t>
      </w:r>
      <w:r w:rsidRPr="000A7537">
        <w:rPr>
          <w:sz w:val="16"/>
          <w:szCs w:val="26"/>
        </w:rPr>
        <w:t xml:space="preserve"> </w:t>
      </w:r>
      <w:r w:rsidRPr="00384424">
        <w:rPr>
          <w:vanish/>
          <w:sz w:val="16"/>
          <w:szCs w:val="26"/>
        </w:rPr>
        <w:t>than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comparatively</w:t>
      </w:r>
      <w:r w:rsidRPr="000A7537">
        <w:rPr>
          <w:sz w:val="16"/>
          <w:szCs w:val="26"/>
        </w:rPr>
        <w:t xml:space="preserve"> </w:t>
      </w:r>
      <w:r w:rsidRPr="00384424">
        <w:rPr>
          <w:vanish/>
          <w:sz w:val="16"/>
          <w:szCs w:val="26"/>
        </w:rPr>
        <w:t>small</w:t>
      </w:r>
      <w:r w:rsidRPr="000A7537">
        <w:rPr>
          <w:sz w:val="16"/>
          <w:szCs w:val="26"/>
        </w:rPr>
        <w:t xml:space="preserve"> </w:t>
      </w:r>
      <w:r w:rsidRPr="00384424">
        <w:rPr>
          <w:vanish/>
          <w:sz w:val="16"/>
          <w:szCs w:val="26"/>
        </w:rPr>
        <w:t>number</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alive</w:t>
      </w:r>
      <w:r w:rsidRPr="000A7537">
        <w:rPr>
          <w:sz w:val="16"/>
          <w:szCs w:val="26"/>
        </w:rPr>
        <w:t xml:space="preserve"> </w:t>
      </w:r>
      <w:r w:rsidRPr="00384424">
        <w:rPr>
          <w:vanish/>
          <w:sz w:val="16"/>
          <w:szCs w:val="26"/>
        </w:rPr>
        <w:t>today.</w:t>
      </w:r>
      <w:r w:rsidRPr="000A7537">
        <w:rPr>
          <w:sz w:val="1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7.6</w:t>
      </w:r>
      <w:r w:rsidRPr="000A7537">
        <w:rPr>
          <w:rStyle w:val="StyleUnderline"/>
          <w:sz w:val="26"/>
          <w:szCs w:val="26"/>
        </w:rPr>
        <w:t xml:space="preserve"> </w:t>
      </w:r>
      <w:r w:rsidRPr="00384424">
        <w:rPr>
          <w:rStyle w:val="StyleUnderline"/>
          <w:vanish/>
          <w:sz w:val="26"/>
          <w:szCs w:val="26"/>
        </w:rPr>
        <w:t>billion</w:t>
      </w:r>
      <w:r w:rsidRPr="000A7537">
        <w:rPr>
          <w:rStyle w:val="StyleUnderline"/>
          <w:sz w:val="26"/>
          <w:szCs w:val="26"/>
        </w:rPr>
        <w:t xml:space="preserve"> </w:t>
      </w:r>
      <w:r w:rsidRPr="00384424">
        <w:rPr>
          <w:rStyle w:val="StyleUnderline"/>
          <w:vanish/>
          <w:sz w:val="26"/>
          <w:szCs w:val="26"/>
        </w:rPr>
        <w:t>people</w:t>
      </w:r>
      <w:r w:rsidRPr="000A7537">
        <w:rPr>
          <w:rStyle w:val="StyleUnderline"/>
          <w:sz w:val="26"/>
          <w:szCs w:val="26"/>
        </w:rPr>
        <w:t xml:space="preserve"> </w:t>
      </w:r>
      <w:r w:rsidRPr="00384424">
        <w:rPr>
          <w:rStyle w:val="StyleUnderline"/>
          <w:vanish/>
          <w:sz w:val="26"/>
          <w:szCs w:val="26"/>
        </w:rPr>
        <w:t>now</w:t>
      </w:r>
      <w:r w:rsidRPr="000A7537">
        <w:rPr>
          <w:rStyle w:val="StyleUnderline"/>
          <w:sz w:val="26"/>
          <w:szCs w:val="26"/>
        </w:rPr>
        <w:t xml:space="preserve"> </w:t>
      </w:r>
      <w:r w:rsidRPr="00384424">
        <w:rPr>
          <w:rStyle w:val="StyleUnderline"/>
          <w:vanish/>
          <w:sz w:val="26"/>
          <w:szCs w:val="26"/>
        </w:rPr>
        <w:t>living</w:t>
      </w:r>
      <w:r w:rsidRPr="00384424">
        <w:rPr>
          <w:vanish/>
          <w:sz w:val="16"/>
          <w:szCs w:val="26"/>
        </w:rPr>
        <w:t>,</w:t>
      </w:r>
      <w:r w:rsidRPr="000A7537">
        <w:rPr>
          <w:sz w:val="16"/>
          <w:szCs w:val="26"/>
        </w:rPr>
        <w:t xml:space="preserve"> </w:t>
      </w:r>
      <w:r w:rsidRPr="00384424">
        <w:rPr>
          <w:vanish/>
          <w:sz w:val="16"/>
          <w:szCs w:val="26"/>
        </w:rPr>
        <w:t>after</w:t>
      </w:r>
      <w:r w:rsidRPr="000A7537">
        <w:rPr>
          <w:sz w:val="16"/>
          <w:szCs w:val="26"/>
        </w:rPr>
        <w:t xml:space="preserve"> </w:t>
      </w:r>
      <w:r w:rsidRPr="00384424">
        <w:rPr>
          <w:vanish/>
          <w:sz w:val="16"/>
          <w:szCs w:val="26"/>
        </w:rPr>
        <w:t>all,</w:t>
      </w:r>
      <w:r w:rsidRPr="000A7537">
        <w:rPr>
          <w:sz w:val="16"/>
          <w:szCs w:val="26"/>
        </w:rPr>
        <w:t xml:space="preserve"> </w:t>
      </w:r>
      <w:r w:rsidRPr="00384424">
        <w:rPr>
          <w:rStyle w:val="StyleUnderline"/>
          <w:vanish/>
          <w:sz w:val="26"/>
          <w:szCs w:val="26"/>
        </w:rPr>
        <w:t>amount</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less</w:t>
      </w:r>
      <w:r w:rsidRPr="000A7537">
        <w:rPr>
          <w:rStyle w:val="StyleUnderline"/>
          <w:sz w:val="26"/>
          <w:szCs w:val="26"/>
        </w:rPr>
        <w:t xml:space="preserve"> </w:t>
      </w:r>
      <w:r w:rsidRPr="00384424">
        <w:rPr>
          <w:rStyle w:val="StyleUnderline"/>
          <w:vanish/>
          <w:sz w:val="26"/>
          <w:szCs w:val="26"/>
        </w:rPr>
        <w:t>than</w:t>
      </w:r>
      <w:r w:rsidRPr="000A7537">
        <w:rPr>
          <w:rStyle w:val="StyleUnderline"/>
          <w:sz w:val="26"/>
          <w:szCs w:val="26"/>
        </w:rPr>
        <w:t xml:space="preserve"> </w:t>
      </w:r>
      <w:r w:rsidRPr="00384424">
        <w:rPr>
          <w:rStyle w:val="StyleUnderline"/>
          <w:vanish/>
          <w:sz w:val="26"/>
          <w:szCs w:val="26"/>
        </w:rPr>
        <w:t>0.003</w:t>
      </w:r>
      <w:r w:rsidRPr="000A7537">
        <w:rPr>
          <w:rStyle w:val="StyleUnderline"/>
          <w:sz w:val="26"/>
          <w:szCs w:val="26"/>
        </w:rPr>
        <w:t xml:space="preserve"> </w:t>
      </w:r>
      <w:r w:rsidRPr="00384424">
        <w:rPr>
          <w:rStyle w:val="StyleUnderline"/>
          <w:vanish/>
          <w:sz w:val="26"/>
          <w:szCs w:val="26"/>
        </w:rPr>
        <w:t>percent</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population</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will</w:t>
      </w:r>
      <w:r w:rsidRPr="000A7537">
        <w:rPr>
          <w:rStyle w:val="StyleUnderline"/>
          <w:sz w:val="26"/>
          <w:szCs w:val="26"/>
        </w:rPr>
        <w:t xml:space="preserve"> </w:t>
      </w:r>
      <w:r w:rsidRPr="00384424">
        <w:rPr>
          <w:rStyle w:val="StyleUnderline"/>
          <w:vanish/>
          <w:sz w:val="26"/>
          <w:szCs w:val="26"/>
        </w:rPr>
        <w:t>live</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Emphasis"/>
          <w:vanish/>
          <w:sz w:val="26"/>
          <w:szCs w:val="26"/>
        </w:rPr>
        <w:t>future</w:t>
      </w:r>
      <w:r w:rsidRPr="00384424">
        <w:rPr>
          <w:vanish/>
          <w:sz w:val="16"/>
          <w:szCs w:val="26"/>
        </w:rPr>
        <w:t>.</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reasonable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suggest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those</w:t>
      </w:r>
      <w:r w:rsidRPr="000A7537">
        <w:rPr>
          <w:sz w:val="16"/>
          <w:szCs w:val="26"/>
        </w:rPr>
        <w:t xml:space="preserve"> </w:t>
      </w:r>
      <w:r w:rsidRPr="00384424">
        <w:rPr>
          <w:rStyle w:val="Emphasis"/>
          <w:vanish/>
          <w:sz w:val="26"/>
          <w:szCs w:val="26"/>
        </w:rPr>
        <w:t>quadrillions</w:t>
      </w:r>
      <w:r w:rsidRPr="000A7537">
        <w:rPr>
          <w:sz w:val="16"/>
          <w:szCs w:val="26"/>
        </w:rPr>
        <w:t xml:space="preserve"> </w:t>
      </w:r>
      <w:r w:rsidRPr="00384424">
        <w:rPr>
          <w:rStyle w:val="StyleUnderline"/>
          <w:vanish/>
          <w:sz w:val="26"/>
          <w:szCs w:val="26"/>
        </w:rPr>
        <w:t>of</w:t>
      </w:r>
      <w:r w:rsidRPr="000A7537">
        <w:rPr>
          <w:rStyle w:val="StyleUnderline"/>
          <w:sz w:val="26"/>
          <w:szCs w:val="26"/>
        </w:rPr>
        <w:t xml:space="preserve"> </w:t>
      </w:r>
      <w:r w:rsidRPr="000A7537">
        <w:rPr>
          <w:rStyle w:val="StyleUnderline"/>
          <w:sz w:val="26"/>
          <w:szCs w:val="26"/>
          <w:highlight w:val="cyan"/>
        </w:rPr>
        <w:t>future people have</w:t>
      </w:r>
      <w:r w:rsidRPr="00384424">
        <w:rPr>
          <w:vanish/>
          <w:sz w:val="16"/>
          <w:szCs w:val="26"/>
        </w:rPr>
        <w:t>,</w:t>
      </w:r>
      <w:r w:rsidRPr="000A7537">
        <w:rPr>
          <w:sz w:val="16"/>
          <w:szCs w:val="26"/>
        </w:rPr>
        <w:t xml:space="preserve"> </w:t>
      </w:r>
      <w:r w:rsidRPr="00384424">
        <w:rPr>
          <w:vanish/>
          <w:sz w:val="16"/>
          <w:szCs w:val="26"/>
        </w:rPr>
        <w:t>accordingly,</w:t>
      </w:r>
      <w:r w:rsidRPr="000A7537">
        <w:rPr>
          <w:sz w:val="16"/>
          <w:szCs w:val="26"/>
        </w:rPr>
        <w:t xml:space="preserve"> </w:t>
      </w:r>
      <w:r w:rsidRPr="00384424">
        <w:rPr>
          <w:rStyle w:val="Emphasis"/>
          <w:vanish/>
          <w:sz w:val="26"/>
          <w:szCs w:val="26"/>
        </w:rPr>
        <w:t>hundreds</w:t>
      </w:r>
      <w:r w:rsidRPr="000A7537">
        <w:rPr>
          <w:rStyle w:val="Emphasis"/>
          <w:sz w:val="26"/>
          <w:szCs w:val="26"/>
        </w:rPr>
        <w:t xml:space="preserve"> </w:t>
      </w:r>
      <w:r w:rsidRPr="00384424">
        <w:rPr>
          <w:rStyle w:val="Emphasis"/>
          <w:vanish/>
          <w:sz w:val="26"/>
          <w:szCs w:val="26"/>
        </w:rPr>
        <w:t>of</w:t>
      </w:r>
      <w:r w:rsidRPr="000A7537">
        <w:rPr>
          <w:rStyle w:val="Emphasis"/>
          <w:sz w:val="26"/>
          <w:szCs w:val="26"/>
        </w:rPr>
        <w:t xml:space="preserve"> </w:t>
      </w:r>
      <w:r w:rsidRPr="00384424">
        <w:rPr>
          <w:rStyle w:val="Emphasis"/>
          <w:vanish/>
          <w:sz w:val="26"/>
          <w:szCs w:val="26"/>
        </w:rPr>
        <w:t>thousands</w:t>
      </w:r>
      <w:r w:rsidRPr="000A7537">
        <w:rPr>
          <w:rStyle w:val="Emphasis"/>
          <w:sz w:val="26"/>
          <w:szCs w:val="26"/>
        </w:rPr>
        <w:t xml:space="preserve"> </w:t>
      </w:r>
      <w:r w:rsidRPr="00384424">
        <w:rPr>
          <w:rStyle w:val="Emphasis"/>
          <w:vanish/>
          <w:sz w:val="26"/>
          <w:szCs w:val="26"/>
        </w:rPr>
        <w:t>of</w:t>
      </w:r>
      <w:r w:rsidRPr="000A7537">
        <w:rPr>
          <w:rStyle w:val="Emphasis"/>
          <w:sz w:val="26"/>
          <w:szCs w:val="26"/>
        </w:rPr>
        <w:t xml:space="preserve"> </w:t>
      </w:r>
      <w:r w:rsidRPr="00384424">
        <w:rPr>
          <w:rStyle w:val="Emphasis"/>
          <w:vanish/>
          <w:sz w:val="26"/>
          <w:szCs w:val="26"/>
        </w:rPr>
        <w:t>times</w:t>
      </w:r>
      <w:r w:rsidRPr="000A7537">
        <w:rPr>
          <w:sz w:val="16"/>
          <w:szCs w:val="26"/>
        </w:rPr>
        <w:t xml:space="preserve"> </w:t>
      </w:r>
      <w:r w:rsidRPr="000A7537">
        <w:rPr>
          <w:rStyle w:val="StyleUnderline"/>
          <w:sz w:val="26"/>
          <w:szCs w:val="26"/>
          <w:highlight w:val="cyan"/>
        </w:rPr>
        <w:t>more moral weight</w:t>
      </w:r>
      <w:r w:rsidRPr="000A7537">
        <w:rPr>
          <w:rStyle w:val="StyleUnderline"/>
          <w:sz w:val="26"/>
          <w:szCs w:val="26"/>
        </w:rPr>
        <w:t xml:space="preserve"> </w:t>
      </w:r>
      <w:r w:rsidRPr="00384424">
        <w:rPr>
          <w:rStyle w:val="StyleUnderline"/>
          <w:vanish/>
          <w:sz w:val="26"/>
          <w:szCs w:val="26"/>
        </w:rPr>
        <w:t>than</w:t>
      </w:r>
      <w:r w:rsidRPr="000A7537">
        <w:rPr>
          <w:rStyle w:val="StyleUnderline"/>
          <w:sz w:val="26"/>
          <w:szCs w:val="26"/>
        </w:rPr>
        <w:t xml:space="preserve"> </w:t>
      </w:r>
      <w:r w:rsidRPr="00384424">
        <w:rPr>
          <w:rStyle w:val="StyleUnderline"/>
          <w:vanish/>
          <w:sz w:val="26"/>
          <w:szCs w:val="26"/>
        </w:rPr>
        <w:t>those</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us</w:t>
      </w:r>
      <w:r w:rsidRPr="000A7537">
        <w:rPr>
          <w:rStyle w:val="StyleUnderline"/>
          <w:sz w:val="26"/>
          <w:szCs w:val="26"/>
        </w:rPr>
        <w:t xml:space="preserve"> </w:t>
      </w:r>
      <w:r w:rsidRPr="00384424">
        <w:rPr>
          <w:rStyle w:val="StyleUnderline"/>
          <w:vanish/>
          <w:sz w:val="26"/>
          <w:szCs w:val="26"/>
        </w:rPr>
        <w:t>living</w:t>
      </w:r>
      <w:r w:rsidRPr="000A7537">
        <w:rPr>
          <w:rStyle w:val="StyleUnderline"/>
          <w:sz w:val="26"/>
          <w:szCs w:val="26"/>
        </w:rPr>
        <w:t xml:space="preserve"> </w:t>
      </w:r>
      <w:r w:rsidRPr="00384424">
        <w:rPr>
          <w:rStyle w:val="StyleUnderline"/>
          <w:vanish/>
          <w:sz w:val="26"/>
          <w:szCs w:val="26"/>
        </w:rPr>
        <w:t>here</w:t>
      </w:r>
      <w:r w:rsidRPr="000A7537">
        <w:rPr>
          <w:rStyle w:val="StyleUnderline"/>
          <w:sz w:val="26"/>
          <w:szCs w:val="26"/>
        </w:rPr>
        <w:t xml:space="preserve"> </w:t>
      </w:r>
      <w:r w:rsidRPr="00384424">
        <w:rPr>
          <w:rStyle w:val="Emphasis"/>
          <w:vanish/>
          <w:sz w:val="26"/>
          <w:szCs w:val="26"/>
        </w:rPr>
        <w:t>today</w:t>
      </w:r>
      <w:r w:rsidRPr="000A7537">
        <w:rPr>
          <w:rStyle w:val="StyleUnderline"/>
          <w:sz w:val="26"/>
          <w:szCs w:val="26"/>
        </w:rPr>
        <w:t xml:space="preserve"> </w:t>
      </w:r>
      <w:r w:rsidRPr="00384424">
        <w:rPr>
          <w:rStyle w:val="StyleUnderline"/>
          <w:vanish/>
          <w:sz w:val="26"/>
          <w:szCs w:val="26"/>
        </w:rPr>
        <w:t>do</w:t>
      </w:r>
      <w:r w:rsidRPr="00384424">
        <w:rPr>
          <w:vanish/>
          <w:sz w:val="16"/>
          <w:szCs w:val="26"/>
        </w:rPr>
        <w:t>.</w:t>
      </w:r>
      <w:r w:rsidRPr="000A7537">
        <w:rPr>
          <w:sz w:val="16"/>
          <w:szCs w:val="26"/>
        </w:rPr>
        <w:t xml:space="preserve"> </w:t>
      </w:r>
      <w:r w:rsidRPr="00384424">
        <w:rPr>
          <w:vanish/>
          <w:sz w:val="16"/>
          <w:szCs w:val="26"/>
        </w:rPr>
        <w:t>That’s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basic</w:t>
      </w:r>
      <w:r w:rsidRPr="000A7537">
        <w:rPr>
          <w:sz w:val="16"/>
          <w:szCs w:val="26"/>
        </w:rPr>
        <w:t xml:space="preserve"> </w:t>
      </w:r>
      <w:r w:rsidRPr="00384424">
        <w:rPr>
          <w:vanish/>
          <w:sz w:val="16"/>
          <w:szCs w:val="26"/>
        </w:rPr>
        <w:t>argument</w:t>
      </w:r>
      <w:r w:rsidRPr="000A7537">
        <w:rPr>
          <w:sz w:val="16"/>
          <w:szCs w:val="26"/>
        </w:rPr>
        <w:t xml:space="preserve"> </w:t>
      </w:r>
      <w:r w:rsidRPr="00384424">
        <w:rPr>
          <w:vanish/>
          <w:sz w:val="16"/>
          <w:szCs w:val="26"/>
        </w:rPr>
        <w:t>behind</w:t>
      </w:r>
      <w:r w:rsidRPr="000A7537">
        <w:rPr>
          <w:sz w:val="16"/>
          <w:szCs w:val="26"/>
        </w:rPr>
        <w:t xml:space="preserve"> </w:t>
      </w:r>
      <w:r w:rsidRPr="00384424">
        <w:rPr>
          <w:vanish/>
          <w:sz w:val="16"/>
          <w:szCs w:val="26"/>
        </w:rPr>
        <w:t>Nick</w:t>
      </w:r>
      <w:r w:rsidRPr="000A7537">
        <w:rPr>
          <w:sz w:val="16"/>
          <w:szCs w:val="26"/>
        </w:rPr>
        <w:t xml:space="preserve"> </w:t>
      </w:r>
      <w:r w:rsidRPr="00384424">
        <w:rPr>
          <w:vanish/>
          <w:sz w:val="16"/>
          <w:szCs w:val="26"/>
        </w:rPr>
        <w:t>Beckstead’s</w:t>
      </w:r>
      <w:r w:rsidRPr="000A7537">
        <w:rPr>
          <w:sz w:val="16"/>
          <w:szCs w:val="26"/>
        </w:rPr>
        <w:t xml:space="preserve"> </w:t>
      </w:r>
      <w:r w:rsidRPr="00384424">
        <w:rPr>
          <w:vanish/>
          <w:sz w:val="16"/>
          <w:szCs w:val="26"/>
        </w:rPr>
        <w:t>2013</w:t>
      </w:r>
      <w:r w:rsidRPr="000A7537">
        <w:rPr>
          <w:sz w:val="16"/>
          <w:szCs w:val="26"/>
        </w:rPr>
        <w:t xml:space="preserve"> </w:t>
      </w:r>
      <w:r w:rsidRPr="00384424">
        <w:rPr>
          <w:vanish/>
          <w:sz w:val="16"/>
          <w:szCs w:val="26"/>
        </w:rPr>
        <w:t>Rutgers</w:t>
      </w:r>
      <w:r w:rsidRPr="000A7537">
        <w:rPr>
          <w:sz w:val="16"/>
          <w:szCs w:val="26"/>
        </w:rPr>
        <w:t xml:space="preserve"> </w:t>
      </w:r>
      <w:r w:rsidRPr="00384424">
        <w:rPr>
          <w:vanish/>
          <w:sz w:val="16"/>
          <w:szCs w:val="26"/>
        </w:rPr>
        <w:t>philosophy</w:t>
      </w:r>
      <w:r w:rsidRPr="000A7537">
        <w:rPr>
          <w:sz w:val="16"/>
          <w:szCs w:val="26"/>
        </w:rPr>
        <w:t xml:space="preserve"> </w:t>
      </w:r>
      <w:r w:rsidRPr="00384424">
        <w:rPr>
          <w:vanish/>
          <w:sz w:val="16"/>
          <w:szCs w:val="26"/>
        </w:rPr>
        <w:t>dissertation,</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overwhelming</w:t>
      </w:r>
      <w:r w:rsidRPr="000A7537">
        <w:rPr>
          <w:sz w:val="16"/>
          <w:szCs w:val="26"/>
        </w:rPr>
        <w:t xml:space="preserve"> </w:t>
      </w:r>
      <w:r w:rsidRPr="00384424">
        <w:rPr>
          <w:vanish/>
          <w:sz w:val="16"/>
          <w:szCs w:val="26"/>
        </w:rPr>
        <w:t>importance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shaping</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glorious</w:t>
      </w:r>
      <w:r w:rsidRPr="000A7537">
        <w:rPr>
          <w:sz w:val="16"/>
          <w:szCs w:val="26"/>
        </w:rPr>
        <w:t xml:space="preserve"> </w:t>
      </w:r>
      <w:r w:rsidRPr="00384424">
        <w:rPr>
          <w:vanish/>
          <w:sz w:val="16"/>
          <w:szCs w:val="26"/>
        </w:rPr>
        <w:t>mindfuck</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thesis,</w:t>
      </w:r>
      <w:r w:rsidRPr="000A7537">
        <w:rPr>
          <w:sz w:val="16"/>
          <w:szCs w:val="26"/>
        </w:rPr>
        <w:t xml:space="preserve"> </w:t>
      </w:r>
      <w:r w:rsidRPr="00384424">
        <w:rPr>
          <w:vanish/>
          <w:sz w:val="16"/>
          <w:szCs w:val="26"/>
        </w:rPr>
        <w:t>not</w:t>
      </w:r>
      <w:r w:rsidRPr="000A7537">
        <w:rPr>
          <w:sz w:val="16"/>
          <w:szCs w:val="26"/>
        </w:rPr>
        <w:t xml:space="preserve"> </w:t>
      </w:r>
      <w:r w:rsidRPr="00384424">
        <w:rPr>
          <w:vanish/>
          <w:sz w:val="16"/>
          <w:szCs w:val="26"/>
        </w:rPr>
        <w:t>least</w:t>
      </w:r>
      <w:r w:rsidRPr="000A7537">
        <w:rPr>
          <w:sz w:val="16"/>
          <w:szCs w:val="26"/>
        </w:rPr>
        <w:t xml:space="preserve"> </w:t>
      </w:r>
      <w:r w:rsidRPr="00384424">
        <w:rPr>
          <w:vanish/>
          <w:sz w:val="16"/>
          <w:szCs w:val="26"/>
        </w:rPr>
        <w:t>because</w:t>
      </w:r>
      <w:r w:rsidRPr="000A7537">
        <w:rPr>
          <w:sz w:val="16"/>
          <w:szCs w:val="26"/>
        </w:rPr>
        <w:t xml:space="preserve"> </w:t>
      </w:r>
      <w:r w:rsidRPr="00384424">
        <w:rPr>
          <w:vanish/>
          <w:sz w:val="16"/>
          <w:szCs w:val="26"/>
        </w:rPr>
        <w:t>Beckstead</w:t>
      </w:r>
      <w:r w:rsidRPr="000A7537">
        <w:rPr>
          <w:sz w:val="16"/>
          <w:szCs w:val="26"/>
        </w:rPr>
        <w:t xml:space="preserve"> </w:t>
      </w:r>
      <w:r w:rsidRPr="00384424">
        <w:rPr>
          <w:vanish/>
          <w:sz w:val="16"/>
          <w:szCs w:val="26"/>
        </w:rPr>
        <w:t>shows</w:t>
      </w:r>
      <w:r w:rsidRPr="000A7537">
        <w:rPr>
          <w:sz w:val="16"/>
          <w:szCs w:val="26"/>
        </w:rPr>
        <w:t xml:space="preserve"> </w:t>
      </w:r>
      <w:r w:rsidRPr="00384424">
        <w:rPr>
          <w:vanish/>
          <w:sz w:val="16"/>
          <w:szCs w:val="26"/>
        </w:rPr>
        <w:t>very</w:t>
      </w:r>
      <w:r w:rsidRPr="000A7537">
        <w:rPr>
          <w:sz w:val="16"/>
          <w:szCs w:val="26"/>
        </w:rPr>
        <w:t xml:space="preserve"> </w:t>
      </w:r>
      <w:r w:rsidRPr="00384424">
        <w:rPr>
          <w:vanish/>
          <w:sz w:val="16"/>
          <w:szCs w:val="26"/>
        </w:rPr>
        <w:t>convincingly</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conclusion</w:t>
      </w:r>
      <w:r w:rsidRPr="000A7537">
        <w:rPr>
          <w:sz w:val="16"/>
          <w:szCs w:val="26"/>
        </w:rPr>
        <w:t xml:space="preserve"> </w:t>
      </w:r>
      <w:r w:rsidRPr="00384424">
        <w:rPr>
          <w:vanish/>
          <w:sz w:val="16"/>
          <w:szCs w:val="26"/>
        </w:rPr>
        <w:t>any</w:t>
      </w:r>
      <w:r w:rsidRPr="000A7537">
        <w:rPr>
          <w:sz w:val="16"/>
          <w:szCs w:val="26"/>
        </w:rPr>
        <w:t xml:space="preserve"> </w:t>
      </w:r>
      <w:r w:rsidRPr="00384424">
        <w:rPr>
          <w:vanish/>
          <w:sz w:val="16"/>
          <w:szCs w:val="26"/>
        </w:rPr>
        <w:t>plausible</w:t>
      </w:r>
      <w:r w:rsidRPr="000A7537">
        <w:rPr>
          <w:sz w:val="16"/>
          <w:szCs w:val="26"/>
        </w:rPr>
        <w:t xml:space="preserve"> </w:t>
      </w:r>
      <w:r w:rsidRPr="00384424">
        <w:rPr>
          <w:vanish/>
          <w:sz w:val="16"/>
          <w:szCs w:val="26"/>
        </w:rPr>
        <w:t>moral</w:t>
      </w:r>
      <w:r w:rsidRPr="000A7537">
        <w:rPr>
          <w:sz w:val="16"/>
          <w:szCs w:val="26"/>
        </w:rPr>
        <w:t xml:space="preserve"> </w:t>
      </w:r>
      <w:r w:rsidRPr="00384424">
        <w:rPr>
          <w:vanish/>
          <w:sz w:val="16"/>
          <w:szCs w:val="26"/>
        </w:rPr>
        <w:t>view</w:t>
      </w:r>
      <w:r w:rsidRPr="000A7537">
        <w:rPr>
          <w:sz w:val="16"/>
          <w:szCs w:val="26"/>
        </w:rPr>
        <w:t xml:space="preserve"> </w:t>
      </w:r>
      <w:r w:rsidRPr="00384424">
        <w:rPr>
          <w:vanish/>
          <w:sz w:val="16"/>
          <w:szCs w:val="26"/>
        </w:rPr>
        <w:t>would</w:t>
      </w:r>
      <w:r w:rsidRPr="000A7537">
        <w:rPr>
          <w:sz w:val="16"/>
          <w:szCs w:val="26"/>
        </w:rPr>
        <w:t xml:space="preserve"> </w:t>
      </w:r>
      <w:r w:rsidRPr="00384424">
        <w:rPr>
          <w:vanish/>
          <w:sz w:val="16"/>
          <w:szCs w:val="26"/>
        </w:rPr>
        <w:t>reach.</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not</w:t>
      </w:r>
      <w:r w:rsidRPr="000A7537">
        <w:rPr>
          <w:sz w:val="16"/>
          <w:szCs w:val="26"/>
        </w:rPr>
        <w:t xml:space="preserve"> </w:t>
      </w:r>
      <w:r w:rsidRPr="00384424">
        <w:rPr>
          <w:vanish/>
          <w:sz w:val="16"/>
          <w:szCs w:val="26"/>
        </w:rPr>
        <w:t>just</w:t>
      </w:r>
      <w:r w:rsidRPr="000A7537">
        <w:rPr>
          <w:sz w:val="16"/>
          <w:szCs w:val="26"/>
        </w:rPr>
        <w:t xml:space="preserve"> </w:t>
      </w:r>
      <w:r w:rsidRPr="00384424">
        <w:rPr>
          <w:vanish/>
          <w:sz w:val="16"/>
          <w:szCs w:val="26"/>
        </w:rPr>
        <w:t>something</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weird</w:t>
      </w:r>
      <w:r w:rsidRPr="000A7537">
        <w:rPr>
          <w:sz w:val="16"/>
          <w:szCs w:val="26"/>
        </w:rPr>
        <w:t xml:space="preserve"> </w:t>
      </w:r>
      <w:r w:rsidRPr="00384424">
        <w:rPr>
          <w:vanish/>
          <w:sz w:val="16"/>
          <w:szCs w:val="26"/>
        </w:rPr>
        <w:t>utilitarians</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deal</w:t>
      </w:r>
      <w:r w:rsidRPr="000A7537">
        <w:rPr>
          <w:sz w:val="16"/>
          <w:szCs w:val="26"/>
        </w:rPr>
        <w:t xml:space="preserve"> </w:t>
      </w:r>
      <w:r w:rsidRPr="00384424">
        <w:rPr>
          <w:vanish/>
          <w:sz w:val="16"/>
          <w:szCs w:val="26"/>
        </w:rPr>
        <w:t>with.</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Beckstead,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his</w:t>
      </w:r>
      <w:r w:rsidRPr="000A7537">
        <w:rPr>
          <w:sz w:val="16"/>
          <w:szCs w:val="26"/>
        </w:rPr>
        <w:t xml:space="preserve"> </w:t>
      </w:r>
      <w:r w:rsidRPr="00384424">
        <w:rPr>
          <w:vanish/>
          <w:sz w:val="16"/>
          <w:szCs w:val="26"/>
        </w:rPr>
        <w:t>considerable</w:t>
      </w:r>
      <w:r w:rsidRPr="000A7537">
        <w:rPr>
          <w:sz w:val="16"/>
          <w:szCs w:val="26"/>
        </w:rPr>
        <w:t xml:space="preserve"> </w:t>
      </w:r>
      <w:r w:rsidRPr="00384424">
        <w:rPr>
          <w:vanish/>
          <w:sz w:val="16"/>
          <w:szCs w:val="26"/>
        </w:rPr>
        <w:t>credit,</w:t>
      </w:r>
      <w:r w:rsidRPr="000A7537">
        <w:rPr>
          <w:sz w:val="16"/>
          <w:szCs w:val="26"/>
        </w:rPr>
        <w:t xml:space="preserve"> </w:t>
      </w:r>
      <w:r w:rsidRPr="00384424">
        <w:rPr>
          <w:vanish/>
          <w:sz w:val="16"/>
          <w:szCs w:val="26"/>
        </w:rPr>
        <w:t>walks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walk</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He</w:t>
      </w:r>
      <w:r w:rsidRPr="000A7537">
        <w:rPr>
          <w:sz w:val="16"/>
          <w:szCs w:val="26"/>
        </w:rPr>
        <w:t xml:space="preserve"> </w:t>
      </w:r>
      <w:r w:rsidRPr="00384424">
        <w:rPr>
          <w:vanish/>
          <w:sz w:val="16"/>
          <w:szCs w:val="26"/>
        </w:rPr>
        <w:t>works</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Open</w:t>
      </w:r>
      <w:r w:rsidRPr="000A7537">
        <w:rPr>
          <w:sz w:val="16"/>
          <w:szCs w:val="26"/>
        </w:rPr>
        <w:t xml:space="preserve"> </w:t>
      </w:r>
      <w:r w:rsidRPr="00384424">
        <w:rPr>
          <w:vanish/>
          <w:sz w:val="16"/>
          <w:szCs w:val="26"/>
        </w:rPr>
        <w:t>Philanthropy</w:t>
      </w:r>
      <w:r w:rsidRPr="000A7537">
        <w:rPr>
          <w:sz w:val="16"/>
          <w:szCs w:val="26"/>
        </w:rPr>
        <w:t xml:space="preserve"> </w:t>
      </w:r>
      <w:r w:rsidRPr="00384424">
        <w:rPr>
          <w:vanish/>
          <w:sz w:val="16"/>
          <w:szCs w:val="26"/>
        </w:rPr>
        <w:t>Project</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grants</w:t>
      </w:r>
      <w:r w:rsidRPr="000A7537">
        <w:rPr>
          <w:sz w:val="16"/>
          <w:szCs w:val="26"/>
        </w:rPr>
        <w:t xml:space="preserve"> </w:t>
      </w:r>
      <w:r w:rsidRPr="00384424">
        <w:rPr>
          <w:vanish/>
          <w:sz w:val="16"/>
          <w:szCs w:val="26"/>
        </w:rPr>
        <w:t>relating</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runs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charitable</w:t>
      </w:r>
      <w:r w:rsidRPr="000A7537">
        <w:rPr>
          <w:sz w:val="16"/>
          <w:szCs w:val="26"/>
        </w:rPr>
        <w:t xml:space="preserve"> </w:t>
      </w:r>
      <w:r w:rsidRPr="00384424">
        <w:rPr>
          <w:vanish/>
          <w:sz w:val="16"/>
          <w:szCs w:val="26"/>
        </w:rPr>
        <w:t>fund</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donors</w:t>
      </w:r>
      <w:r w:rsidRPr="000A7537">
        <w:rPr>
          <w:sz w:val="16"/>
          <w:szCs w:val="26"/>
        </w:rPr>
        <w:t xml:space="preserve"> </w:t>
      </w:r>
      <w:r w:rsidRPr="00384424">
        <w:rPr>
          <w:vanish/>
          <w:sz w:val="16"/>
          <w:szCs w:val="26"/>
        </w:rPr>
        <w:t>who</w:t>
      </w:r>
      <w:r w:rsidRPr="000A7537">
        <w:rPr>
          <w:sz w:val="16"/>
          <w:szCs w:val="26"/>
        </w:rPr>
        <w:t xml:space="preserve"> </w:t>
      </w:r>
      <w:r w:rsidRPr="00384424">
        <w:rPr>
          <w:vanish/>
          <w:sz w:val="16"/>
          <w:szCs w:val="26"/>
        </w:rPr>
        <w:t>want</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prioritize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arguments</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him</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others</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turned</w:t>
      </w:r>
      <w:r w:rsidRPr="000A7537">
        <w:rPr>
          <w:sz w:val="16"/>
          <w:szCs w:val="26"/>
        </w:rPr>
        <w:t xml:space="preserve"> </w:t>
      </w:r>
      <w:r w:rsidRPr="00384424">
        <w:rPr>
          <w:vanish/>
          <w:sz w:val="16"/>
          <w:szCs w:val="26"/>
        </w:rPr>
        <w:t>“long-termism”</w:t>
      </w:r>
      <w:r w:rsidRPr="000A7537">
        <w:rPr>
          <w:sz w:val="16"/>
          <w:szCs w:val="26"/>
        </w:rPr>
        <w:t xml:space="preserve"> </w:t>
      </w:r>
      <w:r w:rsidRPr="00384424">
        <w:rPr>
          <w:vanish/>
          <w:sz w:val="16"/>
          <w:szCs w:val="26"/>
        </w:rPr>
        <w:t>into</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very</w:t>
      </w:r>
      <w:r w:rsidRPr="000A7537">
        <w:rPr>
          <w:sz w:val="16"/>
          <w:szCs w:val="26"/>
        </w:rPr>
        <w:t xml:space="preserve"> </w:t>
      </w:r>
      <w:r w:rsidRPr="00384424">
        <w:rPr>
          <w:vanish/>
          <w:sz w:val="16"/>
          <w:szCs w:val="26"/>
        </w:rPr>
        <w:t>vibrant,</w:t>
      </w:r>
      <w:r w:rsidRPr="000A7537">
        <w:rPr>
          <w:sz w:val="16"/>
          <w:szCs w:val="26"/>
        </w:rPr>
        <w:t xml:space="preserve"> </w:t>
      </w:r>
      <w:r w:rsidRPr="00384424">
        <w:rPr>
          <w:vanish/>
          <w:sz w:val="16"/>
          <w:szCs w:val="26"/>
        </w:rPr>
        <w:t>important</w:t>
      </w:r>
      <w:r w:rsidRPr="000A7537">
        <w:rPr>
          <w:sz w:val="16"/>
          <w:szCs w:val="26"/>
        </w:rPr>
        <w:t xml:space="preserve"> </w:t>
      </w:r>
      <w:r w:rsidRPr="00384424">
        <w:rPr>
          <w:vanish/>
          <w:sz w:val="16"/>
          <w:szCs w:val="26"/>
        </w:rPr>
        <w:t>strand</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effective</w:t>
      </w:r>
      <w:r w:rsidRPr="000A7537">
        <w:rPr>
          <w:sz w:val="16"/>
          <w:szCs w:val="26"/>
        </w:rPr>
        <w:t xml:space="preserve"> </w:t>
      </w:r>
      <w:r w:rsidRPr="00384424">
        <w:rPr>
          <w:vanish/>
          <w:sz w:val="16"/>
          <w:szCs w:val="26"/>
        </w:rPr>
        <w:t>altruism</w:t>
      </w:r>
      <w:r w:rsidRPr="000A7537">
        <w:rPr>
          <w:sz w:val="16"/>
          <w:szCs w:val="26"/>
        </w:rPr>
        <w:t xml:space="preserve"> </w:t>
      </w:r>
      <w:r w:rsidRPr="00384424">
        <w:rPr>
          <w:vanish/>
          <w:sz w:val="16"/>
          <w:szCs w:val="26"/>
        </w:rPr>
        <w:t>community.</w:t>
      </w:r>
      <w:r w:rsidRPr="000A7537">
        <w:rPr>
          <w:sz w:val="16"/>
          <w:szCs w:val="26"/>
        </w:rPr>
        <w:t xml:space="preserve"> </w:t>
      </w:r>
      <w:r w:rsidRPr="00384424">
        <w:rPr>
          <w:vanish/>
          <w:sz w:val="16"/>
          <w:szCs w:val="26"/>
        </w:rPr>
        <w:t>But</w:t>
      </w:r>
      <w:r w:rsidRPr="000A7537">
        <w:rPr>
          <w:sz w:val="16"/>
          <w:szCs w:val="26"/>
        </w:rPr>
        <w:t xml:space="preserve"> </w:t>
      </w:r>
      <w:r w:rsidRPr="00384424">
        <w:rPr>
          <w:vanish/>
          <w:sz w:val="16"/>
          <w:szCs w:val="26"/>
        </w:rPr>
        <w:t>what</w:t>
      </w:r>
      <w:r w:rsidRPr="000A7537">
        <w:rPr>
          <w:sz w:val="16"/>
          <w:szCs w:val="26"/>
        </w:rPr>
        <w:t xml:space="preserve"> </w:t>
      </w:r>
      <w:r w:rsidRPr="00384424">
        <w:rPr>
          <w:vanish/>
          <w:sz w:val="16"/>
          <w:szCs w:val="26"/>
        </w:rPr>
        <w:t>does</w:t>
      </w:r>
      <w:r w:rsidRPr="000A7537">
        <w:rPr>
          <w:sz w:val="16"/>
          <w:szCs w:val="26"/>
        </w:rPr>
        <w:t xml:space="preserve"> </w:t>
      </w:r>
      <w:r w:rsidRPr="00384424">
        <w:rPr>
          <w:vanish/>
          <w:sz w:val="16"/>
          <w:szCs w:val="26"/>
        </w:rPr>
        <w:t>prioritizing</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even</w:t>
      </w:r>
      <w:r w:rsidRPr="000A7537">
        <w:rPr>
          <w:sz w:val="16"/>
          <w:szCs w:val="26"/>
        </w:rPr>
        <w:t xml:space="preserve"> </w:t>
      </w:r>
      <w:r w:rsidRPr="00384424">
        <w:rPr>
          <w:vanish/>
          <w:sz w:val="16"/>
          <w:szCs w:val="26"/>
        </w:rPr>
        <w:t>mean?</w:t>
      </w:r>
      <w:r w:rsidRPr="000A7537">
        <w:rPr>
          <w:sz w:val="1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most</w:t>
      </w:r>
      <w:r w:rsidRPr="000A7537">
        <w:rPr>
          <w:rStyle w:val="StyleUnderline"/>
          <w:sz w:val="26"/>
          <w:szCs w:val="26"/>
        </w:rPr>
        <w:t xml:space="preserve"> </w:t>
      </w:r>
      <w:r w:rsidRPr="00384424">
        <w:rPr>
          <w:rStyle w:val="Emphasis"/>
          <w:vanish/>
          <w:sz w:val="26"/>
          <w:szCs w:val="26"/>
        </w:rPr>
        <w:t>literal</w:t>
      </w:r>
      <w:r w:rsidRPr="000A7537">
        <w:rPr>
          <w:sz w:val="16"/>
          <w:szCs w:val="26"/>
        </w:rPr>
        <w:t xml:space="preserve"> </w:t>
      </w:r>
      <w:r w:rsidRPr="00384424">
        <w:rPr>
          <w:rStyle w:val="StyleUnderline"/>
          <w:vanish/>
          <w:sz w:val="26"/>
          <w:szCs w:val="26"/>
        </w:rPr>
        <w:t>thing</w:t>
      </w:r>
      <w:r w:rsidRPr="000A7537">
        <w:rPr>
          <w:rStyle w:val="StyleUnderline"/>
          <w:sz w:val="26"/>
          <w:szCs w:val="26"/>
        </w:rPr>
        <w:t xml:space="preserve"> </w:t>
      </w:r>
      <w:r w:rsidRPr="00384424">
        <w:rPr>
          <w:rStyle w:val="StyleUnderline"/>
          <w:vanish/>
          <w:sz w:val="26"/>
          <w:szCs w:val="26"/>
        </w:rPr>
        <w:t>it</w:t>
      </w:r>
      <w:r w:rsidRPr="000A7537">
        <w:rPr>
          <w:rStyle w:val="StyleUnderline"/>
          <w:sz w:val="26"/>
          <w:szCs w:val="26"/>
        </w:rPr>
        <w:t xml:space="preserve"> </w:t>
      </w:r>
      <w:r w:rsidRPr="00384424">
        <w:rPr>
          <w:rStyle w:val="StyleUnderline"/>
          <w:vanish/>
          <w:sz w:val="26"/>
          <w:szCs w:val="26"/>
        </w:rPr>
        <w:t>could</w:t>
      </w:r>
      <w:r w:rsidRPr="000A7537">
        <w:rPr>
          <w:rStyle w:val="StyleUnderline"/>
          <w:sz w:val="26"/>
          <w:szCs w:val="26"/>
        </w:rPr>
        <w:t xml:space="preserve"> </w:t>
      </w:r>
      <w:r w:rsidRPr="00384424">
        <w:rPr>
          <w:rStyle w:val="StyleUnderline"/>
          <w:vanish/>
          <w:sz w:val="26"/>
          <w:szCs w:val="26"/>
        </w:rPr>
        <w:t>mean</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preventing</w:t>
      </w:r>
      <w:r w:rsidRPr="000A7537">
        <w:rPr>
          <w:rStyle w:val="StyleUnderline"/>
          <w:sz w:val="26"/>
          <w:szCs w:val="26"/>
        </w:rPr>
        <w:t xml:space="preserve"> </w:t>
      </w:r>
      <w:r w:rsidRPr="00384424">
        <w:rPr>
          <w:rStyle w:val="StyleUnderline"/>
          <w:vanish/>
          <w:sz w:val="26"/>
          <w:szCs w:val="26"/>
        </w:rPr>
        <w:t>human</w:t>
      </w:r>
      <w:r w:rsidRPr="000A7537">
        <w:rPr>
          <w:rStyle w:val="StyleUnderline"/>
          <w:sz w:val="26"/>
          <w:szCs w:val="26"/>
        </w:rPr>
        <w:t xml:space="preserve"> </w:t>
      </w:r>
      <w:r w:rsidRPr="00384424">
        <w:rPr>
          <w:rStyle w:val="Emphasis"/>
          <w:vanish/>
          <w:sz w:val="26"/>
          <w:szCs w:val="26"/>
        </w:rPr>
        <w:t>extinction</w:t>
      </w:r>
      <w:r w:rsidRPr="00384424">
        <w:rPr>
          <w:vanish/>
          <w:sz w:val="16"/>
          <w:szCs w:val="26"/>
        </w:rPr>
        <w:t>,</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ensure</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species</w:t>
      </w:r>
      <w:r w:rsidRPr="000A7537">
        <w:rPr>
          <w:sz w:val="16"/>
          <w:szCs w:val="26"/>
        </w:rPr>
        <w:t xml:space="preserve"> </w:t>
      </w:r>
      <w:r w:rsidRPr="00384424">
        <w:rPr>
          <w:vanish/>
          <w:sz w:val="16"/>
          <w:szCs w:val="26"/>
        </w:rPr>
        <w:t>persists</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long</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possible.</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long-term-focused</w:t>
      </w:r>
      <w:r w:rsidRPr="000A7537">
        <w:rPr>
          <w:sz w:val="16"/>
          <w:szCs w:val="26"/>
        </w:rPr>
        <w:t xml:space="preserve"> </w:t>
      </w:r>
      <w:r w:rsidRPr="00384424">
        <w:rPr>
          <w:vanish/>
          <w:sz w:val="16"/>
          <w:szCs w:val="26"/>
        </w:rPr>
        <w:t>effective</w:t>
      </w:r>
      <w:r w:rsidRPr="000A7537">
        <w:rPr>
          <w:sz w:val="16"/>
          <w:szCs w:val="26"/>
        </w:rPr>
        <w:t xml:space="preserve"> </w:t>
      </w:r>
      <w:r w:rsidRPr="00384424">
        <w:rPr>
          <w:vanish/>
          <w:sz w:val="16"/>
          <w:szCs w:val="26"/>
        </w:rPr>
        <w:t>altruists</w:t>
      </w:r>
      <w:r w:rsidRPr="000A7537">
        <w:rPr>
          <w:sz w:val="16"/>
          <w:szCs w:val="26"/>
        </w:rPr>
        <w:t xml:space="preserve"> </w:t>
      </w:r>
      <w:r w:rsidRPr="00384424">
        <w:rPr>
          <w:vanish/>
          <w:sz w:val="16"/>
          <w:szCs w:val="26"/>
        </w:rPr>
        <w:t>I</w:t>
      </w:r>
      <w:r w:rsidRPr="000A7537">
        <w:rPr>
          <w:sz w:val="16"/>
          <w:szCs w:val="26"/>
        </w:rPr>
        <w:t xml:space="preserve"> </w:t>
      </w:r>
      <w:r w:rsidRPr="00384424">
        <w:rPr>
          <w:vanish/>
          <w:sz w:val="16"/>
          <w:szCs w:val="26"/>
        </w:rPr>
        <w:t>know,</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typically</w:t>
      </w:r>
      <w:r w:rsidRPr="000A7537">
        <w:rPr>
          <w:sz w:val="16"/>
          <w:szCs w:val="26"/>
        </w:rPr>
        <w:t xml:space="preserve"> </w:t>
      </w:r>
      <w:r w:rsidRPr="00384424">
        <w:rPr>
          <w:vanish/>
          <w:sz w:val="16"/>
          <w:szCs w:val="26"/>
        </w:rPr>
        <w:t>means</w:t>
      </w:r>
      <w:r w:rsidRPr="000A7537">
        <w:rPr>
          <w:sz w:val="16"/>
          <w:szCs w:val="26"/>
        </w:rPr>
        <w:t xml:space="preserve"> </w:t>
      </w:r>
      <w:r w:rsidRPr="00384424">
        <w:rPr>
          <w:vanish/>
          <w:sz w:val="16"/>
          <w:szCs w:val="26"/>
        </w:rPr>
        <w:t>identifying</w:t>
      </w:r>
      <w:r w:rsidRPr="000A7537">
        <w:rPr>
          <w:sz w:val="16"/>
          <w:szCs w:val="26"/>
        </w:rPr>
        <w:t xml:space="preserve"> </w:t>
      </w:r>
      <w:r w:rsidRPr="00384424">
        <w:rPr>
          <w:vanish/>
          <w:sz w:val="16"/>
          <w:szCs w:val="26"/>
        </w:rPr>
        <w:t>concrete</w:t>
      </w:r>
      <w:r w:rsidRPr="000A7537">
        <w:rPr>
          <w:sz w:val="16"/>
          <w:szCs w:val="26"/>
        </w:rPr>
        <w:t xml:space="preserve"> </w:t>
      </w:r>
      <w:r w:rsidRPr="00384424">
        <w:rPr>
          <w:vanish/>
          <w:sz w:val="16"/>
          <w:szCs w:val="26"/>
        </w:rPr>
        <w:t>threats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humanity’s</w:t>
      </w:r>
      <w:r w:rsidRPr="000A7537">
        <w:rPr>
          <w:sz w:val="16"/>
          <w:szCs w:val="26"/>
        </w:rPr>
        <w:t xml:space="preserve"> </w:t>
      </w:r>
      <w:r w:rsidRPr="00384424">
        <w:rPr>
          <w:vanish/>
          <w:sz w:val="16"/>
          <w:szCs w:val="26"/>
        </w:rPr>
        <w:t>continued</w:t>
      </w:r>
      <w:r w:rsidRPr="000A7537">
        <w:rPr>
          <w:sz w:val="16"/>
          <w:szCs w:val="26"/>
        </w:rPr>
        <w:t xml:space="preserve"> </w:t>
      </w:r>
      <w:r w:rsidRPr="00384424">
        <w:rPr>
          <w:vanish/>
          <w:sz w:val="16"/>
          <w:szCs w:val="26"/>
        </w:rPr>
        <w:t>existence</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like</w:t>
      </w:r>
      <w:r w:rsidRPr="000A7537">
        <w:rPr>
          <w:sz w:val="16"/>
          <w:szCs w:val="26"/>
        </w:rPr>
        <w:t xml:space="preserve"> </w:t>
      </w:r>
      <w:r w:rsidRPr="00384424">
        <w:rPr>
          <w:vanish/>
          <w:sz w:val="16"/>
          <w:szCs w:val="26"/>
        </w:rPr>
        <w:t>unfriendly</w:t>
      </w:r>
      <w:r w:rsidRPr="000A7537">
        <w:rPr>
          <w:sz w:val="16"/>
          <w:szCs w:val="26"/>
        </w:rPr>
        <w:t xml:space="preserve"> </w:t>
      </w:r>
      <w:r w:rsidRPr="00384424">
        <w:rPr>
          <w:vanish/>
          <w:sz w:val="16"/>
          <w:szCs w:val="26"/>
        </w:rPr>
        <w:t>artificial</w:t>
      </w:r>
      <w:r w:rsidRPr="000A7537">
        <w:rPr>
          <w:sz w:val="16"/>
          <w:szCs w:val="26"/>
        </w:rPr>
        <w:t xml:space="preserve"> </w:t>
      </w:r>
      <w:r w:rsidRPr="00384424">
        <w:rPr>
          <w:vanish/>
          <w:sz w:val="16"/>
          <w:szCs w:val="26"/>
        </w:rPr>
        <w:t>intelligence,</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pandemic,</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global</w:t>
      </w:r>
      <w:r w:rsidRPr="000A7537">
        <w:rPr>
          <w:sz w:val="16"/>
          <w:szCs w:val="26"/>
        </w:rPr>
        <w:t xml:space="preserve"> </w:t>
      </w:r>
      <w:r w:rsidRPr="00384424">
        <w:rPr>
          <w:vanish/>
          <w:sz w:val="16"/>
          <w:szCs w:val="26"/>
        </w:rPr>
        <w:t>warming/out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control</w:t>
      </w:r>
      <w:r w:rsidRPr="000A7537">
        <w:rPr>
          <w:sz w:val="16"/>
          <w:szCs w:val="26"/>
        </w:rPr>
        <w:t xml:space="preserve"> </w:t>
      </w:r>
      <w:r w:rsidRPr="00384424">
        <w:rPr>
          <w:vanish/>
          <w:sz w:val="16"/>
          <w:szCs w:val="26"/>
        </w:rPr>
        <w:t>geoengineering</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engaging</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activities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prevent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specific</w:t>
      </w:r>
      <w:r w:rsidRPr="000A7537">
        <w:rPr>
          <w:sz w:val="16"/>
          <w:szCs w:val="26"/>
        </w:rPr>
        <w:t xml:space="preserve"> </w:t>
      </w:r>
      <w:r w:rsidRPr="00384424">
        <w:rPr>
          <w:vanish/>
          <w:sz w:val="16"/>
          <w:szCs w:val="26"/>
        </w:rPr>
        <w:t>eventuality.</w:t>
      </w:r>
      <w:r w:rsidRPr="000A7537">
        <w:rPr>
          <w:sz w:val="16"/>
          <w:szCs w:val="26"/>
        </w:rPr>
        <w:t xml:space="preserve"> </w:t>
      </w:r>
      <w:r w:rsidRPr="00384424">
        <w:rPr>
          <w:rStyle w:val="StyleUnderline"/>
          <w:vanish/>
          <w:sz w:val="26"/>
          <w:szCs w:val="26"/>
        </w:rPr>
        <w:t>But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set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slides</w:t>
      </w:r>
      <w:r w:rsidRPr="000A7537">
        <w:rPr>
          <w:sz w:val="16"/>
          <w:szCs w:val="26"/>
        </w:rPr>
        <w:t xml:space="preserve"> </w:t>
      </w:r>
      <w:r w:rsidRPr="00384424">
        <w:rPr>
          <w:vanish/>
          <w:sz w:val="16"/>
          <w:szCs w:val="26"/>
        </w:rPr>
        <w:t>he</w:t>
      </w:r>
      <w:r w:rsidRPr="000A7537">
        <w:rPr>
          <w:sz w:val="16"/>
          <w:szCs w:val="26"/>
        </w:rPr>
        <w:t xml:space="preserve"> </w:t>
      </w:r>
      <w:r w:rsidRPr="00384424">
        <w:rPr>
          <w:vanish/>
          <w:sz w:val="16"/>
          <w:szCs w:val="26"/>
        </w:rPr>
        <w:t>made</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2013,</w:t>
      </w:r>
      <w:r w:rsidRPr="000A7537">
        <w:rPr>
          <w:sz w:val="16"/>
          <w:szCs w:val="26"/>
        </w:rPr>
        <w:t xml:space="preserve"> </w:t>
      </w:r>
      <w:r w:rsidRPr="00384424">
        <w:rPr>
          <w:vanish/>
          <w:sz w:val="16"/>
          <w:szCs w:val="26"/>
        </w:rPr>
        <w:t>Beckstead</w:t>
      </w:r>
      <w:r w:rsidRPr="000A7537">
        <w:rPr>
          <w:sz w:val="16"/>
          <w:szCs w:val="26"/>
        </w:rPr>
        <w:t xml:space="preserve"> </w:t>
      </w:r>
      <w:r w:rsidRPr="00384424">
        <w:rPr>
          <w:vanish/>
          <w:sz w:val="16"/>
          <w:szCs w:val="26"/>
        </w:rPr>
        <w:t>makes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compelling</w:t>
      </w:r>
      <w:r w:rsidRPr="000A7537">
        <w:rPr>
          <w:sz w:val="16"/>
          <w:szCs w:val="26"/>
        </w:rPr>
        <w:t xml:space="preserve"> </w:t>
      </w:r>
      <w:r w:rsidRPr="00384424">
        <w:rPr>
          <w:vanish/>
          <w:sz w:val="16"/>
          <w:szCs w:val="26"/>
        </w:rPr>
        <w:t>case</w:t>
      </w:r>
      <w:r w:rsidRPr="000A7537">
        <w:rPr>
          <w:sz w:val="16"/>
          <w:szCs w:val="26"/>
        </w:rPr>
        <w:t xml:space="preserve"> </w:t>
      </w:r>
      <w:r w:rsidRPr="00384424">
        <w:rPr>
          <w:vanish/>
          <w:sz w:val="16"/>
          <w:szCs w:val="26"/>
        </w:rPr>
        <w:t>that</w:t>
      </w:r>
      <w:r w:rsidRPr="000A7537">
        <w:rPr>
          <w:sz w:val="16"/>
          <w:szCs w:val="26"/>
        </w:rPr>
        <w:t xml:space="preserve"> </w:t>
      </w:r>
      <w:r w:rsidRPr="00384424">
        <w:rPr>
          <w:rStyle w:val="StyleUnderline"/>
          <w:vanish/>
          <w:sz w:val="26"/>
          <w:szCs w:val="26"/>
        </w:rPr>
        <w:t>while</w:t>
      </w:r>
      <w:r w:rsidRPr="000A7537">
        <w:rPr>
          <w:rStyle w:val="StyleUnderline"/>
          <w:sz w:val="26"/>
          <w:szCs w:val="26"/>
        </w:rPr>
        <w:t xml:space="preserve"> </w:t>
      </w:r>
      <w:r w:rsidRPr="00384424">
        <w:rPr>
          <w:rStyle w:val="StyleUnderline"/>
          <w:vanish/>
          <w:sz w:val="26"/>
          <w:szCs w:val="26"/>
        </w:rPr>
        <w:t>that’s</w:t>
      </w:r>
      <w:r w:rsidRPr="000A7537">
        <w:rPr>
          <w:rStyle w:val="StyleUnderline"/>
          <w:sz w:val="26"/>
          <w:szCs w:val="26"/>
        </w:rPr>
        <w:t xml:space="preserve"> </w:t>
      </w:r>
      <w:r w:rsidRPr="00384424">
        <w:rPr>
          <w:rStyle w:val="StyleUnderline"/>
          <w:vanish/>
          <w:sz w:val="26"/>
          <w:szCs w:val="26"/>
        </w:rPr>
        <w:t>certainly</w:t>
      </w:r>
      <w:r w:rsidRPr="000A7537">
        <w:rPr>
          <w:rStyle w:val="StyleUnderline"/>
          <w:sz w:val="26"/>
          <w:szCs w:val="26"/>
        </w:rPr>
        <w:t xml:space="preserve"> </w:t>
      </w:r>
      <w:r w:rsidRPr="00384424">
        <w:rPr>
          <w:rStyle w:val="Emphasis"/>
          <w:vanish/>
          <w:sz w:val="26"/>
          <w:szCs w:val="26"/>
        </w:rPr>
        <w:t>part</w:t>
      </w:r>
      <w:r w:rsidRPr="000A7537">
        <w:rPr>
          <w:sz w:val="1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what</w:t>
      </w:r>
      <w:r w:rsidRPr="000A7537">
        <w:rPr>
          <w:rStyle w:val="StyleUnderline"/>
          <w:sz w:val="26"/>
          <w:szCs w:val="26"/>
        </w:rPr>
        <w:t xml:space="preserve"> </w:t>
      </w:r>
      <w:r w:rsidRPr="00384424">
        <w:rPr>
          <w:rStyle w:val="StyleUnderline"/>
          <w:vanish/>
          <w:sz w:val="26"/>
          <w:szCs w:val="26"/>
        </w:rPr>
        <w:t>caring</w:t>
      </w:r>
      <w:r w:rsidRPr="000A7537">
        <w:rPr>
          <w:rStyle w:val="StyleUnderline"/>
          <w:sz w:val="26"/>
          <w:szCs w:val="26"/>
        </w:rPr>
        <w:t xml:space="preserve"> </w:t>
      </w:r>
      <w:r w:rsidRPr="00384424">
        <w:rPr>
          <w:rStyle w:val="StyleUnderline"/>
          <w:vanish/>
          <w:sz w:val="26"/>
          <w:szCs w:val="26"/>
        </w:rPr>
        <w:t>about</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far</w:t>
      </w:r>
      <w:r w:rsidRPr="000A7537">
        <w:rPr>
          <w:rStyle w:val="StyleUnderline"/>
          <w:sz w:val="26"/>
          <w:szCs w:val="26"/>
        </w:rPr>
        <w:t xml:space="preserve"> </w:t>
      </w:r>
      <w:r w:rsidRPr="00384424">
        <w:rPr>
          <w:rStyle w:val="StyleUnderline"/>
          <w:vanish/>
          <w:sz w:val="26"/>
          <w:szCs w:val="26"/>
        </w:rPr>
        <w:t>future</w:t>
      </w:r>
      <w:r w:rsidRPr="000A7537">
        <w:rPr>
          <w:rStyle w:val="StyleUnderline"/>
          <w:sz w:val="26"/>
          <w:szCs w:val="26"/>
        </w:rPr>
        <w:t xml:space="preserve"> </w:t>
      </w:r>
      <w:r w:rsidRPr="00384424">
        <w:rPr>
          <w:rStyle w:val="StyleUnderline"/>
          <w:vanish/>
          <w:sz w:val="26"/>
          <w:szCs w:val="26"/>
        </w:rPr>
        <w:t>entails,</w:t>
      </w:r>
      <w:r w:rsidRPr="000A7537">
        <w:rPr>
          <w:rStyle w:val="StyleUnderline"/>
          <w:sz w:val="26"/>
          <w:szCs w:val="26"/>
        </w:rPr>
        <w:t xml:space="preserve"> </w:t>
      </w:r>
      <w:r w:rsidRPr="00384424">
        <w:rPr>
          <w:rStyle w:val="StyleUnderline"/>
          <w:vanish/>
          <w:sz w:val="26"/>
          <w:szCs w:val="26"/>
        </w:rPr>
        <w:t>approaches</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address</w:t>
      </w:r>
      <w:r w:rsidRPr="000A7537">
        <w:rPr>
          <w:rStyle w:val="StyleUnderline"/>
          <w:sz w:val="26"/>
          <w:szCs w:val="26"/>
        </w:rPr>
        <w:t xml:space="preserve"> </w:t>
      </w:r>
      <w:r w:rsidRPr="00384424">
        <w:rPr>
          <w:rStyle w:val="Emphasis"/>
          <w:vanish/>
          <w:sz w:val="26"/>
          <w:szCs w:val="26"/>
        </w:rPr>
        <w:t>specific</w:t>
      </w:r>
      <w:r w:rsidRPr="000A7537">
        <w:rPr>
          <w:rStyle w:val="Emphasis"/>
          <w:sz w:val="26"/>
          <w:szCs w:val="26"/>
        </w:rPr>
        <w:t xml:space="preserve"> </w:t>
      </w:r>
      <w:r w:rsidRPr="00384424">
        <w:rPr>
          <w:rStyle w:val="Emphasis"/>
          <w:vanish/>
          <w:sz w:val="26"/>
          <w:szCs w:val="26"/>
        </w:rPr>
        <w:t>threats</w:t>
      </w:r>
      <w:r w:rsidRPr="000A7537">
        <w:rPr>
          <w:sz w:val="1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humanity</w:t>
      </w:r>
      <w:r w:rsidRPr="000A7537">
        <w:rPr>
          <w:sz w:val="16"/>
          <w:szCs w:val="26"/>
        </w:rPr>
        <w:t xml:space="preserve"> </w:t>
      </w:r>
      <w:r w:rsidRPr="00384424">
        <w:rPr>
          <w:vanish/>
          <w:sz w:val="16"/>
          <w:szCs w:val="26"/>
        </w:rPr>
        <w:t>(which</w:t>
      </w:r>
      <w:r w:rsidRPr="000A7537">
        <w:rPr>
          <w:sz w:val="16"/>
          <w:szCs w:val="26"/>
        </w:rPr>
        <w:t xml:space="preserve"> </w:t>
      </w:r>
      <w:r w:rsidRPr="00384424">
        <w:rPr>
          <w:vanish/>
          <w:sz w:val="16"/>
          <w:szCs w:val="26"/>
        </w:rPr>
        <w:t>he</w:t>
      </w:r>
      <w:r w:rsidRPr="000A7537">
        <w:rPr>
          <w:sz w:val="16"/>
          <w:szCs w:val="26"/>
        </w:rPr>
        <w:t xml:space="preserve"> </w:t>
      </w:r>
      <w:r w:rsidRPr="00384424">
        <w:rPr>
          <w:vanish/>
          <w:sz w:val="16"/>
          <w:szCs w:val="26"/>
        </w:rPr>
        <w:t>calls</w:t>
      </w:r>
      <w:r w:rsidRPr="000A7537">
        <w:rPr>
          <w:sz w:val="16"/>
          <w:szCs w:val="26"/>
        </w:rPr>
        <w:t xml:space="preserve"> </w:t>
      </w:r>
      <w:r w:rsidRPr="00384424">
        <w:rPr>
          <w:vanish/>
          <w:sz w:val="16"/>
          <w:szCs w:val="26"/>
        </w:rPr>
        <w:t>“</w:t>
      </w:r>
      <w:r w:rsidRPr="00384424">
        <w:rPr>
          <w:rStyle w:val="Emphasis"/>
          <w:vanish/>
          <w:sz w:val="26"/>
          <w:szCs w:val="26"/>
        </w:rPr>
        <w:t>targeted</w:t>
      </w:r>
      <w:r w:rsidRPr="00384424">
        <w:rPr>
          <w:vanish/>
          <w:sz w:val="16"/>
          <w:szCs w:val="26"/>
        </w:rPr>
        <w:t>”</w:t>
      </w:r>
      <w:r w:rsidRPr="000A7537">
        <w:rPr>
          <w:sz w:val="16"/>
          <w:szCs w:val="26"/>
        </w:rPr>
        <w:t xml:space="preserve"> </w:t>
      </w:r>
      <w:r w:rsidRPr="00384424">
        <w:rPr>
          <w:rStyle w:val="StyleUnderline"/>
          <w:vanish/>
          <w:sz w:val="26"/>
          <w:szCs w:val="26"/>
        </w:rPr>
        <w:t>approaches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rStyle w:val="StyleUnderline"/>
          <w:vanish/>
          <w:sz w:val="26"/>
          <w:szCs w:val="26"/>
        </w:rPr>
        <w:t>have</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Emphasis"/>
          <w:vanish/>
          <w:sz w:val="26"/>
          <w:szCs w:val="26"/>
        </w:rPr>
        <w:t>complement</w:t>
      </w:r>
      <w:r w:rsidRPr="000A7537">
        <w:rPr>
          <w:sz w:val="16"/>
          <w:szCs w:val="26"/>
        </w:rPr>
        <w:t xml:space="preserve"> </w:t>
      </w:r>
      <w:r w:rsidRPr="00384424">
        <w:rPr>
          <w:vanish/>
          <w:sz w:val="16"/>
          <w:szCs w:val="26"/>
        </w:rPr>
        <w:t>“</w:t>
      </w:r>
      <w:r w:rsidRPr="00384424">
        <w:rPr>
          <w:rStyle w:val="Emphasis"/>
          <w:vanish/>
          <w:sz w:val="26"/>
          <w:szCs w:val="26"/>
        </w:rPr>
        <w:t>broad</w:t>
      </w:r>
      <w:r w:rsidRPr="00384424">
        <w:rPr>
          <w:vanish/>
          <w:sz w:val="16"/>
          <w:szCs w:val="26"/>
        </w:rPr>
        <w:t>”</w:t>
      </w:r>
      <w:r w:rsidRPr="000A7537">
        <w:rPr>
          <w:sz w:val="16"/>
          <w:szCs w:val="26"/>
        </w:rPr>
        <w:t xml:space="preserve"> </w:t>
      </w:r>
      <w:r w:rsidRPr="00384424">
        <w:rPr>
          <w:rStyle w:val="StyleUnderline"/>
          <w:vanish/>
          <w:sz w:val="26"/>
          <w:szCs w:val="26"/>
        </w:rPr>
        <w:t>approaches,</w:t>
      </w:r>
      <w:r w:rsidRPr="000A7537">
        <w:rPr>
          <w:rStyle w:val="StyleUnderline"/>
          <w:sz w:val="26"/>
          <w:szCs w:val="26"/>
        </w:rPr>
        <w:t xml:space="preserve"> </w:t>
      </w:r>
      <w:r w:rsidRPr="00384424">
        <w:rPr>
          <w:rStyle w:val="StyleUnderline"/>
          <w:vanish/>
          <w:sz w:val="26"/>
          <w:szCs w:val="26"/>
        </w:rPr>
        <w:t>where</w:t>
      </w:r>
      <w:r w:rsidRPr="000A7537">
        <w:rPr>
          <w:rStyle w:val="StyleUnderline"/>
          <w:sz w:val="26"/>
          <w:szCs w:val="26"/>
        </w:rPr>
        <w:t xml:space="preserve"> </w:t>
      </w:r>
      <w:r w:rsidRPr="00384424">
        <w:rPr>
          <w:rStyle w:val="StyleUnderline"/>
          <w:vanish/>
          <w:sz w:val="26"/>
          <w:szCs w:val="26"/>
        </w:rPr>
        <w:t>instead</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trying</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Emphasis"/>
          <w:vanish/>
          <w:sz w:val="26"/>
          <w:szCs w:val="26"/>
        </w:rPr>
        <w:t>predict</w:t>
      </w:r>
      <w:r w:rsidRPr="000A7537">
        <w:rPr>
          <w:rStyle w:val="StyleUnderline"/>
          <w:sz w:val="26"/>
          <w:szCs w:val="26"/>
        </w:rPr>
        <w:t xml:space="preserve"> </w:t>
      </w:r>
      <w:r w:rsidRPr="00384424">
        <w:rPr>
          <w:rStyle w:val="StyleUnderline"/>
          <w:vanish/>
          <w:sz w:val="26"/>
          <w:szCs w:val="26"/>
        </w:rPr>
        <w:t>what’s</w:t>
      </w:r>
      <w:r w:rsidRPr="000A7537">
        <w:rPr>
          <w:rStyle w:val="StyleUnderline"/>
          <w:sz w:val="26"/>
          <w:szCs w:val="26"/>
        </w:rPr>
        <w:t xml:space="preserve"> </w:t>
      </w:r>
      <w:r w:rsidRPr="00384424">
        <w:rPr>
          <w:rStyle w:val="StyleUnderline"/>
          <w:vanish/>
          <w:sz w:val="26"/>
          <w:szCs w:val="26"/>
        </w:rPr>
        <w:t>going</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kill</w:t>
      </w:r>
      <w:r w:rsidRPr="000A7537">
        <w:rPr>
          <w:rStyle w:val="StyleUnderline"/>
          <w:sz w:val="26"/>
          <w:szCs w:val="26"/>
        </w:rPr>
        <w:t xml:space="preserve"> </w:t>
      </w:r>
      <w:r w:rsidRPr="00384424">
        <w:rPr>
          <w:rStyle w:val="StyleUnderline"/>
          <w:vanish/>
          <w:sz w:val="26"/>
          <w:szCs w:val="26"/>
        </w:rPr>
        <w:t>us</w:t>
      </w:r>
      <w:r w:rsidRPr="000A7537">
        <w:rPr>
          <w:rStyle w:val="StyleUnderline"/>
          <w:sz w:val="26"/>
          <w:szCs w:val="26"/>
        </w:rPr>
        <w:t xml:space="preserve"> </w:t>
      </w:r>
      <w:r w:rsidRPr="00384424">
        <w:rPr>
          <w:rStyle w:val="StyleUnderline"/>
          <w:vanish/>
          <w:sz w:val="26"/>
          <w:szCs w:val="26"/>
        </w:rPr>
        <w:t>all,</w:t>
      </w:r>
      <w:r w:rsidRPr="000A7537">
        <w:rPr>
          <w:rStyle w:val="StyleUnderline"/>
          <w:sz w:val="26"/>
          <w:szCs w:val="26"/>
        </w:rPr>
        <w:t xml:space="preserve"> </w:t>
      </w:r>
      <w:r w:rsidRPr="00384424">
        <w:rPr>
          <w:rStyle w:val="StyleUnderline"/>
          <w:vanish/>
          <w:sz w:val="26"/>
          <w:szCs w:val="26"/>
        </w:rPr>
        <w:t>you</w:t>
      </w:r>
      <w:r w:rsidRPr="000A7537">
        <w:rPr>
          <w:rStyle w:val="StyleUnderline"/>
          <w:sz w:val="26"/>
          <w:szCs w:val="26"/>
        </w:rPr>
        <w:t xml:space="preserve"> </w:t>
      </w:r>
      <w:r w:rsidRPr="00384424">
        <w:rPr>
          <w:rStyle w:val="StyleUnderline"/>
          <w:vanish/>
          <w:sz w:val="26"/>
          <w:szCs w:val="26"/>
        </w:rPr>
        <w:t>just</w:t>
      </w:r>
      <w:r w:rsidRPr="000A7537">
        <w:rPr>
          <w:rStyle w:val="StyleUnderline"/>
          <w:sz w:val="26"/>
          <w:szCs w:val="26"/>
        </w:rPr>
        <w:t xml:space="preserve"> </w:t>
      </w:r>
      <w:r w:rsidRPr="00384424">
        <w:rPr>
          <w:rStyle w:val="Emphasis"/>
          <w:vanish/>
          <w:sz w:val="26"/>
          <w:szCs w:val="26"/>
        </w:rPr>
        <w:t>generally</w:t>
      </w:r>
      <w:r w:rsidRPr="000A7537">
        <w:rPr>
          <w:rStyle w:val="Emphasis"/>
          <w:sz w:val="26"/>
          <w:szCs w:val="26"/>
        </w:rPr>
        <w:t xml:space="preserve"> </w:t>
      </w:r>
      <w:r w:rsidRPr="000A7537">
        <w:rPr>
          <w:rStyle w:val="Emphasis"/>
          <w:sz w:val="26"/>
          <w:szCs w:val="26"/>
          <w:highlight w:val="cyan"/>
        </w:rPr>
        <w:t xml:space="preserve">try to keep </w:t>
      </w:r>
      <w:r w:rsidRPr="00384424">
        <w:rPr>
          <w:rStyle w:val="Emphasis"/>
          <w:vanish/>
          <w:sz w:val="26"/>
          <w:szCs w:val="26"/>
        </w:rPr>
        <w:t>civilization</w:t>
      </w:r>
      <w:r w:rsidRPr="000A7537">
        <w:rPr>
          <w:rStyle w:val="Emphasis"/>
          <w:sz w:val="26"/>
          <w:szCs w:val="26"/>
        </w:rPr>
        <w:t xml:space="preserve"> </w:t>
      </w:r>
      <w:r w:rsidRPr="00384424">
        <w:rPr>
          <w:rStyle w:val="Emphasis"/>
          <w:vanish/>
          <w:sz w:val="26"/>
          <w:szCs w:val="26"/>
        </w:rPr>
        <w:t>running</w:t>
      </w:r>
      <w:r w:rsidRPr="000A7537">
        <w:rPr>
          <w:rStyle w:val="Emphasis"/>
          <w:sz w:val="26"/>
          <w:szCs w:val="26"/>
        </w:rPr>
        <w:t xml:space="preserve"> </w:t>
      </w:r>
      <w:r w:rsidRPr="00384424">
        <w:rPr>
          <w:rStyle w:val="Emphasis"/>
          <w:vanish/>
          <w:sz w:val="26"/>
          <w:szCs w:val="26"/>
        </w:rPr>
        <w:t>as</w:t>
      </w:r>
      <w:r w:rsidRPr="000A7537">
        <w:rPr>
          <w:rStyle w:val="Emphasis"/>
          <w:sz w:val="26"/>
          <w:szCs w:val="26"/>
        </w:rPr>
        <w:t xml:space="preserve"> </w:t>
      </w:r>
      <w:r w:rsidRPr="00384424">
        <w:rPr>
          <w:rStyle w:val="Emphasis"/>
          <w:vanish/>
          <w:sz w:val="26"/>
          <w:szCs w:val="26"/>
        </w:rPr>
        <w:t>best</w:t>
      </w:r>
      <w:r w:rsidRPr="000A7537">
        <w:rPr>
          <w:rStyle w:val="Emphasis"/>
          <w:sz w:val="26"/>
          <w:szCs w:val="26"/>
        </w:rPr>
        <w:t xml:space="preserve"> </w:t>
      </w:r>
      <w:r w:rsidRPr="00384424">
        <w:rPr>
          <w:rStyle w:val="Emphasis"/>
          <w:vanish/>
          <w:sz w:val="26"/>
          <w:szCs w:val="26"/>
        </w:rPr>
        <w:t>it</w:t>
      </w:r>
      <w:r w:rsidRPr="000A7537">
        <w:rPr>
          <w:rStyle w:val="Emphasis"/>
          <w:sz w:val="26"/>
          <w:szCs w:val="26"/>
        </w:rPr>
        <w:t xml:space="preserve"> </w:t>
      </w:r>
      <w:r w:rsidRPr="00384424">
        <w:rPr>
          <w:rStyle w:val="Emphasis"/>
          <w:vanish/>
          <w:sz w:val="26"/>
          <w:szCs w:val="26"/>
        </w:rPr>
        <w:t>can</w:t>
      </w:r>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so</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it</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as</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whole,</w:t>
      </w:r>
      <w:r w:rsidRPr="000A7537">
        <w:rPr>
          <w:rStyle w:val="StyleUnderline"/>
          <w:sz w:val="26"/>
          <w:szCs w:val="26"/>
        </w:rPr>
        <w:t xml:space="preserve"> </w:t>
      </w:r>
      <w:r w:rsidRPr="000A7537">
        <w:rPr>
          <w:rStyle w:val="StyleUnderline"/>
          <w:sz w:val="26"/>
          <w:szCs w:val="26"/>
          <w:highlight w:val="cyan"/>
        </w:rPr>
        <w:t xml:space="preserve">well-equipped to deal with </w:t>
      </w:r>
      <w:r w:rsidRPr="00384424">
        <w:rPr>
          <w:rStyle w:val="Emphasis"/>
          <w:vanish/>
          <w:sz w:val="26"/>
          <w:szCs w:val="26"/>
        </w:rPr>
        <w:t>potential</w:t>
      </w:r>
      <w:r w:rsidRPr="000A7537">
        <w:rPr>
          <w:rStyle w:val="StyleUnderline"/>
          <w:sz w:val="26"/>
          <w:szCs w:val="26"/>
        </w:rPr>
        <w:t xml:space="preserve"> </w:t>
      </w:r>
      <w:r w:rsidRPr="000A7537">
        <w:rPr>
          <w:rStyle w:val="StyleUnderline"/>
          <w:sz w:val="26"/>
          <w:szCs w:val="26"/>
          <w:highlight w:val="cyan"/>
        </w:rPr>
        <w:t xml:space="preserve">extinction events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Emphasis"/>
          <w:vanish/>
          <w:sz w:val="26"/>
          <w:szCs w:val="26"/>
        </w:rPr>
        <w:t>future</w:t>
      </w:r>
      <w:r w:rsidRPr="00384424">
        <w:rPr>
          <w:vanish/>
          <w:sz w:val="16"/>
          <w:szCs w:val="26"/>
        </w:rPr>
        <w:t>,</w:t>
      </w:r>
      <w:r w:rsidRPr="000A7537">
        <w:rPr>
          <w:sz w:val="16"/>
          <w:szCs w:val="26"/>
        </w:rPr>
        <w:t xml:space="preserve"> </w:t>
      </w:r>
      <w:r w:rsidRPr="00384424">
        <w:rPr>
          <w:vanish/>
          <w:sz w:val="16"/>
          <w:szCs w:val="26"/>
        </w:rPr>
        <w:t>not</w:t>
      </w:r>
      <w:r w:rsidRPr="000A7537">
        <w:rPr>
          <w:sz w:val="16"/>
          <w:szCs w:val="26"/>
        </w:rPr>
        <w:t xml:space="preserve"> </w:t>
      </w:r>
      <w:r w:rsidRPr="00384424">
        <w:rPr>
          <w:vanish/>
          <w:sz w:val="16"/>
          <w:szCs w:val="26"/>
        </w:rPr>
        <w:t>just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2030</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2040</w:t>
      </w:r>
      <w:r w:rsidRPr="000A7537">
        <w:rPr>
          <w:sz w:val="16"/>
          <w:szCs w:val="26"/>
        </w:rPr>
        <w:t xml:space="preserve"> </w:t>
      </w:r>
      <w:r w:rsidRPr="00384424">
        <w:rPr>
          <w:vanish/>
          <w:sz w:val="16"/>
          <w:szCs w:val="26"/>
        </w:rPr>
        <w:t>but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3500</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95000</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even</w:t>
      </w:r>
      <w:r w:rsidRPr="000A7537">
        <w:rPr>
          <w:sz w:val="16"/>
          <w:szCs w:val="26"/>
        </w:rPr>
        <w:t xml:space="preserve"> </w:t>
      </w:r>
      <w:r w:rsidRPr="00384424">
        <w:rPr>
          <w:vanish/>
          <w:sz w:val="16"/>
          <w:szCs w:val="26"/>
        </w:rPr>
        <w:t>37</w:t>
      </w:r>
      <w:r w:rsidRPr="000A7537">
        <w:rPr>
          <w:sz w:val="16"/>
          <w:szCs w:val="26"/>
        </w:rPr>
        <w:t xml:space="preserve"> </w:t>
      </w:r>
      <w:r w:rsidRPr="00384424">
        <w:rPr>
          <w:vanish/>
          <w:sz w:val="16"/>
          <w:szCs w:val="26"/>
        </w:rPr>
        <w:t>million.</w:t>
      </w:r>
      <w:r w:rsidRPr="000A7537">
        <w:rPr>
          <w:sz w:val="1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other</w:t>
      </w:r>
      <w:r w:rsidRPr="000A7537">
        <w:rPr>
          <w:rStyle w:val="StyleUnderline"/>
          <w:sz w:val="26"/>
          <w:szCs w:val="26"/>
        </w:rPr>
        <w:t xml:space="preserve"> </w:t>
      </w:r>
      <w:r w:rsidRPr="00384424">
        <w:rPr>
          <w:rStyle w:val="StyleUnderline"/>
          <w:vanish/>
          <w:sz w:val="26"/>
          <w:szCs w:val="26"/>
        </w:rPr>
        <w:t>words,</w:t>
      </w:r>
      <w:r w:rsidRPr="000A7537">
        <w:rPr>
          <w:rStyle w:val="StyleUnderline"/>
          <w:sz w:val="26"/>
          <w:szCs w:val="26"/>
        </w:rPr>
        <w:t xml:space="preserve"> </w:t>
      </w:r>
      <w:r w:rsidRPr="00384424">
        <w:rPr>
          <w:rStyle w:val="StyleUnderline"/>
          <w:vanish/>
          <w:sz w:val="26"/>
          <w:szCs w:val="26"/>
        </w:rPr>
        <w:t>caring</w:t>
      </w:r>
      <w:r w:rsidRPr="000A7537">
        <w:rPr>
          <w:rStyle w:val="StyleUnderline"/>
          <w:sz w:val="26"/>
          <w:szCs w:val="26"/>
        </w:rPr>
        <w:t xml:space="preserve"> </w:t>
      </w:r>
      <w:r w:rsidRPr="00384424">
        <w:rPr>
          <w:rStyle w:val="StyleUnderline"/>
          <w:vanish/>
          <w:sz w:val="26"/>
          <w:szCs w:val="26"/>
        </w:rPr>
        <w:t>about</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far</w:t>
      </w:r>
      <w:r w:rsidRPr="000A7537">
        <w:rPr>
          <w:rStyle w:val="StyleUnderline"/>
          <w:sz w:val="26"/>
          <w:szCs w:val="26"/>
        </w:rPr>
        <w:t xml:space="preserve"> </w:t>
      </w:r>
      <w:r w:rsidRPr="00384424">
        <w:rPr>
          <w:rStyle w:val="StyleUnderline"/>
          <w:vanish/>
          <w:sz w:val="26"/>
          <w:szCs w:val="26"/>
        </w:rPr>
        <w:t>future</w:t>
      </w:r>
      <w:r w:rsidRPr="000A7537">
        <w:rPr>
          <w:rStyle w:val="StyleUnderline"/>
          <w:sz w:val="26"/>
          <w:szCs w:val="26"/>
        </w:rPr>
        <w:t xml:space="preserve"> </w:t>
      </w:r>
      <w:r w:rsidRPr="00384424">
        <w:rPr>
          <w:rStyle w:val="Emphasis"/>
          <w:vanish/>
          <w:sz w:val="26"/>
          <w:szCs w:val="26"/>
        </w:rPr>
        <w:t>doesn’t</w:t>
      </w:r>
      <w:r w:rsidRPr="000A7537">
        <w:rPr>
          <w:rStyle w:val="Emphasis"/>
          <w:sz w:val="26"/>
          <w:szCs w:val="26"/>
        </w:rPr>
        <w:t xml:space="preserve"> </w:t>
      </w:r>
      <w:r w:rsidRPr="00384424">
        <w:rPr>
          <w:rStyle w:val="Emphasis"/>
          <w:vanish/>
          <w:sz w:val="26"/>
          <w:szCs w:val="26"/>
        </w:rPr>
        <w:t>mean</w:t>
      </w:r>
      <w:r w:rsidRPr="000A7537">
        <w:rPr>
          <w:rStyle w:val="Emphasis"/>
          <w:sz w:val="26"/>
          <w:szCs w:val="26"/>
        </w:rPr>
        <w:t xml:space="preserve"> </w:t>
      </w:r>
      <w:r w:rsidRPr="00384424">
        <w:rPr>
          <w:rStyle w:val="Emphasis"/>
          <w:vanish/>
          <w:sz w:val="26"/>
          <w:szCs w:val="26"/>
        </w:rPr>
        <w:t>just</w:t>
      </w:r>
      <w:r w:rsidRPr="000A7537">
        <w:rPr>
          <w:rStyle w:val="Emphasis"/>
          <w:sz w:val="26"/>
          <w:szCs w:val="26"/>
        </w:rPr>
        <w:t xml:space="preserve"> </w:t>
      </w:r>
      <w:r w:rsidRPr="00384424">
        <w:rPr>
          <w:rStyle w:val="Emphasis"/>
          <w:vanish/>
          <w:sz w:val="26"/>
          <w:szCs w:val="26"/>
        </w:rPr>
        <w:t>paying</w:t>
      </w:r>
      <w:r w:rsidRPr="000A7537">
        <w:rPr>
          <w:rStyle w:val="Emphasis"/>
          <w:sz w:val="26"/>
          <w:szCs w:val="26"/>
        </w:rPr>
        <w:t xml:space="preserve"> </w:t>
      </w:r>
      <w:r w:rsidRPr="00384424">
        <w:rPr>
          <w:rStyle w:val="Emphasis"/>
          <w:vanish/>
          <w:sz w:val="26"/>
          <w:szCs w:val="26"/>
        </w:rPr>
        <w:t>attention</w:t>
      </w:r>
      <w:r w:rsidRPr="000A7537">
        <w:rPr>
          <w:rStyle w:val="Emphasis"/>
          <w:sz w:val="26"/>
          <w:szCs w:val="26"/>
        </w:rPr>
        <w:t xml:space="preserve"> </w:t>
      </w:r>
      <w:r w:rsidRPr="00384424">
        <w:rPr>
          <w:rStyle w:val="Emphasis"/>
          <w:vanish/>
          <w:sz w:val="26"/>
          <w:szCs w:val="26"/>
        </w:rPr>
        <w:t>to</w:t>
      </w:r>
      <w:r w:rsidRPr="000A7537">
        <w:rPr>
          <w:rStyle w:val="Emphasis"/>
          <w:sz w:val="26"/>
          <w:szCs w:val="26"/>
        </w:rPr>
        <w:t xml:space="preserve"> </w:t>
      </w:r>
      <w:r w:rsidRPr="00384424">
        <w:rPr>
          <w:rStyle w:val="Emphasis"/>
          <w:vanish/>
          <w:sz w:val="26"/>
          <w:szCs w:val="26"/>
        </w:rPr>
        <w:t>low-probability</w:t>
      </w:r>
      <w:r w:rsidRPr="000A7537">
        <w:rPr>
          <w:rStyle w:val="Emphasis"/>
          <w:sz w:val="26"/>
          <w:szCs w:val="26"/>
        </w:rPr>
        <w:t xml:space="preserve"> </w:t>
      </w:r>
      <w:r w:rsidRPr="00384424">
        <w:rPr>
          <w:rStyle w:val="Emphasis"/>
          <w:vanish/>
          <w:sz w:val="26"/>
          <w:szCs w:val="26"/>
        </w:rPr>
        <w:t>risks</w:t>
      </w:r>
      <w:r w:rsidRPr="000A7537">
        <w:rPr>
          <w:rStyle w:val="Emphasis"/>
          <w:sz w:val="26"/>
          <w:szCs w:val="26"/>
        </w:rPr>
        <w:t xml:space="preserve"> </w:t>
      </w:r>
      <w:r w:rsidRPr="00384424">
        <w:rPr>
          <w:rStyle w:val="Emphasis"/>
          <w:vanish/>
          <w:sz w:val="26"/>
          <w:szCs w:val="26"/>
        </w:rPr>
        <w:t>of</w:t>
      </w:r>
      <w:r w:rsidRPr="000A7537">
        <w:rPr>
          <w:rStyle w:val="Emphasis"/>
          <w:sz w:val="26"/>
          <w:szCs w:val="26"/>
        </w:rPr>
        <w:t xml:space="preserve"> </w:t>
      </w:r>
      <w:r w:rsidRPr="00384424">
        <w:rPr>
          <w:rStyle w:val="Emphasis"/>
          <w:vanish/>
          <w:sz w:val="26"/>
          <w:szCs w:val="26"/>
        </w:rPr>
        <w:t>total</w:t>
      </w:r>
      <w:r w:rsidRPr="000A7537">
        <w:rPr>
          <w:rStyle w:val="Emphasis"/>
          <w:sz w:val="26"/>
          <w:szCs w:val="26"/>
        </w:rPr>
        <w:t xml:space="preserve"> </w:t>
      </w:r>
      <w:r w:rsidRPr="00384424">
        <w:rPr>
          <w:rStyle w:val="Emphasis"/>
          <w:vanish/>
          <w:sz w:val="26"/>
          <w:szCs w:val="26"/>
        </w:rPr>
        <w:t>annihilation</w:t>
      </w:r>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it</w:t>
      </w:r>
      <w:r w:rsidRPr="000A7537">
        <w:rPr>
          <w:rStyle w:val="StyleUnderline"/>
          <w:sz w:val="26"/>
          <w:szCs w:val="26"/>
        </w:rPr>
        <w:t xml:space="preserve"> </w:t>
      </w:r>
      <w:r w:rsidRPr="00384424">
        <w:rPr>
          <w:rStyle w:val="StyleUnderline"/>
          <w:vanish/>
          <w:sz w:val="26"/>
          <w:szCs w:val="26"/>
        </w:rPr>
        <w:t>also</w:t>
      </w:r>
      <w:r w:rsidRPr="000A7537">
        <w:rPr>
          <w:rStyle w:val="StyleUnderline"/>
          <w:sz w:val="26"/>
          <w:szCs w:val="26"/>
        </w:rPr>
        <w:t xml:space="preserve"> </w:t>
      </w:r>
      <w:r w:rsidRPr="00384424">
        <w:rPr>
          <w:rStyle w:val="StyleUnderline"/>
          <w:vanish/>
          <w:sz w:val="26"/>
          <w:szCs w:val="26"/>
        </w:rPr>
        <w:t>means</w:t>
      </w:r>
      <w:r w:rsidRPr="000A7537">
        <w:rPr>
          <w:rStyle w:val="StyleUnderline"/>
          <w:sz w:val="26"/>
          <w:szCs w:val="26"/>
        </w:rPr>
        <w:t xml:space="preserve"> </w:t>
      </w:r>
      <w:r w:rsidRPr="000A7537">
        <w:rPr>
          <w:rStyle w:val="Emphasis"/>
          <w:sz w:val="26"/>
          <w:szCs w:val="26"/>
          <w:highlight w:val="cyan"/>
        </w:rPr>
        <w:t xml:space="preserve">acting on pressing needs </w:t>
      </w:r>
      <w:r w:rsidRPr="00384424">
        <w:rPr>
          <w:rStyle w:val="Emphasis"/>
          <w:vanish/>
          <w:sz w:val="26"/>
          <w:szCs w:val="26"/>
        </w:rPr>
        <w:t>now</w:t>
      </w:r>
      <w:r w:rsidRPr="00384424">
        <w:rPr>
          <w:vanish/>
          <w:sz w:val="16"/>
          <w:szCs w:val="26"/>
        </w:rPr>
        <w:t>.</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example:</w:t>
      </w:r>
      <w:r w:rsidRPr="000A7537">
        <w:rPr>
          <w:sz w:val="16"/>
          <w:szCs w:val="26"/>
        </w:rPr>
        <w:t xml:space="preserve"> </w:t>
      </w:r>
      <w:r w:rsidRPr="00384424">
        <w:rPr>
          <w:rStyle w:val="StyleUnderline"/>
          <w:vanish/>
          <w:sz w:val="26"/>
          <w:szCs w:val="26"/>
        </w:rPr>
        <w:t>We’re</w:t>
      </w:r>
      <w:r w:rsidRPr="000A7537">
        <w:rPr>
          <w:rStyle w:val="StyleUnderline"/>
          <w:sz w:val="26"/>
          <w:szCs w:val="26"/>
        </w:rPr>
        <w:t xml:space="preserve"> </w:t>
      </w:r>
      <w:r w:rsidRPr="000A7537">
        <w:rPr>
          <w:rStyle w:val="StyleUnderline"/>
          <w:sz w:val="26"/>
          <w:szCs w:val="26"/>
          <w:highlight w:val="cyan"/>
        </w:rPr>
        <w:t>going to</w:t>
      </w:r>
      <w:r w:rsidRPr="000A7537">
        <w:rPr>
          <w:rStyle w:val="StyleUnderline"/>
          <w:sz w:val="26"/>
          <w:szCs w:val="26"/>
        </w:rPr>
        <w:t xml:space="preserve"> </w:t>
      </w:r>
      <w:r w:rsidRPr="00384424">
        <w:rPr>
          <w:rStyle w:val="StyleUnderline"/>
          <w:vanish/>
          <w:sz w:val="26"/>
          <w:szCs w:val="26"/>
        </w:rPr>
        <w:t>be</w:t>
      </w:r>
      <w:r w:rsidRPr="000A7537">
        <w:rPr>
          <w:rStyle w:val="StyleUnderline"/>
          <w:sz w:val="26"/>
          <w:szCs w:val="26"/>
        </w:rPr>
        <w:t xml:space="preserve"> </w:t>
      </w:r>
      <w:r w:rsidRPr="00384424">
        <w:rPr>
          <w:rStyle w:val="Emphasis"/>
          <w:vanish/>
          <w:sz w:val="26"/>
          <w:szCs w:val="26"/>
        </w:rPr>
        <w:t>better</w:t>
      </w:r>
      <w:r w:rsidRPr="000A7537">
        <w:rPr>
          <w:rStyle w:val="Emphasis"/>
          <w:sz w:val="26"/>
          <w:szCs w:val="26"/>
        </w:rPr>
        <w:t xml:space="preserve"> </w:t>
      </w:r>
      <w:r w:rsidRPr="00384424">
        <w:rPr>
          <w:rStyle w:val="Emphasis"/>
          <w:vanish/>
          <w:sz w:val="26"/>
          <w:szCs w:val="26"/>
        </w:rPr>
        <w:t>prepared</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0A7537">
        <w:rPr>
          <w:rStyle w:val="StyleUnderline"/>
          <w:sz w:val="26"/>
          <w:szCs w:val="26"/>
          <w:highlight w:val="cyan"/>
        </w:rPr>
        <w:t xml:space="preserve">prevent extinction from </w:t>
      </w:r>
      <w:r w:rsidRPr="000A7537">
        <w:rPr>
          <w:rStyle w:val="Emphasis"/>
          <w:sz w:val="26"/>
          <w:szCs w:val="26"/>
          <w:highlight w:val="cyan"/>
        </w:rPr>
        <w:t>AI</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0A7537">
        <w:rPr>
          <w:rStyle w:val="Emphasis"/>
          <w:sz w:val="26"/>
          <w:szCs w:val="26"/>
          <w:highlight w:val="cyan"/>
        </w:rPr>
        <w:t>supervirus</w:t>
      </w:r>
      <w:r w:rsidRPr="000A7537">
        <w:rPr>
          <w:rStyle w:val="StyleUnderline"/>
          <w:sz w:val="26"/>
          <w:szCs w:val="26"/>
          <w:highlight w:val="cyan"/>
        </w:rPr>
        <w:t xml:space="preserve"> or</w:t>
      </w:r>
      <w:r w:rsidRPr="000A7537">
        <w:rPr>
          <w:rStyle w:val="StyleUnderline"/>
          <w:sz w:val="26"/>
          <w:szCs w:val="26"/>
        </w:rPr>
        <w:t xml:space="preserve"> </w:t>
      </w:r>
      <w:r w:rsidRPr="00384424">
        <w:rPr>
          <w:rStyle w:val="Emphasis"/>
          <w:vanish/>
          <w:sz w:val="26"/>
          <w:szCs w:val="26"/>
        </w:rPr>
        <w:t>global</w:t>
      </w:r>
      <w:r w:rsidRPr="000A7537">
        <w:rPr>
          <w:rStyle w:val="Emphasis"/>
          <w:sz w:val="26"/>
          <w:szCs w:val="26"/>
        </w:rPr>
        <w:t xml:space="preserve"> </w:t>
      </w:r>
      <w:r w:rsidRPr="000A7537">
        <w:rPr>
          <w:rStyle w:val="Emphasis"/>
          <w:sz w:val="26"/>
          <w:szCs w:val="26"/>
          <w:highlight w:val="cyan"/>
        </w:rPr>
        <w:t>warming</w:t>
      </w:r>
      <w:r w:rsidRPr="000A7537">
        <w:rPr>
          <w:rStyle w:val="StyleUnderline"/>
          <w:sz w:val="26"/>
          <w:szCs w:val="26"/>
          <w:highlight w:val="cyan"/>
        </w:rPr>
        <w:t xml:space="preserve"> if society</w:t>
      </w:r>
      <w:r w:rsidRPr="000A7537">
        <w:rPr>
          <w:rStyle w:val="StyleUnderline"/>
          <w:sz w:val="26"/>
          <w:szCs w:val="26"/>
        </w:rPr>
        <w:t xml:space="preserve"> </w:t>
      </w:r>
      <w:r w:rsidRPr="00384424">
        <w:rPr>
          <w:rStyle w:val="StyleUnderline"/>
          <w:vanish/>
          <w:sz w:val="26"/>
          <w:szCs w:val="26"/>
        </w:rPr>
        <w:t>as</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whole</w:t>
      </w:r>
      <w:r w:rsidRPr="000A7537">
        <w:rPr>
          <w:rStyle w:val="StyleUnderline"/>
          <w:sz w:val="26"/>
          <w:szCs w:val="26"/>
        </w:rPr>
        <w:t xml:space="preserve"> </w:t>
      </w:r>
      <w:r w:rsidRPr="000A7537">
        <w:rPr>
          <w:rStyle w:val="StyleUnderline"/>
          <w:sz w:val="26"/>
          <w:szCs w:val="26"/>
          <w:highlight w:val="cyan"/>
        </w:rPr>
        <w:t>makes</w:t>
      </w:r>
      <w:r w:rsidRPr="000A7537">
        <w:rPr>
          <w:rStyle w:val="StyleUnderline"/>
          <w:sz w:val="26"/>
          <w:szCs w:val="26"/>
        </w:rPr>
        <w:t xml:space="preserve"> </w:t>
      </w:r>
      <w:r w:rsidRPr="00384424">
        <w:rPr>
          <w:rStyle w:val="Emphasis"/>
          <w:vanish/>
          <w:sz w:val="26"/>
          <w:szCs w:val="26"/>
        </w:rPr>
        <w:t>a</w:t>
      </w:r>
      <w:r w:rsidRPr="000A7537">
        <w:rPr>
          <w:rStyle w:val="Emphasis"/>
          <w:sz w:val="26"/>
          <w:szCs w:val="26"/>
        </w:rPr>
        <w:t xml:space="preserve"> </w:t>
      </w:r>
      <w:r w:rsidRPr="00384424">
        <w:rPr>
          <w:rStyle w:val="Emphasis"/>
          <w:vanish/>
          <w:sz w:val="26"/>
          <w:szCs w:val="26"/>
        </w:rPr>
        <w:t>lot</w:t>
      </w:r>
      <w:r w:rsidRPr="000A7537">
        <w:rPr>
          <w:rStyle w:val="Emphasis"/>
          <w:sz w:val="26"/>
          <w:szCs w:val="26"/>
        </w:rPr>
        <w:t xml:space="preserve"> </w:t>
      </w:r>
      <w:r w:rsidRPr="00384424">
        <w:rPr>
          <w:rStyle w:val="Emphasis"/>
          <w:vanish/>
          <w:sz w:val="26"/>
          <w:szCs w:val="26"/>
        </w:rPr>
        <w:t>of</w:t>
      </w:r>
      <w:r w:rsidRPr="000A7537">
        <w:rPr>
          <w:rStyle w:val="Emphasis"/>
          <w:sz w:val="26"/>
          <w:szCs w:val="26"/>
        </w:rPr>
        <w:t xml:space="preserve"> </w:t>
      </w:r>
      <w:r w:rsidRPr="000A7537">
        <w:rPr>
          <w:rStyle w:val="Emphasis"/>
          <w:sz w:val="26"/>
          <w:szCs w:val="26"/>
          <w:highlight w:val="cyan"/>
        </w:rPr>
        <w:t>scientific progress</w:t>
      </w:r>
      <w:r w:rsidRPr="00384424">
        <w:rPr>
          <w:vanish/>
          <w:sz w:val="16"/>
          <w:szCs w:val="26"/>
        </w:rPr>
        <w:t>.</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significant</w:t>
      </w:r>
      <w:r w:rsidRPr="000A7537">
        <w:rPr>
          <w:sz w:val="16"/>
          <w:szCs w:val="26"/>
        </w:rPr>
        <w:t xml:space="preserve"> </w:t>
      </w:r>
      <w:r w:rsidRPr="00384424">
        <w:rPr>
          <w:vanish/>
          <w:sz w:val="16"/>
          <w:szCs w:val="26"/>
        </w:rPr>
        <w:t>bottleneck</w:t>
      </w:r>
      <w:r w:rsidRPr="000A7537">
        <w:rPr>
          <w:sz w:val="16"/>
          <w:szCs w:val="26"/>
        </w:rPr>
        <w:t xml:space="preserve"> </w:t>
      </w:r>
      <w:r w:rsidRPr="00384424">
        <w:rPr>
          <w:vanish/>
          <w:sz w:val="16"/>
          <w:szCs w:val="26"/>
        </w:rPr>
        <w:t>there</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vast</w:t>
      </w:r>
      <w:r w:rsidRPr="000A7537">
        <w:rPr>
          <w:sz w:val="16"/>
          <w:szCs w:val="26"/>
        </w:rPr>
        <w:t xml:space="preserve"> </w:t>
      </w:r>
      <w:r w:rsidRPr="00384424">
        <w:rPr>
          <w:vanish/>
          <w:sz w:val="16"/>
          <w:szCs w:val="26"/>
        </w:rPr>
        <w:t>majority</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humanity</w:t>
      </w:r>
      <w:r w:rsidRPr="000A7537">
        <w:rPr>
          <w:sz w:val="16"/>
          <w:szCs w:val="26"/>
        </w:rPr>
        <w:t xml:space="preserve"> </w:t>
      </w:r>
      <w:r w:rsidRPr="00384424">
        <w:rPr>
          <w:vanish/>
          <w:sz w:val="16"/>
          <w:szCs w:val="26"/>
        </w:rPr>
        <w:t>doesn’t</w:t>
      </w:r>
      <w:r w:rsidRPr="000A7537">
        <w:rPr>
          <w:sz w:val="16"/>
          <w:szCs w:val="26"/>
        </w:rPr>
        <w:t xml:space="preserve"> </w:t>
      </w:r>
      <w:r w:rsidRPr="00384424">
        <w:rPr>
          <w:vanish/>
          <w:sz w:val="16"/>
          <w:szCs w:val="26"/>
        </w:rPr>
        <w:t>get</w:t>
      </w:r>
      <w:r w:rsidRPr="000A7537">
        <w:rPr>
          <w:sz w:val="16"/>
          <w:szCs w:val="26"/>
        </w:rPr>
        <w:t xml:space="preserve"> </w:t>
      </w:r>
      <w:r w:rsidRPr="00384424">
        <w:rPr>
          <w:vanish/>
          <w:sz w:val="16"/>
          <w:szCs w:val="26"/>
        </w:rPr>
        <w:t>high-enough-quality</w:t>
      </w:r>
      <w:r w:rsidRPr="000A7537">
        <w:rPr>
          <w:sz w:val="16"/>
          <w:szCs w:val="26"/>
        </w:rPr>
        <w:t xml:space="preserve"> </w:t>
      </w:r>
      <w:r w:rsidRPr="00384424">
        <w:rPr>
          <w:vanish/>
          <w:sz w:val="16"/>
          <w:szCs w:val="26"/>
        </w:rPr>
        <w:t>education</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engage</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scientific</w:t>
      </w:r>
      <w:r w:rsidRPr="000A7537">
        <w:rPr>
          <w:sz w:val="16"/>
          <w:szCs w:val="26"/>
        </w:rPr>
        <w:t xml:space="preserve"> </w:t>
      </w:r>
      <w:r w:rsidRPr="00384424">
        <w:rPr>
          <w:vanish/>
          <w:sz w:val="16"/>
          <w:szCs w:val="26"/>
        </w:rPr>
        <w:t>research,</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they</w:t>
      </w:r>
      <w:r w:rsidRPr="000A7537">
        <w:rPr>
          <w:sz w:val="16"/>
          <w:szCs w:val="26"/>
        </w:rPr>
        <w:t xml:space="preserve"> </w:t>
      </w:r>
      <w:r w:rsidRPr="00384424">
        <w:rPr>
          <w:vanish/>
          <w:sz w:val="16"/>
          <w:szCs w:val="26"/>
        </w:rPr>
        <w:t>want</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which</w:t>
      </w:r>
      <w:r w:rsidRPr="000A7537">
        <w:rPr>
          <w:sz w:val="16"/>
          <w:szCs w:val="26"/>
        </w:rPr>
        <w:t xml:space="preserve"> </w:t>
      </w:r>
      <w:r w:rsidRPr="00384424">
        <w:rPr>
          <w:vanish/>
          <w:sz w:val="16"/>
          <w:szCs w:val="26"/>
        </w:rPr>
        <w:t>reduces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odds</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we</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enough</w:t>
      </w:r>
      <w:r w:rsidRPr="000A7537">
        <w:rPr>
          <w:sz w:val="16"/>
          <w:szCs w:val="26"/>
        </w:rPr>
        <w:t xml:space="preserve"> </w:t>
      </w:r>
      <w:r w:rsidRPr="00384424">
        <w:rPr>
          <w:vanish/>
          <w:sz w:val="16"/>
          <w:szCs w:val="26"/>
        </w:rPr>
        <w:t>trained</w:t>
      </w:r>
      <w:r w:rsidRPr="000A7537">
        <w:rPr>
          <w:sz w:val="16"/>
          <w:szCs w:val="26"/>
        </w:rPr>
        <w:t xml:space="preserve"> </w:t>
      </w:r>
      <w:r w:rsidRPr="00384424">
        <w:rPr>
          <w:vanish/>
          <w:sz w:val="16"/>
          <w:szCs w:val="26"/>
        </w:rPr>
        <w:t>scientists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come</w:t>
      </w:r>
      <w:r w:rsidRPr="000A7537">
        <w:rPr>
          <w:sz w:val="16"/>
          <w:szCs w:val="26"/>
        </w:rPr>
        <w:t xml:space="preserve"> </w:t>
      </w:r>
      <w:r w:rsidRPr="00384424">
        <w:rPr>
          <w:vanish/>
          <w:sz w:val="16"/>
          <w:szCs w:val="26"/>
        </w:rPr>
        <w:t>up</w:t>
      </w:r>
      <w:r w:rsidRPr="000A7537">
        <w:rPr>
          <w:sz w:val="16"/>
          <w:szCs w:val="26"/>
        </w:rPr>
        <w:t xml:space="preserve"> </w:t>
      </w:r>
      <w:r w:rsidRPr="00384424">
        <w:rPr>
          <w:vanish/>
          <w:sz w:val="16"/>
          <w:szCs w:val="26"/>
        </w:rPr>
        <w:t>with</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breakthroughs</w:t>
      </w:r>
      <w:r w:rsidRPr="000A7537">
        <w:rPr>
          <w:sz w:val="16"/>
          <w:szCs w:val="26"/>
        </w:rPr>
        <w:t xml:space="preserve"> </w:t>
      </w:r>
      <w:r w:rsidRPr="00384424">
        <w:rPr>
          <w:vanish/>
          <w:sz w:val="16"/>
          <w:szCs w:val="26"/>
        </w:rPr>
        <w:t>we</w:t>
      </w:r>
      <w:r w:rsidRPr="000A7537">
        <w:rPr>
          <w:sz w:val="16"/>
          <w:szCs w:val="26"/>
        </w:rPr>
        <w:t xml:space="preserve"> </w:t>
      </w:r>
      <w:r w:rsidRPr="00384424">
        <w:rPr>
          <w:vanish/>
          <w:sz w:val="16"/>
          <w:szCs w:val="26"/>
        </w:rPr>
        <w:t>need</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civilization</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survive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thrive.</w:t>
      </w:r>
      <w:r w:rsidRPr="000A7537">
        <w:rPr>
          <w:sz w:val="16"/>
          <w:szCs w:val="26"/>
        </w:rPr>
        <w:t xml:space="preserve"> </w:t>
      </w:r>
      <w:r w:rsidRPr="00384424">
        <w:rPr>
          <w:rStyle w:val="StyleUnderline"/>
          <w:vanish/>
          <w:sz w:val="26"/>
          <w:szCs w:val="26"/>
        </w:rPr>
        <w:t>So</w:t>
      </w:r>
      <w:r w:rsidRPr="000A7537">
        <w:rPr>
          <w:rStyle w:val="StyleUnderline"/>
          <w:sz w:val="26"/>
          <w:szCs w:val="26"/>
        </w:rPr>
        <w:t xml:space="preserve"> </w:t>
      </w:r>
      <w:r w:rsidRPr="00384424">
        <w:rPr>
          <w:rStyle w:val="StyleUnderline"/>
          <w:vanish/>
          <w:sz w:val="26"/>
          <w:szCs w:val="26"/>
        </w:rPr>
        <w:t>maybe</w:t>
      </w:r>
      <w:r w:rsidRPr="000A7537">
        <w:rPr>
          <w:rStyle w:val="StyleUnderline"/>
          <w:sz w:val="26"/>
          <w:szCs w:val="26"/>
        </w:rPr>
        <w:t xml:space="preserve"> </w:t>
      </w:r>
      <w:r w:rsidRPr="00384424">
        <w:rPr>
          <w:rStyle w:val="StyleUnderline"/>
          <w:vanish/>
          <w:sz w:val="26"/>
          <w:szCs w:val="26"/>
        </w:rPr>
        <w:t>one</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0A7537">
        <w:rPr>
          <w:rStyle w:val="StyleUnderline"/>
          <w:sz w:val="26"/>
          <w:szCs w:val="26"/>
          <w:highlight w:val="cyan"/>
        </w:rPr>
        <w:t xml:space="preserve">the </w:t>
      </w:r>
      <w:r w:rsidRPr="000A7537">
        <w:rPr>
          <w:rStyle w:val="Emphasis"/>
          <w:sz w:val="26"/>
          <w:szCs w:val="26"/>
          <w:highlight w:val="cyan"/>
        </w:rPr>
        <w:t>best thing</w:t>
      </w:r>
      <w:r w:rsidRPr="000A7537">
        <w:rPr>
          <w:rStyle w:val="StyleUnderline"/>
          <w:sz w:val="26"/>
          <w:szCs w:val="26"/>
          <w:highlight w:val="cyan"/>
        </w:rPr>
        <w:t>s</w:t>
      </w:r>
      <w:r w:rsidRPr="000A7537">
        <w:rPr>
          <w:rStyle w:val="StyleUnderline"/>
          <w:sz w:val="26"/>
          <w:szCs w:val="26"/>
        </w:rPr>
        <w:t xml:space="preserve"> </w:t>
      </w:r>
      <w:r w:rsidRPr="00384424">
        <w:rPr>
          <w:rStyle w:val="StyleUnderline"/>
          <w:vanish/>
          <w:sz w:val="26"/>
          <w:szCs w:val="26"/>
        </w:rPr>
        <w:t>we</w:t>
      </w:r>
      <w:r w:rsidRPr="000A7537">
        <w:rPr>
          <w:rStyle w:val="StyleUnderline"/>
          <w:sz w:val="26"/>
          <w:szCs w:val="26"/>
        </w:rPr>
        <w:t xml:space="preserve"> </w:t>
      </w:r>
      <w:r w:rsidRPr="00384424">
        <w:rPr>
          <w:rStyle w:val="StyleUnderline"/>
          <w:vanish/>
          <w:sz w:val="26"/>
          <w:szCs w:val="26"/>
        </w:rPr>
        <w:t>can</w:t>
      </w:r>
      <w:r w:rsidRPr="000A7537">
        <w:rPr>
          <w:rStyle w:val="StyleUnderline"/>
          <w:sz w:val="26"/>
          <w:szCs w:val="26"/>
        </w:rPr>
        <w:t xml:space="preserve"> </w:t>
      </w:r>
      <w:r w:rsidRPr="00384424">
        <w:rPr>
          <w:rStyle w:val="StyleUnderline"/>
          <w:vanish/>
          <w:sz w:val="26"/>
          <w:szCs w:val="26"/>
        </w:rPr>
        <w:t>do</w:t>
      </w:r>
      <w:r w:rsidRPr="000A7537">
        <w:rPr>
          <w:rStyle w:val="StyleUnderline"/>
          <w:sz w:val="26"/>
          <w:szCs w:val="26"/>
        </w:rPr>
        <w:t xml:space="preserve"> </w:t>
      </w:r>
      <w:r w:rsidRPr="00384424">
        <w:rPr>
          <w:rStyle w:val="StyleUnderline"/>
          <w:vanish/>
          <w:sz w:val="26"/>
          <w:szCs w:val="26"/>
        </w:rPr>
        <w:t>for</w:t>
      </w:r>
      <w:r w:rsidRPr="000A7537">
        <w:rPr>
          <w:rStyle w:val="StyleUnderline"/>
          <w:sz w:val="26"/>
          <w:szCs w:val="26"/>
        </w:rPr>
        <w:t xml:space="preserve"> </w:t>
      </w:r>
      <w:r w:rsidRPr="00384424">
        <w:rPr>
          <w:rStyle w:val="StyleUnderline"/>
          <w:vanish/>
          <w:sz w:val="26"/>
          <w:szCs w:val="26"/>
        </w:rPr>
        <w:t>the</w:t>
      </w:r>
      <w:r w:rsidRPr="000A7537">
        <w:rPr>
          <w:sz w:val="16"/>
          <w:szCs w:val="26"/>
        </w:rPr>
        <w:t xml:space="preserve"> </w:t>
      </w:r>
      <w:r w:rsidRPr="00384424">
        <w:rPr>
          <w:rStyle w:val="Emphasis"/>
          <w:vanish/>
          <w:sz w:val="26"/>
          <w:szCs w:val="26"/>
        </w:rPr>
        <w:t>far</w:t>
      </w:r>
      <w:r w:rsidRPr="000A7537">
        <w:rPr>
          <w:rStyle w:val="Emphasis"/>
          <w:sz w:val="26"/>
          <w:szCs w:val="26"/>
        </w:rPr>
        <w:t xml:space="preserve"> </w:t>
      </w:r>
      <w:r w:rsidRPr="00384424">
        <w:rPr>
          <w:rStyle w:val="Emphasis"/>
          <w:vanish/>
          <w:sz w:val="26"/>
          <w:szCs w:val="26"/>
        </w:rPr>
        <w:t>future</w:t>
      </w:r>
      <w:r w:rsidRPr="000A7537">
        <w:rPr>
          <w:sz w:val="16"/>
          <w:szCs w:val="26"/>
        </w:rPr>
        <w:t xml:space="preserve"> </w:t>
      </w:r>
      <w:r w:rsidRPr="000A7537">
        <w:rPr>
          <w:rStyle w:val="StyleUnderline"/>
          <w:sz w:val="26"/>
          <w:szCs w:val="26"/>
          <w:highlight w:val="cyan"/>
        </w:rPr>
        <w:t>is to</w:t>
      </w:r>
      <w:r w:rsidRPr="000A7537">
        <w:rPr>
          <w:sz w:val="16"/>
          <w:szCs w:val="26"/>
        </w:rPr>
        <w:t xml:space="preserve"> </w:t>
      </w:r>
      <w:r w:rsidRPr="00384424">
        <w:rPr>
          <w:vanish/>
          <w:sz w:val="16"/>
          <w:szCs w:val="26"/>
        </w:rPr>
        <w:t>improve</w:t>
      </w:r>
      <w:r w:rsidRPr="000A7537">
        <w:rPr>
          <w:sz w:val="16"/>
          <w:szCs w:val="26"/>
        </w:rPr>
        <w:t xml:space="preserve"> </w:t>
      </w:r>
      <w:r w:rsidRPr="00384424">
        <w:rPr>
          <w:vanish/>
          <w:sz w:val="16"/>
          <w:szCs w:val="26"/>
        </w:rPr>
        <w:t>school</w:t>
      </w:r>
      <w:r w:rsidRPr="000A7537">
        <w:rPr>
          <w:sz w:val="16"/>
          <w:szCs w:val="26"/>
        </w:rPr>
        <w:t xml:space="preserve"> </w:t>
      </w:r>
      <w:r w:rsidRPr="00384424">
        <w:rPr>
          <w:vanish/>
          <w:sz w:val="16"/>
          <w:szCs w:val="26"/>
        </w:rPr>
        <w:t>systems</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here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now</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to</w:t>
      </w:r>
      <w:r w:rsidRPr="000A7537">
        <w:rPr>
          <w:sz w:val="16"/>
          <w:szCs w:val="26"/>
        </w:rPr>
        <w:t xml:space="preserve"> </w:t>
      </w:r>
      <w:r w:rsidRPr="000A7537">
        <w:rPr>
          <w:rStyle w:val="StyleUnderline"/>
          <w:sz w:val="26"/>
          <w:szCs w:val="26"/>
          <w:highlight w:val="cyan"/>
        </w:rPr>
        <w:t>harness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group</w:t>
      </w:r>
      <w:r w:rsidRPr="000A7537">
        <w:rPr>
          <w:sz w:val="16"/>
          <w:szCs w:val="26"/>
        </w:rPr>
        <w:t xml:space="preserve"> </w:t>
      </w:r>
      <w:r w:rsidRPr="00384424">
        <w:rPr>
          <w:vanish/>
          <w:sz w:val="16"/>
          <w:szCs w:val="26"/>
        </w:rPr>
        <w:t>economist</w:t>
      </w:r>
      <w:r w:rsidRPr="000A7537">
        <w:rPr>
          <w:sz w:val="16"/>
          <w:szCs w:val="26"/>
        </w:rPr>
        <w:t xml:space="preserve"> </w:t>
      </w:r>
      <w:r w:rsidRPr="00384424">
        <w:rPr>
          <w:vanish/>
          <w:sz w:val="16"/>
          <w:szCs w:val="26"/>
        </w:rPr>
        <w:t>Raj</w:t>
      </w:r>
      <w:r w:rsidRPr="000A7537">
        <w:rPr>
          <w:sz w:val="16"/>
          <w:szCs w:val="26"/>
        </w:rPr>
        <w:t xml:space="preserve"> </w:t>
      </w:r>
      <w:r w:rsidRPr="00384424">
        <w:rPr>
          <w:vanish/>
          <w:sz w:val="16"/>
          <w:szCs w:val="26"/>
        </w:rPr>
        <w:t>Chetty</w:t>
      </w:r>
      <w:r w:rsidRPr="000A7537">
        <w:rPr>
          <w:sz w:val="16"/>
          <w:szCs w:val="26"/>
        </w:rPr>
        <w:t xml:space="preserve"> </w:t>
      </w:r>
      <w:r w:rsidRPr="00384424">
        <w:rPr>
          <w:vanish/>
          <w:sz w:val="16"/>
          <w:szCs w:val="26"/>
        </w:rPr>
        <w:t>calls</w:t>
      </w:r>
      <w:r w:rsidRPr="000A7537">
        <w:rPr>
          <w:sz w:val="16"/>
          <w:szCs w:val="26"/>
        </w:rPr>
        <w:t xml:space="preserve"> </w:t>
      </w:r>
      <w:r w:rsidRPr="00384424">
        <w:rPr>
          <w:vanish/>
          <w:sz w:val="16"/>
          <w:szCs w:val="26"/>
        </w:rPr>
        <w:t>“lost</w:t>
      </w:r>
      <w:r w:rsidRPr="000A7537">
        <w:rPr>
          <w:sz w:val="16"/>
          <w:szCs w:val="26"/>
        </w:rPr>
        <w:t xml:space="preserve"> </w:t>
      </w:r>
      <w:r w:rsidRPr="00384424">
        <w:rPr>
          <w:vanish/>
          <w:sz w:val="16"/>
          <w:szCs w:val="26"/>
        </w:rPr>
        <w:t>Einsteins”</w:t>
      </w:r>
      <w:r w:rsidRPr="000A7537">
        <w:rPr>
          <w:sz w:val="16"/>
          <w:szCs w:val="26"/>
        </w:rPr>
        <w:t xml:space="preserve"> </w:t>
      </w:r>
      <w:r w:rsidRPr="00384424">
        <w:rPr>
          <w:vanish/>
          <w:sz w:val="16"/>
          <w:szCs w:val="26"/>
        </w:rPr>
        <w:t>(</w:t>
      </w:r>
      <w:r w:rsidRPr="00384424">
        <w:rPr>
          <w:rStyle w:val="Emphasis"/>
          <w:vanish/>
          <w:sz w:val="26"/>
          <w:szCs w:val="26"/>
        </w:rPr>
        <w:t>potential</w:t>
      </w:r>
      <w:r w:rsidRPr="000A7537">
        <w:rPr>
          <w:rStyle w:val="Emphasis"/>
          <w:sz w:val="26"/>
          <w:szCs w:val="26"/>
        </w:rPr>
        <w:t xml:space="preserve"> </w:t>
      </w:r>
      <w:r w:rsidRPr="000A7537">
        <w:rPr>
          <w:rStyle w:val="Emphasis"/>
          <w:sz w:val="26"/>
          <w:szCs w:val="26"/>
          <w:highlight w:val="cyan"/>
        </w:rPr>
        <w:t>innovators</w:t>
      </w:r>
      <w:r w:rsidRPr="000A7537">
        <w:rPr>
          <w:sz w:val="16"/>
          <w:szCs w:val="26"/>
        </w:rPr>
        <w:t xml:space="preserve"> </w:t>
      </w:r>
      <w:r w:rsidRPr="00384424">
        <w:rPr>
          <w:vanish/>
          <w:sz w:val="16"/>
          <w:szCs w:val="26"/>
        </w:rPr>
        <w:t>who</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thwarted</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poverty</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inequality</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rich</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more</w:t>
      </w:r>
      <w:r w:rsidRPr="000A7537">
        <w:rPr>
          <w:sz w:val="16"/>
          <w:szCs w:val="26"/>
        </w:rPr>
        <w:t xml:space="preserve"> </w:t>
      </w:r>
      <w:r w:rsidRPr="00384424">
        <w:rPr>
          <w:vanish/>
          <w:sz w:val="16"/>
          <w:szCs w:val="26"/>
        </w:rPr>
        <w:t>importantly,</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hundreds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millions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kids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developing</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dealing</w:t>
      </w:r>
      <w:r w:rsidRPr="000A7537">
        <w:rPr>
          <w:sz w:val="16"/>
          <w:szCs w:val="26"/>
        </w:rPr>
        <w:t xml:space="preserve"> </w:t>
      </w:r>
      <w:r w:rsidRPr="00384424">
        <w:rPr>
          <w:vanish/>
          <w:sz w:val="16"/>
          <w:szCs w:val="26"/>
        </w:rPr>
        <w:t>with</w:t>
      </w:r>
      <w:r w:rsidRPr="000A7537">
        <w:rPr>
          <w:sz w:val="16"/>
          <w:szCs w:val="26"/>
        </w:rPr>
        <w:t xml:space="preserve"> </w:t>
      </w:r>
      <w:r w:rsidRPr="00384424">
        <w:rPr>
          <w:vanish/>
          <w:sz w:val="16"/>
          <w:szCs w:val="26"/>
        </w:rPr>
        <w:t>even</w:t>
      </w:r>
      <w:r w:rsidRPr="000A7537">
        <w:rPr>
          <w:sz w:val="16"/>
          <w:szCs w:val="26"/>
        </w:rPr>
        <w:t xml:space="preserve"> </w:t>
      </w:r>
      <w:r w:rsidRPr="00384424">
        <w:rPr>
          <w:vanish/>
          <w:sz w:val="16"/>
          <w:szCs w:val="26"/>
        </w:rPr>
        <w:t>worse</w:t>
      </w:r>
      <w:r w:rsidRPr="000A7537">
        <w:rPr>
          <w:sz w:val="16"/>
          <w:szCs w:val="26"/>
        </w:rPr>
        <w:t xml:space="preserve"> </w:t>
      </w:r>
      <w:r w:rsidRPr="00384424">
        <w:rPr>
          <w:vanish/>
          <w:sz w:val="16"/>
          <w:szCs w:val="26"/>
        </w:rPr>
        <w:t>education</w:t>
      </w:r>
      <w:r w:rsidRPr="000A7537">
        <w:rPr>
          <w:sz w:val="16"/>
          <w:szCs w:val="26"/>
        </w:rPr>
        <w:t xml:space="preserve"> </w:t>
      </w:r>
      <w:r w:rsidRPr="00384424">
        <w:rPr>
          <w:vanish/>
          <w:sz w:val="16"/>
          <w:szCs w:val="26"/>
        </w:rPr>
        <w:t>systems</w:t>
      </w:r>
      <w:r w:rsidRPr="000A7537">
        <w:rPr>
          <w:sz w:val="16"/>
          <w:szCs w:val="26"/>
        </w:rPr>
        <w:t xml:space="preserve"> </w:t>
      </w:r>
      <w:r w:rsidRPr="00384424">
        <w:rPr>
          <w:vanish/>
          <w:sz w:val="16"/>
          <w:szCs w:val="26"/>
        </w:rPr>
        <w:t>than</w:t>
      </w:r>
      <w:r w:rsidRPr="000A7537">
        <w:rPr>
          <w:sz w:val="16"/>
          <w:szCs w:val="26"/>
        </w:rPr>
        <w:t xml:space="preserve"> </w:t>
      </w:r>
      <w:r w:rsidRPr="00384424">
        <w:rPr>
          <w:vanish/>
          <w:sz w:val="16"/>
          <w:szCs w:val="26"/>
        </w:rPr>
        <w:t>those</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depressed</w:t>
      </w:r>
      <w:r w:rsidRPr="000A7537">
        <w:rPr>
          <w:sz w:val="16"/>
          <w:szCs w:val="26"/>
        </w:rPr>
        <w:t xml:space="preserve"> </w:t>
      </w:r>
      <w:r w:rsidRPr="00384424">
        <w:rPr>
          <w:vanish/>
          <w:sz w:val="16"/>
          <w:szCs w:val="26"/>
        </w:rPr>
        <w:t>communities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rich</w:t>
      </w:r>
      <w:r w:rsidRPr="000A7537">
        <w:rPr>
          <w:sz w:val="16"/>
          <w:szCs w:val="26"/>
        </w:rPr>
        <w:t xml:space="preserve"> </w:t>
      </w:r>
      <w:r w:rsidRPr="00384424">
        <w:rPr>
          <w:vanish/>
          <w:sz w:val="16"/>
          <w:szCs w:val="26"/>
        </w:rPr>
        <w:t>world.</w:t>
      </w:r>
      <w:r w:rsidRPr="000A7537">
        <w:rPr>
          <w:sz w:val="16"/>
          <w:szCs w:val="26"/>
        </w:rPr>
        <w:t xml:space="preserve"> </w:t>
      </w:r>
      <w:r w:rsidRPr="00384424">
        <w:rPr>
          <w:vanish/>
          <w:sz w:val="16"/>
          <w:szCs w:val="26"/>
        </w:rPr>
        <w:t>What</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living</w:t>
      </w:r>
      <w:r w:rsidRPr="000A7537">
        <w:rPr>
          <w:sz w:val="16"/>
          <w:szCs w:val="26"/>
        </w:rPr>
        <w:t xml:space="preserve"> </w:t>
      </w:r>
      <w:r w:rsidRPr="00384424">
        <w:rPr>
          <w:vanish/>
          <w:sz w:val="16"/>
          <w:szCs w:val="26"/>
        </w:rPr>
        <w:t>ethically</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means</w:t>
      </w:r>
      <w:r w:rsidRPr="000A7537">
        <w:rPr>
          <w:sz w:val="16"/>
          <w:szCs w:val="26"/>
        </w:rPr>
        <w:t xml:space="preserve"> </w:t>
      </w:r>
      <w:r w:rsidRPr="00384424">
        <w:rPr>
          <w:vanish/>
          <w:sz w:val="16"/>
          <w:szCs w:val="26"/>
        </w:rPr>
        <w:t>living</w:t>
      </w:r>
      <w:r w:rsidRPr="000A7537">
        <w:rPr>
          <w:sz w:val="16"/>
          <w:szCs w:val="26"/>
        </w:rPr>
        <w:t xml:space="preserve"> </w:t>
      </w:r>
      <w:r w:rsidRPr="00384424">
        <w:rPr>
          <w:vanish/>
          <w:sz w:val="16"/>
          <w:szCs w:val="26"/>
        </w:rPr>
        <w:t>ethically</w:t>
      </w:r>
      <w:r w:rsidRPr="000A7537">
        <w:rPr>
          <w:sz w:val="16"/>
          <w:szCs w:val="26"/>
        </w:rPr>
        <w:t xml:space="preserve"> </w:t>
      </w:r>
      <w:r w:rsidRPr="00384424">
        <w:rPr>
          <w:vanish/>
          <w:sz w:val="16"/>
          <w:szCs w:val="26"/>
        </w:rPr>
        <w:t>now?</w:t>
      </w:r>
      <w:r w:rsidRPr="000A7537">
        <w:rPr>
          <w:sz w:val="16"/>
          <w:szCs w:val="26"/>
        </w:rPr>
        <w:t xml:space="preserve"> </w:t>
      </w:r>
      <w:r w:rsidRPr="00384424">
        <w:rPr>
          <w:vanish/>
          <w:sz w:val="16"/>
          <w:szCs w:val="26"/>
        </w:rPr>
        <w:t>Beckstead</w:t>
      </w:r>
      <w:r w:rsidRPr="000A7537">
        <w:rPr>
          <w:sz w:val="16"/>
          <w:szCs w:val="26"/>
        </w:rPr>
        <w:t xml:space="preserve"> </w:t>
      </w:r>
      <w:r w:rsidRPr="00384424">
        <w:rPr>
          <w:vanish/>
          <w:sz w:val="16"/>
          <w:szCs w:val="26"/>
        </w:rPr>
        <w:t>mentions</w:t>
      </w:r>
      <w:r w:rsidRPr="000A7537">
        <w:rPr>
          <w:sz w:val="16"/>
          <w:szCs w:val="26"/>
        </w:rPr>
        <w:t xml:space="preserve"> </w:t>
      </w:r>
      <w:r w:rsidRPr="00384424">
        <w:rPr>
          <w:vanish/>
          <w:sz w:val="16"/>
          <w:szCs w:val="26"/>
        </w:rPr>
        <w:t>some</w:t>
      </w:r>
      <w:r w:rsidRPr="000A7537">
        <w:rPr>
          <w:sz w:val="16"/>
          <w:szCs w:val="26"/>
        </w:rPr>
        <w:t xml:space="preserve"> </w:t>
      </w:r>
      <w:r w:rsidRPr="00384424">
        <w:rPr>
          <w:vanish/>
          <w:sz w:val="16"/>
          <w:szCs w:val="26"/>
        </w:rPr>
        <w:t>other</w:t>
      </w:r>
      <w:r w:rsidRPr="000A7537">
        <w:rPr>
          <w:sz w:val="16"/>
          <w:szCs w:val="26"/>
        </w:rPr>
        <w:t xml:space="preserve"> </w:t>
      </w:r>
      <w:r w:rsidRPr="00384424">
        <w:rPr>
          <w:vanish/>
          <w:sz w:val="16"/>
          <w:szCs w:val="26"/>
        </w:rPr>
        <w:t>broad,</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very</w:t>
      </w:r>
      <w:r w:rsidRPr="000A7537">
        <w:rPr>
          <w:sz w:val="16"/>
          <w:szCs w:val="26"/>
        </w:rPr>
        <w:t xml:space="preserve"> </w:t>
      </w:r>
      <w:r w:rsidRPr="00384424">
        <w:rPr>
          <w:vanish/>
          <w:sz w:val="16"/>
          <w:szCs w:val="26"/>
        </w:rPr>
        <w:t>broad,</w:t>
      </w:r>
      <w:r w:rsidRPr="000A7537">
        <w:rPr>
          <w:sz w:val="16"/>
          <w:szCs w:val="26"/>
        </w:rPr>
        <w:t xml:space="preserve"> </w:t>
      </w:r>
      <w:r w:rsidRPr="00384424">
        <w:rPr>
          <w:vanish/>
          <w:sz w:val="16"/>
          <w:szCs w:val="26"/>
        </w:rPr>
        <w:t>ideas</w:t>
      </w:r>
      <w:r w:rsidRPr="000A7537">
        <w:rPr>
          <w:sz w:val="16"/>
          <w:szCs w:val="26"/>
        </w:rPr>
        <w:t xml:space="preserve"> </w:t>
      </w:r>
      <w:r w:rsidRPr="00384424">
        <w:rPr>
          <w:vanish/>
          <w:sz w:val="16"/>
          <w:szCs w:val="26"/>
        </w:rPr>
        <w:t>(these</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his</w:t>
      </w:r>
      <w:r w:rsidRPr="000A7537">
        <w:rPr>
          <w:sz w:val="16"/>
          <w:szCs w:val="26"/>
        </w:rPr>
        <w:t xml:space="preserve"> </w:t>
      </w:r>
      <w:r w:rsidRPr="00384424">
        <w:rPr>
          <w:vanish/>
          <w:sz w:val="16"/>
          <w:szCs w:val="26"/>
        </w:rPr>
        <w:t>descriptions):</w:t>
      </w:r>
      <w:r w:rsidRPr="000A7537">
        <w:rPr>
          <w:sz w:val="16"/>
          <w:szCs w:val="26"/>
        </w:rPr>
        <w:t xml:space="preserve"> </w:t>
      </w:r>
      <w:r w:rsidRPr="00384424">
        <w:rPr>
          <w:vanish/>
          <w:sz w:val="16"/>
          <w:szCs w:val="26"/>
        </w:rPr>
        <w:t>Help</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computers</w:t>
      </w:r>
      <w:r w:rsidRPr="000A7537">
        <w:rPr>
          <w:sz w:val="16"/>
          <w:szCs w:val="26"/>
        </w:rPr>
        <w:t xml:space="preserve"> </w:t>
      </w:r>
      <w:r w:rsidRPr="00384424">
        <w:rPr>
          <w:vanish/>
          <w:sz w:val="16"/>
          <w:szCs w:val="26"/>
        </w:rPr>
        <w:t>faster</w:t>
      </w:r>
      <w:r w:rsidRPr="000A7537">
        <w:rPr>
          <w:sz w:val="16"/>
          <w:szCs w:val="26"/>
        </w:rPr>
        <w:t xml:space="preserve"> </w:t>
      </w:r>
      <w:r w:rsidRPr="00384424">
        <w:rPr>
          <w:vanish/>
          <w:sz w:val="16"/>
          <w:szCs w:val="26"/>
        </w:rPr>
        <w:t>so</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everywhere</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work</w:t>
      </w:r>
      <w:r w:rsidRPr="000A7537">
        <w:rPr>
          <w:sz w:val="16"/>
          <w:szCs w:val="26"/>
        </w:rPr>
        <w:t xml:space="preserve"> </w:t>
      </w:r>
      <w:r w:rsidRPr="00384424">
        <w:rPr>
          <w:vanish/>
          <w:sz w:val="16"/>
          <w:szCs w:val="26"/>
        </w:rPr>
        <w:t>more</w:t>
      </w:r>
      <w:r w:rsidRPr="000A7537">
        <w:rPr>
          <w:sz w:val="16"/>
          <w:szCs w:val="26"/>
        </w:rPr>
        <w:t xml:space="preserve"> </w:t>
      </w:r>
      <w:r w:rsidRPr="00384424">
        <w:rPr>
          <w:vanish/>
          <w:sz w:val="16"/>
          <w:szCs w:val="26"/>
        </w:rPr>
        <w:t>efficiently</w:t>
      </w:r>
      <w:r w:rsidRPr="000A7537">
        <w:rPr>
          <w:sz w:val="16"/>
          <w:szCs w:val="26"/>
        </w:rPr>
        <w:t xml:space="preserve"> </w:t>
      </w:r>
      <w:r w:rsidRPr="00384424">
        <w:rPr>
          <w:vanish/>
          <w:sz w:val="16"/>
          <w:szCs w:val="26"/>
        </w:rPr>
        <w:t>Change</w:t>
      </w:r>
      <w:r w:rsidRPr="000A7537">
        <w:rPr>
          <w:sz w:val="16"/>
          <w:szCs w:val="26"/>
        </w:rPr>
        <w:t xml:space="preserve"> </w:t>
      </w:r>
      <w:r w:rsidRPr="00384424">
        <w:rPr>
          <w:vanish/>
          <w:sz w:val="16"/>
          <w:szCs w:val="26"/>
        </w:rPr>
        <w:t>intellectual</w:t>
      </w:r>
      <w:r w:rsidRPr="000A7537">
        <w:rPr>
          <w:sz w:val="16"/>
          <w:szCs w:val="26"/>
        </w:rPr>
        <w:t xml:space="preserve"> </w:t>
      </w:r>
      <w:r w:rsidRPr="00384424">
        <w:rPr>
          <w:vanish/>
          <w:sz w:val="16"/>
          <w:szCs w:val="26"/>
        </w:rPr>
        <w:t>property</w:t>
      </w:r>
      <w:r w:rsidRPr="000A7537">
        <w:rPr>
          <w:sz w:val="16"/>
          <w:szCs w:val="26"/>
        </w:rPr>
        <w:t xml:space="preserve"> </w:t>
      </w:r>
      <w:r w:rsidRPr="00384424">
        <w:rPr>
          <w:vanish/>
          <w:sz w:val="16"/>
          <w:szCs w:val="26"/>
        </w:rPr>
        <w:t>law</w:t>
      </w:r>
      <w:r w:rsidRPr="000A7537">
        <w:rPr>
          <w:sz w:val="16"/>
          <w:szCs w:val="26"/>
        </w:rPr>
        <w:t xml:space="preserve"> </w:t>
      </w:r>
      <w:r w:rsidRPr="00384424">
        <w:rPr>
          <w:vanish/>
          <w:sz w:val="16"/>
          <w:szCs w:val="26"/>
        </w:rPr>
        <w:t>so</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technological</w:t>
      </w:r>
      <w:r w:rsidRPr="000A7537">
        <w:rPr>
          <w:sz w:val="16"/>
          <w:szCs w:val="26"/>
        </w:rPr>
        <w:t xml:space="preserve"> </w:t>
      </w:r>
      <w:r w:rsidRPr="00384424">
        <w:rPr>
          <w:vanish/>
          <w:sz w:val="16"/>
          <w:szCs w:val="26"/>
        </w:rPr>
        <w:t>innovation</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happen</w:t>
      </w:r>
      <w:r w:rsidRPr="000A7537">
        <w:rPr>
          <w:sz w:val="16"/>
          <w:szCs w:val="26"/>
        </w:rPr>
        <w:t xml:space="preserve"> </w:t>
      </w:r>
      <w:r w:rsidRPr="00384424">
        <w:rPr>
          <w:vanish/>
          <w:sz w:val="16"/>
          <w:szCs w:val="26"/>
        </w:rPr>
        <w:t>more</w:t>
      </w:r>
      <w:r w:rsidRPr="000A7537">
        <w:rPr>
          <w:sz w:val="16"/>
          <w:szCs w:val="26"/>
        </w:rPr>
        <w:t xml:space="preserve"> </w:t>
      </w:r>
      <w:r w:rsidRPr="00384424">
        <w:rPr>
          <w:vanish/>
          <w:sz w:val="16"/>
          <w:szCs w:val="26"/>
        </w:rPr>
        <w:t>quickly</w:t>
      </w:r>
      <w:r w:rsidRPr="000A7537">
        <w:rPr>
          <w:sz w:val="16"/>
          <w:szCs w:val="26"/>
        </w:rPr>
        <w:t xml:space="preserve"> </w:t>
      </w:r>
      <w:r w:rsidRPr="00384424">
        <w:rPr>
          <w:vanish/>
          <w:sz w:val="16"/>
          <w:szCs w:val="26"/>
        </w:rPr>
        <w:t>Advocate</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open</w:t>
      </w:r>
      <w:r w:rsidRPr="000A7537">
        <w:rPr>
          <w:sz w:val="16"/>
          <w:szCs w:val="26"/>
        </w:rPr>
        <w:t xml:space="preserve"> </w:t>
      </w:r>
      <w:r w:rsidRPr="00384424">
        <w:rPr>
          <w:vanish/>
          <w:sz w:val="16"/>
          <w:szCs w:val="26"/>
        </w:rPr>
        <w:t>borders</w:t>
      </w:r>
      <w:r w:rsidRPr="000A7537">
        <w:rPr>
          <w:sz w:val="16"/>
          <w:szCs w:val="26"/>
        </w:rPr>
        <w:t xml:space="preserve"> </w:t>
      </w:r>
      <w:r w:rsidRPr="00384424">
        <w:rPr>
          <w:vanish/>
          <w:sz w:val="16"/>
          <w:szCs w:val="26"/>
        </w:rPr>
        <w:t>so</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poorly</w:t>
      </w:r>
      <w:r w:rsidRPr="000A7537">
        <w:rPr>
          <w:sz w:val="16"/>
          <w:szCs w:val="26"/>
        </w:rPr>
        <w:t xml:space="preserve"> </w:t>
      </w:r>
      <w:r w:rsidRPr="00384424">
        <w:rPr>
          <w:vanish/>
          <w:sz w:val="16"/>
          <w:szCs w:val="26"/>
        </w:rPr>
        <w:t>governed</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move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better-governed</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be</w:t>
      </w:r>
      <w:r w:rsidRPr="000A7537">
        <w:rPr>
          <w:sz w:val="16"/>
          <w:szCs w:val="26"/>
        </w:rPr>
        <w:t xml:space="preserve"> </w:t>
      </w:r>
      <w:r w:rsidRPr="00384424">
        <w:rPr>
          <w:vanish/>
          <w:sz w:val="16"/>
          <w:szCs w:val="26"/>
        </w:rPr>
        <w:t>more</w:t>
      </w:r>
      <w:r w:rsidRPr="000A7537">
        <w:rPr>
          <w:sz w:val="16"/>
          <w:szCs w:val="26"/>
        </w:rPr>
        <w:t xml:space="preserve"> </w:t>
      </w:r>
      <w:r w:rsidRPr="00384424">
        <w:rPr>
          <w:vanish/>
          <w:sz w:val="16"/>
          <w:szCs w:val="26"/>
        </w:rPr>
        <w:t>productive</w:t>
      </w:r>
      <w:r w:rsidRPr="000A7537">
        <w:rPr>
          <w:sz w:val="16"/>
          <w:szCs w:val="26"/>
        </w:rPr>
        <w:t xml:space="preserve"> </w:t>
      </w:r>
      <w:r w:rsidRPr="00384424">
        <w:rPr>
          <w:vanish/>
          <w:sz w:val="16"/>
          <w:szCs w:val="26"/>
        </w:rPr>
        <w:t>Meta-research:</w:t>
      </w:r>
      <w:r w:rsidRPr="000A7537">
        <w:rPr>
          <w:sz w:val="16"/>
          <w:szCs w:val="26"/>
        </w:rPr>
        <w:t xml:space="preserve"> </w:t>
      </w:r>
      <w:r w:rsidRPr="00384424">
        <w:rPr>
          <w:rStyle w:val="StyleUnderline"/>
          <w:vanish/>
          <w:sz w:val="26"/>
          <w:szCs w:val="26"/>
        </w:rPr>
        <w:t>improve</w:t>
      </w:r>
      <w:r w:rsidRPr="000A7537">
        <w:rPr>
          <w:sz w:val="16"/>
          <w:szCs w:val="26"/>
        </w:rPr>
        <w:t xml:space="preserve"> </w:t>
      </w:r>
      <w:r w:rsidRPr="00384424">
        <w:rPr>
          <w:rStyle w:val="Emphasis"/>
          <w:vanish/>
          <w:sz w:val="26"/>
          <w:szCs w:val="26"/>
        </w:rPr>
        <w:t>incentives</w:t>
      </w:r>
      <w:r w:rsidRPr="000A7537">
        <w:rPr>
          <w:sz w:val="16"/>
          <w:szCs w:val="26"/>
        </w:rPr>
        <w:t xml:space="preserve"> </w:t>
      </w:r>
      <w:r w:rsidRPr="00384424">
        <w:rPr>
          <w:rStyle w:val="StyleUnderline"/>
          <w:vanish/>
          <w:sz w:val="26"/>
          <w:szCs w:val="26"/>
        </w:rPr>
        <w:t>and</w:t>
      </w:r>
      <w:r w:rsidRPr="000A7537">
        <w:rPr>
          <w:sz w:val="16"/>
          <w:szCs w:val="26"/>
        </w:rPr>
        <w:t xml:space="preserve"> </w:t>
      </w:r>
      <w:r w:rsidRPr="00384424">
        <w:rPr>
          <w:rStyle w:val="Emphasis"/>
          <w:vanish/>
          <w:sz w:val="26"/>
          <w:szCs w:val="26"/>
        </w:rPr>
        <w:t>norms</w:t>
      </w:r>
      <w:r w:rsidRPr="000A7537">
        <w:rPr>
          <w:sz w:val="16"/>
          <w:szCs w:val="26"/>
        </w:rPr>
        <w:t xml:space="preserve"> </w:t>
      </w:r>
      <w:r w:rsidRPr="00384424">
        <w:rPr>
          <w:rStyle w:val="StyleUnderline"/>
          <w:vanish/>
          <w:sz w:val="26"/>
          <w:szCs w:val="26"/>
        </w:rPr>
        <w:t>in</w:t>
      </w:r>
      <w:r w:rsidRPr="000A7537">
        <w:rPr>
          <w:sz w:val="16"/>
          <w:szCs w:val="26"/>
        </w:rPr>
        <w:t xml:space="preserve"> </w:t>
      </w:r>
      <w:r w:rsidRPr="00384424">
        <w:rPr>
          <w:rStyle w:val="Emphasis"/>
          <w:vanish/>
          <w:sz w:val="26"/>
          <w:szCs w:val="26"/>
        </w:rPr>
        <w:t>academic</w:t>
      </w:r>
      <w:r w:rsidRPr="000A7537">
        <w:rPr>
          <w:rStyle w:val="Emphasis"/>
          <w:sz w:val="26"/>
          <w:szCs w:val="26"/>
        </w:rPr>
        <w:t xml:space="preserve"> </w:t>
      </w:r>
      <w:r w:rsidRPr="00384424">
        <w:rPr>
          <w:rStyle w:val="Emphasis"/>
          <w:vanish/>
          <w:sz w:val="26"/>
          <w:szCs w:val="26"/>
        </w:rPr>
        <w:t>work</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better</w:t>
      </w:r>
      <w:r w:rsidRPr="000A7537">
        <w:rPr>
          <w:sz w:val="16"/>
          <w:szCs w:val="26"/>
        </w:rPr>
        <w:t xml:space="preserve"> </w:t>
      </w:r>
      <w:r w:rsidRPr="00384424">
        <w:rPr>
          <w:vanish/>
          <w:sz w:val="16"/>
          <w:szCs w:val="26"/>
        </w:rPr>
        <w:t>advance</w:t>
      </w:r>
      <w:r w:rsidRPr="000A7537">
        <w:rPr>
          <w:sz w:val="16"/>
          <w:szCs w:val="26"/>
        </w:rPr>
        <w:t xml:space="preserve"> </w:t>
      </w:r>
      <w:r w:rsidRPr="00384424">
        <w:rPr>
          <w:vanish/>
          <w:sz w:val="16"/>
          <w:szCs w:val="26"/>
        </w:rPr>
        <w:t>human</w:t>
      </w:r>
      <w:r w:rsidRPr="000A7537">
        <w:rPr>
          <w:sz w:val="16"/>
          <w:szCs w:val="26"/>
        </w:rPr>
        <w:t xml:space="preserve"> </w:t>
      </w:r>
      <w:r w:rsidRPr="00384424">
        <w:rPr>
          <w:vanish/>
          <w:sz w:val="16"/>
          <w:szCs w:val="26"/>
        </w:rPr>
        <w:t>knowledge</w:t>
      </w:r>
      <w:r w:rsidRPr="000A7537">
        <w:rPr>
          <w:sz w:val="16"/>
          <w:szCs w:val="26"/>
        </w:rPr>
        <w:t xml:space="preserve"> </w:t>
      </w:r>
      <w:r w:rsidRPr="00384424">
        <w:rPr>
          <w:vanish/>
          <w:sz w:val="16"/>
          <w:szCs w:val="26"/>
        </w:rPr>
        <w:t>Improve</w:t>
      </w:r>
      <w:r w:rsidRPr="000A7537">
        <w:rPr>
          <w:sz w:val="16"/>
          <w:szCs w:val="26"/>
        </w:rPr>
        <w:t xml:space="preserve"> </w:t>
      </w:r>
      <w:r w:rsidRPr="00384424">
        <w:rPr>
          <w:vanish/>
          <w:sz w:val="16"/>
          <w:szCs w:val="26"/>
        </w:rPr>
        <w:t>education</w:t>
      </w:r>
      <w:r w:rsidRPr="000A7537">
        <w:rPr>
          <w:sz w:val="16"/>
          <w:szCs w:val="26"/>
        </w:rPr>
        <w:t xml:space="preserve"> </w:t>
      </w:r>
      <w:r w:rsidRPr="00384424">
        <w:rPr>
          <w:vanish/>
          <w:sz w:val="16"/>
          <w:szCs w:val="26"/>
        </w:rPr>
        <w:t>Advocate</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political</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X</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values</w:t>
      </w:r>
      <w:r w:rsidRPr="000A7537">
        <w:rPr>
          <w:sz w:val="16"/>
          <w:szCs w:val="26"/>
        </w:rPr>
        <w:t xml:space="preserve"> </w:t>
      </w:r>
      <w:r w:rsidRPr="00384424">
        <w:rPr>
          <w:vanish/>
          <w:sz w:val="16"/>
          <w:szCs w:val="26"/>
        </w:rPr>
        <w:t>more</w:t>
      </w:r>
      <w:r w:rsidRPr="000A7537">
        <w:rPr>
          <w:sz w:val="16"/>
          <w:szCs w:val="26"/>
        </w:rPr>
        <w:t xml:space="preserve"> </w:t>
      </w:r>
      <w:r w:rsidRPr="00384424">
        <w:rPr>
          <w:vanish/>
          <w:sz w:val="16"/>
          <w:szCs w:val="26"/>
        </w:rPr>
        <w:t>like</w:t>
      </w:r>
      <w:r w:rsidRPr="000A7537">
        <w:rPr>
          <w:sz w:val="16"/>
          <w:szCs w:val="26"/>
        </w:rPr>
        <w:t xml:space="preserve"> </w:t>
      </w:r>
      <w:r w:rsidRPr="00384424">
        <w:rPr>
          <w:vanish/>
          <w:sz w:val="16"/>
          <w:szCs w:val="26"/>
        </w:rPr>
        <w:t>political</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X</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you</w:t>
      </w:r>
      <w:r w:rsidRPr="000A7537">
        <w:rPr>
          <w:sz w:val="16"/>
          <w:szCs w:val="26"/>
        </w:rPr>
        <w:t xml:space="preserve"> </w:t>
      </w:r>
      <w:r w:rsidRPr="00384424">
        <w:rPr>
          <w:vanish/>
          <w:sz w:val="16"/>
          <w:szCs w:val="26"/>
        </w:rPr>
        <w:t>look</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these</w:t>
      </w:r>
      <w:r w:rsidRPr="000A7537">
        <w:rPr>
          <w:sz w:val="16"/>
          <w:szCs w:val="26"/>
        </w:rPr>
        <w:t xml:space="preserve"> </w:t>
      </w:r>
      <w:r w:rsidRPr="00384424">
        <w:rPr>
          <w:vanish/>
          <w:sz w:val="16"/>
          <w:szCs w:val="26"/>
        </w:rPr>
        <w:t>areas</w:t>
      </w:r>
      <w:r w:rsidRPr="000A7537">
        <w:rPr>
          <w:sz w:val="16"/>
          <w:szCs w:val="26"/>
        </w:rPr>
        <w:t xml:space="preserve"> </w:t>
      </w:r>
      <w:r w:rsidRPr="00384424">
        <w:rPr>
          <w:vanish/>
          <w:sz w:val="16"/>
          <w:szCs w:val="26"/>
        </w:rPr>
        <w:t>(economic</w:t>
      </w:r>
      <w:r w:rsidRPr="000A7537">
        <w:rPr>
          <w:sz w:val="16"/>
          <w:szCs w:val="26"/>
        </w:rPr>
        <w:t xml:space="preserve"> </w:t>
      </w:r>
      <w:r w:rsidRPr="00384424">
        <w:rPr>
          <w:vanish/>
          <w:sz w:val="16"/>
          <w:szCs w:val="26"/>
        </w:rPr>
        <w:t>growth</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technological</w:t>
      </w:r>
      <w:r w:rsidRPr="000A7537">
        <w:rPr>
          <w:sz w:val="16"/>
          <w:szCs w:val="26"/>
        </w:rPr>
        <w:t xml:space="preserve"> </w:t>
      </w:r>
      <w:r w:rsidRPr="00384424">
        <w:rPr>
          <w:vanish/>
          <w:sz w:val="16"/>
          <w:szCs w:val="26"/>
        </w:rPr>
        <w:t>progress,</w:t>
      </w:r>
      <w:r w:rsidRPr="000A7537">
        <w:rPr>
          <w:sz w:val="16"/>
          <w:szCs w:val="26"/>
        </w:rPr>
        <w:t xml:space="preserve"> </w:t>
      </w:r>
      <w:r w:rsidRPr="00384424">
        <w:rPr>
          <w:vanish/>
          <w:sz w:val="16"/>
          <w:szCs w:val="26"/>
        </w:rPr>
        <w:t>access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information,</w:t>
      </w:r>
      <w:r w:rsidRPr="000A7537">
        <w:rPr>
          <w:sz w:val="16"/>
          <w:szCs w:val="26"/>
        </w:rPr>
        <w:t xml:space="preserve"> </w:t>
      </w:r>
      <w:r w:rsidRPr="00384424">
        <w:rPr>
          <w:vanish/>
          <w:sz w:val="16"/>
          <w:szCs w:val="26"/>
        </w:rPr>
        <w:t>individual</w:t>
      </w:r>
      <w:r w:rsidRPr="000A7537">
        <w:rPr>
          <w:sz w:val="16"/>
          <w:szCs w:val="26"/>
        </w:rPr>
        <w:t xml:space="preserve"> </w:t>
      </w:r>
      <w:r w:rsidRPr="00384424">
        <w:rPr>
          <w:vanish/>
          <w:sz w:val="16"/>
          <w:szCs w:val="26"/>
        </w:rPr>
        <w:t>capability,</w:t>
      </w:r>
      <w:r w:rsidRPr="000A7537">
        <w:rPr>
          <w:sz w:val="16"/>
          <w:szCs w:val="26"/>
        </w:rPr>
        <w:t xml:space="preserve"> </w:t>
      </w:r>
      <w:r w:rsidRPr="00384424">
        <w:rPr>
          <w:vanish/>
          <w:sz w:val="16"/>
          <w:szCs w:val="26"/>
        </w:rPr>
        <w:t>social</w:t>
      </w:r>
      <w:r w:rsidRPr="000A7537">
        <w:rPr>
          <w:sz w:val="16"/>
          <w:szCs w:val="26"/>
        </w:rPr>
        <w:t xml:space="preserve"> </w:t>
      </w:r>
      <w:r w:rsidRPr="00384424">
        <w:rPr>
          <w:vanish/>
          <w:sz w:val="16"/>
          <w:szCs w:val="26"/>
        </w:rPr>
        <w:t>coordination,</w:t>
      </w:r>
      <w:r w:rsidRPr="000A7537">
        <w:rPr>
          <w:sz w:val="16"/>
          <w:szCs w:val="26"/>
        </w:rPr>
        <w:t xml:space="preserve"> </w:t>
      </w:r>
      <w:r w:rsidRPr="00384424">
        <w:rPr>
          <w:vanish/>
          <w:sz w:val="16"/>
          <w:szCs w:val="26"/>
        </w:rPr>
        <w:t>motives)</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lot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everyday</w:t>
      </w:r>
      <w:r w:rsidRPr="000A7537">
        <w:rPr>
          <w:sz w:val="16"/>
          <w:szCs w:val="26"/>
        </w:rPr>
        <w:t xml:space="preserve"> </w:t>
      </w:r>
      <w:r w:rsidRPr="00384424">
        <w:rPr>
          <w:vanish/>
          <w:sz w:val="16"/>
          <w:szCs w:val="26"/>
        </w:rPr>
        <w:t>good</w:t>
      </w:r>
      <w:r w:rsidRPr="000A7537">
        <w:rPr>
          <w:sz w:val="16"/>
          <w:szCs w:val="26"/>
        </w:rPr>
        <w:t xml:space="preserve"> </w:t>
      </w:r>
      <w:r w:rsidRPr="00384424">
        <w:rPr>
          <w:vanish/>
          <w:sz w:val="16"/>
          <w:szCs w:val="26"/>
        </w:rPr>
        <w:t>works</w:t>
      </w:r>
      <w:r w:rsidRPr="000A7537">
        <w:rPr>
          <w:sz w:val="16"/>
          <w:szCs w:val="26"/>
        </w:rPr>
        <w:t xml:space="preserve"> </w:t>
      </w:r>
      <w:r w:rsidRPr="00384424">
        <w:rPr>
          <w:vanish/>
          <w:sz w:val="16"/>
          <w:szCs w:val="26"/>
        </w:rPr>
        <w:t>contribute,”</w:t>
      </w:r>
      <w:r w:rsidRPr="000A7537">
        <w:rPr>
          <w:sz w:val="16"/>
          <w:szCs w:val="26"/>
        </w:rPr>
        <w:t xml:space="preserve"> </w:t>
      </w:r>
      <w:r w:rsidRPr="00384424">
        <w:rPr>
          <w:vanish/>
          <w:sz w:val="16"/>
          <w:szCs w:val="26"/>
        </w:rPr>
        <w:t>Beckstead</w:t>
      </w:r>
      <w:r w:rsidRPr="000A7537">
        <w:rPr>
          <w:sz w:val="16"/>
          <w:szCs w:val="26"/>
        </w:rPr>
        <w:t xml:space="preserve"> </w:t>
      </w:r>
      <w:r w:rsidRPr="00384424">
        <w:rPr>
          <w:vanish/>
          <w:sz w:val="16"/>
          <w:szCs w:val="26"/>
        </w:rPr>
        <w:t>writes.</w:t>
      </w:r>
      <w:r w:rsidRPr="000A7537">
        <w:rPr>
          <w:sz w:val="16"/>
          <w:szCs w:val="26"/>
        </w:rPr>
        <w:t xml:space="preserve"> </w:t>
      </w:r>
      <w:r w:rsidRPr="00384424">
        <w:rPr>
          <w:vanish/>
          <w:sz w:val="16"/>
          <w:szCs w:val="26"/>
        </w:rPr>
        <w:t>“An</w:t>
      </w:r>
      <w:r w:rsidRPr="000A7537">
        <w:rPr>
          <w:sz w:val="16"/>
          <w:szCs w:val="26"/>
        </w:rPr>
        <w:t xml:space="preserve"> </w:t>
      </w:r>
      <w:r w:rsidRPr="00384424">
        <w:rPr>
          <w:vanish/>
          <w:sz w:val="16"/>
          <w:szCs w:val="26"/>
        </w:rPr>
        <w:t>implication</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lot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everyday</w:t>
      </w:r>
      <w:r w:rsidRPr="000A7537">
        <w:rPr>
          <w:sz w:val="16"/>
          <w:szCs w:val="26"/>
        </w:rPr>
        <w:t xml:space="preserve"> </w:t>
      </w:r>
      <w:r w:rsidRPr="00384424">
        <w:rPr>
          <w:vanish/>
          <w:sz w:val="16"/>
          <w:szCs w:val="26"/>
        </w:rPr>
        <w:t>good</w:t>
      </w:r>
      <w:r w:rsidRPr="000A7537">
        <w:rPr>
          <w:sz w:val="16"/>
          <w:szCs w:val="26"/>
        </w:rPr>
        <w:t xml:space="preserve"> </w:t>
      </w:r>
      <w:r w:rsidRPr="00384424">
        <w:rPr>
          <w:vanish/>
          <w:sz w:val="16"/>
          <w:szCs w:val="26"/>
        </w:rPr>
        <w:t>works</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good</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broad</w:t>
      </w:r>
      <w:r w:rsidRPr="000A7537">
        <w:rPr>
          <w:sz w:val="16"/>
          <w:szCs w:val="26"/>
        </w:rPr>
        <w:t xml:space="preserve"> </w:t>
      </w:r>
      <w:r w:rsidRPr="00384424">
        <w:rPr>
          <w:vanish/>
          <w:sz w:val="16"/>
          <w:szCs w:val="26"/>
        </w:rPr>
        <w:t>perspective,</w:t>
      </w:r>
      <w:r w:rsidRPr="000A7537">
        <w:rPr>
          <w:sz w:val="16"/>
          <w:szCs w:val="26"/>
        </w:rPr>
        <w:t xml:space="preserve"> </w:t>
      </w:r>
      <w:r w:rsidRPr="00384424">
        <w:rPr>
          <w:vanish/>
          <w:sz w:val="16"/>
          <w:szCs w:val="26"/>
        </w:rPr>
        <w:t>even</w:t>
      </w:r>
      <w:r w:rsidRPr="000A7537">
        <w:rPr>
          <w:sz w:val="16"/>
          <w:szCs w:val="26"/>
        </w:rPr>
        <w:t xml:space="preserve"> </w:t>
      </w:r>
      <w:r w:rsidRPr="00384424">
        <w:rPr>
          <w:vanish/>
          <w:sz w:val="16"/>
          <w:szCs w:val="26"/>
        </w:rPr>
        <w:t>though</w:t>
      </w:r>
      <w:r w:rsidRPr="000A7537">
        <w:rPr>
          <w:sz w:val="16"/>
          <w:szCs w:val="26"/>
        </w:rPr>
        <w:t xml:space="preserve"> </w:t>
      </w:r>
      <w:r w:rsidRPr="00384424">
        <w:rPr>
          <w:vanish/>
          <w:sz w:val="16"/>
          <w:szCs w:val="26"/>
        </w:rPr>
        <w:t>hardly</w:t>
      </w:r>
      <w:r w:rsidRPr="000A7537">
        <w:rPr>
          <w:sz w:val="16"/>
          <w:szCs w:val="26"/>
        </w:rPr>
        <w:t xml:space="preserve"> </w:t>
      </w:r>
      <w:r w:rsidRPr="00384424">
        <w:rPr>
          <w:vanish/>
          <w:sz w:val="16"/>
          <w:szCs w:val="26"/>
        </w:rPr>
        <w:t>anyone</w:t>
      </w:r>
      <w:r w:rsidRPr="000A7537">
        <w:rPr>
          <w:sz w:val="16"/>
          <w:szCs w:val="26"/>
        </w:rPr>
        <w:t xml:space="preserve"> </w:t>
      </w:r>
      <w:r w:rsidRPr="00384424">
        <w:rPr>
          <w:vanish/>
          <w:sz w:val="16"/>
          <w:szCs w:val="26"/>
        </w:rPr>
        <w:t>thinks</w:t>
      </w:r>
      <w:r w:rsidRPr="000A7537">
        <w:rPr>
          <w:sz w:val="16"/>
          <w:szCs w:val="26"/>
        </w:rPr>
        <w:t xml:space="preserve"> </w:t>
      </w:r>
      <w:r w:rsidRPr="00384424">
        <w:rPr>
          <w:vanish/>
          <w:sz w:val="16"/>
          <w:szCs w:val="26"/>
        </w:rPr>
        <w:t>explicitly</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terms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far</w:t>
      </w:r>
      <w:r w:rsidRPr="000A7537">
        <w:rPr>
          <w:sz w:val="16"/>
          <w:szCs w:val="26"/>
        </w:rPr>
        <w:t xml:space="preserve"> </w:t>
      </w:r>
      <w:r w:rsidRPr="00384424">
        <w:rPr>
          <w:vanish/>
          <w:sz w:val="16"/>
          <w:szCs w:val="26"/>
        </w:rPr>
        <w:t>future</w:t>
      </w:r>
      <w:r w:rsidRPr="000A7537">
        <w:rPr>
          <w:sz w:val="16"/>
          <w:szCs w:val="26"/>
        </w:rPr>
        <w:t xml:space="preserve"> </w:t>
      </w:r>
      <w:r w:rsidRPr="00384424">
        <w:rPr>
          <w:vanish/>
          <w:sz w:val="16"/>
          <w:szCs w:val="26"/>
        </w:rPr>
        <w:t>standards.”</w:t>
      </w:r>
      <w:r w:rsidRPr="000A7537">
        <w:rPr>
          <w:sz w:val="16"/>
          <w:szCs w:val="26"/>
        </w:rPr>
        <w:t xml:space="preserve"> </w:t>
      </w:r>
      <w:r w:rsidRPr="00384424">
        <w:rPr>
          <w:vanish/>
          <w:sz w:val="16"/>
          <w:szCs w:val="26"/>
        </w:rPr>
        <w:t>Look</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those</w:t>
      </w:r>
      <w:r w:rsidRPr="000A7537">
        <w:rPr>
          <w:sz w:val="16"/>
          <w:szCs w:val="26"/>
        </w:rPr>
        <w:t xml:space="preserve"> </w:t>
      </w:r>
      <w:r w:rsidRPr="00384424">
        <w:rPr>
          <w:vanish/>
          <w:sz w:val="16"/>
          <w:szCs w:val="26"/>
        </w:rPr>
        <w:t>examples</w:t>
      </w:r>
      <w:r w:rsidRPr="000A7537">
        <w:rPr>
          <w:sz w:val="16"/>
          <w:szCs w:val="26"/>
        </w:rPr>
        <w:t xml:space="preserve"> </w:t>
      </w:r>
      <w:r w:rsidRPr="00384424">
        <w:rPr>
          <w:vanish/>
          <w:sz w:val="16"/>
          <w:szCs w:val="26"/>
        </w:rPr>
        <w:t>again:</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just</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list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what</w:t>
      </w:r>
      <w:r w:rsidRPr="000A7537">
        <w:rPr>
          <w:sz w:val="16"/>
          <w:szCs w:val="26"/>
        </w:rPr>
        <w:t xml:space="preserve"> </w:t>
      </w:r>
      <w:r w:rsidRPr="00384424">
        <w:rPr>
          <w:vanish/>
          <w:sz w:val="16"/>
          <w:szCs w:val="26"/>
        </w:rPr>
        <w:t>normal</w:t>
      </w:r>
      <w:r w:rsidRPr="000A7537">
        <w:rPr>
          <w:sz w:val="16"/>
          <w:szCs w:val="26"/>
        </w:rPr>
        <w:t xml:space="preserve"> </w:t>
      </w:r>
      <w:r w:rsidRPr="00384424">
        <w:rPr>
          <w:vanish/>
          <w:sz w:val="16"/>
          <w:szCs w:val="26"/>
        </w:rPr>
        <w:t>altruistically</w:t>
      </w:r>
      <w:r w:rsidRPr="000A7537">
        <w:rPr>
          <w:sz w:val="16"/>
          <w:szCs w:val="26"/>
        </w:rPr>
        <w:t xml:space="preserve"> </w:t>
      </w:r>
      <w:r w:rsidRPr="00384424">
        <w:rPr>
          <w:vanish/>
          <w:sz w:val="16"/>
          <w:szCs w:val="26"/>
        </w:rPr>
        <w:t>motivated</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not</w:t>
      </w:r>
      <w:r w:rsidRPr="000A7537">
        <w:rPr>
          <w:sz w:val="16"/>
          <w:szCs w:val="26"/>
        </w:rPr>
        <w:t xml:space="preserve"> </w:t>
      </w:r>
      <w:r w:rsidRPr="00384424">
        <w:rPr>
          <w:vanish/>
          <w:sz w:val="16"/>
          <w:szCs w:val="26"/>
        </w:rPr>
        <w:t>effective</w:t>
      </w:r>
      <w:r w:rsidRPr="000A7537">
        <w:rPr>
          <w:sz w:val="16"/>
          <w:szCs w:val="26"/>
        </w:rPr>
        <w:t xml:space="preserve"> </w:t>
      </w:r>
      <w:r w:rsidRPr="00384424">
        <w:rPr>
          <w:vanish/>
          <w:sz w:val="16"/>
          <w:szCs w:val="26"/>
        </w:rPr>
        <w:t>altruism</w:t>
      </w:r>
      <w:r w:rsidRPr="000A7537">
        <w:rPr>
          <w:sz w:val="16"/>
          <w:szCs w:val="26"/>
        </w:rPr>
        <w:t xml:space="preserve"> </w:t>
      </w:r>
      <w:r w:rsidRPr="00384424">
        <w:rPr>
          <w:vanish/>
          <w:sz w:val="16"/>
          <w:szCs w:val="26"/>
        </w:rPr>
        <w:t>folks,</w:t>
      </w:r>
      <w:r w:rsidRPr="000A7537">
        <w:rPr>
          <w:sz w:val="16"/>
          <w:szCs w:val="26"/>
        </w:rPr>
        <w:t xml:space="preserve"> </w:t>
      </w:r>
      <w:r w:rsidRPr="00384424">
        <w:rPr>
          <w:vanish/>
          <w:sz w:val="16"/>
          <w:szCs w:val="26"/>
        </w:rPr>
        <w:t>generally</w:t>
      </w:r>
      <w:r w:rsidRPr="000A7537">
        <w:rPr>
          <w:sz w:val="16"/>
          <w:szCs w:val="26"/>
        </w:rPr>
        <w:t xml:space="preserve"> </w:t>
      </w:r>
      <w:r w:rsidRPr="00384424">
        <w:rPr>
          <w:vanish/>
          <w:sz w:val="16"/>
          <w:szCs w:val="26"/>
        </w:rPr>
        <w:t>do.</w:t>
      </w:r>
      <w:r w:rsidRPr="000A7537">
        <w:rPr>
          <w:sz w:val="16"/>
          <w:szCs w:val="26"/>
        </w:rPr>
        <w:t xml:space="preserve"> </w:t>
      </w:r>
      <w:r w:rsidRPr="00384424">
        <w:rPr>
          <w:vanish/>
          <w:sz w:val="16"/>
          <w:szCs w:val="26"/>
        </w:rPr>
        <w:t>Charities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US</w:t>
      </w:r>
      <w:r w:rsidRPr="000A7537">
        <w:rPr>
          <w:sz w:val="16"/>
          <w:szCs w:val="26"/>
        </w:rPr>
        <w:t xml:space="preserve"> </w:t>
      </w:r>
      <w:r w:rsidRPr="00384424">
        <w:rPr>
          <w:vanish/>
          <w:sz w:val="16"/>
          <w:szCs w:val="26"/>
        </w:rPr>
        <w:t>love</w:t>
      </w:r>
      <w:r w:rsidRPr="000A7537">
        <w:rPr>
          <w:sz w:val="16"/>
          <w:szCs w:val="26"/>
        </w:rPr>
        <w:t xml:space="preserve"> </w:t>
      </w:r>
      <w:r w:rsidRPr="00384424">
        <w:rPr>
          <w:vanish/>
          <w:sz w:val="16"/>
          <w:szCs w:val="26"/>
        </w:rPr>
        <w:t>talking</w:t>
      </w:r>
      <w:r w:rsidRPr="000A7537">
        <w:rPr>
          <w:sz w:val="16"/>
          <w:szCs w:val="26"/>
        </w:rPr>
        <w:t xml:space="preserve"> </w:t>
      </w:r>
      <w:r w:rsidRPr="00384424">
        <w:rPr>
          <w:vanish/>
          <w:sz w:val="16"/>
          <w:szCs w:val="26"/>
        </w:rPr>
        <w:t>about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lost</w:t>
      </w:r>
      <w:r w:rsidRPr="000A7537">
        <w:rPr>
          <w:sz w:val="16"/>
          <w:szCs w:val="26"/>
        </w:rPr>
        <w:t xml:space="preserve"> </w:t>
      </w:r>
      <w:r w:rsidRPr="00384424">
        <w:rPr>
          <w:vanish/>
          <w:sz w:val="16"/>
          <w:szCs w:val="26"/>
        </w:rPr>
        <w:t>opportunities</w:t>
      </w:r>
      <w:r w:rsidRPr="000A7537">
        <w:rPr>
          <w:sz w:val="16"/>
          <w:szCs w:val="26"/>
        </w:rPr>
        <w:t xml:space="preserve"> </w:t>
      </w:r>
      <w:r w:rsidRPr="00384424">
        <w:rPr>
          <w:vanish/>
          <w:sz w:val="16"/>
          <w:szCs w:val="26"/>
        </w:rPr>
        <w:t>for</w:t>
      </w:r>
      <w:r w:rsidRPr="000A7537">
        <w:rPr>
          <w:sz w:val="16"/>
          <w:szCs w:val="26"/>
        </w:rPr>
        <w:t xml:space="preserve"> </w:t>
      </w:r>
      <w:r w:rsidRPr="00384424">
        <w:rPr>
          <w:vanish/>
          <w:sz w:val="16"/>
          <w:szCs w:val="26"/>
        </w:rPr>
        <w:t>innovation</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poverty</w:t>
      </w:r>
      <w:r w:rsidRPr="000A7537">
        <w:rPr>
          <w:sz w:val="16"/>
          <w:szCs w:val="26"/>
        </w:rPr>
        <w:t xml:space="preserve"> </w:t>
      </w:r>
      <w:r w:rsidRPr="00384424">
        <w:rPr>
          <w:vanish/>
          <w:sz w:val="16"/>
          <w:szCs w:val="26"/>
        </w:rPr>
        <w:t>creates.</w:t>
      </w:r>
      <w:r w:rsidRPr="000A7537">
        <w:rPr>
          <w:sz w:val="16"/>
          <w:szCs w:val="26"/>
        </w:rPr>
        <w:t xml:space="preserve"> </w:t>
      </w:r>
      <w:r w:rsidRPr="00384424">
        <w:rPr>
          <w:vanish/>
          <w:sz w:val="16"/>
          <w:szCs w:val="26"/>
        </w:rPr>
        <w:t>Lots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smart</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who</w:t>
      </w:r>
      <w:r w:rsidRPr="000A7537">
        <w:rPr>
          <w:sz w:val="16"/>
          <w:szCs w:val="26"/>
        </w:rPr>
        <w:t xml:space="preserve"> </w:t>
      </w:r>
      <w:r w:rsidRPr="00384424">
        <w:rPr>
          <w:vanish/>
          <w:sz w:val="16"/>
          <w:szCs w:val="26"/>
        </w:rPr>
        <w:t>want</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difference</w:t>
      </w:r>
      <w:r w:rsidRPr="000A7537">
        <w:rPr>
          <w:sz w:val="16"/>
          <w:szCs w:val="26"/>
        </w:rPr>
        <w:t xml:space="preserve"> </w:t>
      </w:r>
      <w:r w:rsidRPr="00384424">
        <w:rPr>
          <w:vanish/>
          <w:sz w:val="16"/>
          <w:szCs w:val="26"/>
        </w:rPr>
        <w:t>become</w:t>
      </w:r>
      <w:r w:rsidRPr="000A7537">
        <w:rPr>
          <w:sz w:val="16"/>
          <w:szCs w:val="26"/>
        </w:rPr>
        <w:t xml:space="preserve"> </w:t>
      </w:r>
      <w:r w:rsidRPr="00384424">
        <w:rPr>
          <w:vanish/>
          <w:sz w:val="16"/>
          <w:szCs w:val="26"/>
        </w:rPr>
        <w:t>scientists,</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try</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work</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teachers</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improving</w:t>
      </w:r>
      <w:r w:rsidRPr="000A7537">
        <w:rPr>
          <w:sz w:val="16"/>
          <w:szCs w:val="26"/>
        </w:rPr>
        <w:t xml:space="preserve"> </w:t>
      </w:r>
      <w:r w:rsidRPr="00384424">
        <w:rPr>
          <w:vanish/>
          <w:sz w:val="16"/>
          <w:szCs w:val="26"/>
        </w:rPr>
        <w:t>education</w:t>
      </w:r>
      <w:r w:rsidRPr="000A7537">
        <w:rPr>
          <w:sz w:val="16"/>
          <w:szCs w:val="26"/>
        </w:rPr>
        <w:t xml:space="preserve"> </w:t>
      </w:r>
      <w:r w:rsidRPr="00384424">
        <w:rPr>
          <w:vanish/>
          <w:sz w:val="16"/>
          <w:szCs w:val="26"/>
        </w:rPr>
        <w:t>policy,</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lord</w:t>
      </w:r>
      <w:r w:rsidRPr="000A7537">
        <w:rPr>
          <w:sz w:val="16"/>
          <w:szCs w:val="26"/>
        </w:rPr>
        <w:t xml:space="preserve"> </w:t>
      </w:r>
      <w:r w:rsidRPr="00384424">
        <w:rPr>
          <w:vanish/>
          <w:sz w:val="16"/>
          <w:szCs w:val="26"/>
        </w:rPr>
        <w:t>knows</w:t>
      </w:r>
      <w:r w:rsidRPr="000A7537">
        <w:rPr>
          <w:sz w:val="16"/>
          <w:szCs w:val="26"/>
        </w:rPr>
        <w:t xml:space="preserve"> </w:t>
      </w:r>
      <w:r w:rsidRPr="00384424">
        <w:rPr>
          <w:vanish/>
          <w:sz w:val="16"/>
          <w:szCs w:val="26"/>
        </w:rPr>
        <w:t>there</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plenty</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people</w:t>
      </w:r>
      <w:r w:rsidRPr="000A7537">
        <w:rPr>
          <w:sz w:val="16"/>
          <w:szCs w:val="26"/>
        </w:rPr>
        <w:t xml:space="preserve"> </w:t>
      </w:r>
      <w:r w:rsidRPr="00384424">
        <w:rPr>
          <w:vanish/>
          <w:sz w:val="16"/>
          <w:szCs w:val="26"/>
        </w:rPr>
        <w:t>who</w:t>
      </w:r>
      <w:r w:rsidRPr="000A7537">
        <w:rPr>
          <w:sz w:val="16"/>
          <w:szCs w:val="26"/>
        </w:rPr>
        <w:t xml:space="preserve"> </w:t>
      </w:r>
      <w:r w:rsidRPr="00384424">
        <w:rPr>
          <w:vanish/>
          <w:sz w:val="16"/>
          <w:szCs w:val="26"/>
        </w:rPr>
        <w:t>become</w:t>
      </w:r>
      <w:r w:rsidRPr="000A7537">
        <w:rPr>
          <w:sz w:val="16"/>
          <w:szCs w:val="26"/>
        </w:rPr>
        <w:t xml:space="preserve"> </w:t>
      </w:r>
      <w:r w:rsidRPr="00384424">
        <w:rPr>
          <w:vanish/>
          <w:sz w:val="16"/>
          <w:szCs w:val="26"/>
        </w:rPr>
        <w:t>political</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operatives</w:t>
      </w:r>
      <w:r w:rsidRPr="000A7537">
        <w:rPr>
          <w:sz w:val="16"/>
          <w:szCs w:val="26"/>
        </w:rPr>
        <w:t xml:space="preserve"> </w:t>
      </w:r>
      <w:r w:rsidRPr="00384424">
        <w:rPr>
          <w:vanish/>
          <w:sz w:val="16"/>
          <w:szCs w:val="26"/>
        </w:rPr>
        <w:t>out</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conviction</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moral</w:t>
      </w:r>
      <w:r w:rsidRPr="000A7537">
        <w:rPr>
          <w:sz w:val="16"/>
          <w:szCs w:val="26"/>
        </w:rPr>
        <w:t xml:space="preserve"> </w:t>
      </w:r>
      <w:r w:rsidRPr="00384424">
        <w:rPr>
          <w:vanish/>
          <w:sz w:val="16"/>
          <w:szCs w:val="26"/>
        </w:rPr>
        <w:t>consequences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party’s</w:t>
      </w:r>
      <w:r w:rsidRPr="000A7537">
        <w:rPr>
          <w:sz w:val="16"/>
          <w:szCs w:val="26"/>
        </w:rPr>
        <w:t xml:space="preserve"> </w:t>
      </w:r>
      <w:r w:rsidRPr="00384424">
        <w:rPr>
          <w:vanish/>
          <w:sz w:val="16"/>
          <w:szCs w:val="26"/>
        </w:rPr>
        <w:t>platform</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good.</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which</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say:</w:t>
      </w:r>
      <w:r w:rsidRPr="000A7537">
        <w:rPr>
          <w:sz w:val="16"/>
          <w:szCs w:val="26"/>
        </w:rPr>
        <w:t xml:space="preserve"> </w:t>
      </w:r>
      <w:r w:rsidRPr="00384424">
        <w:rPr>
          <w:vanish/>
          <w:sz w:val="16"/>
          <w:szCs w:val="26"/>
        </w:rPr>
        <w:t>Maybe</w:t>
      </w:r>
      <w:r w:rsidRPr="000A7537">
        <w:rPr>
          <w:sz w:val="16"/>
          <w:szCs w:val="26"/>
        </w:rPr>
        <w:t xml:space="preserve"> </w:t>
      </w:r>
      <w:r w:rsidRPr="00384424">
        <w:rPr>
          <w:vanish/>
          <w:sz w:val="16"/>
          <w:szCs w:val="26"/>
        </w:rPr>
        <w:t>effective</w:t>
      </w:r>
      <w:r w:rsidRPr="000A7537">
        <w:rPr>
          <w:sz w:val="16"/>
          <w:szCs w:val="26"/>
        </w:rPr>
        <w:t xml:space="preserve"> </w:t>
      </w:r>
      <w:r w:rsidRPr="00384424">
        <w:rPr>
          <w:vanish/>
          <w:sz w:val="16"/>
          <w:szCs w:val="26"/>
        </w:rPr>
        <w:t>altruists</w:t>
      </w:r>
      <w:r w:rsidRPr="000A7537">
        <w:rPr>
          <w:sz w:val="16"/>
          <w:szCs w:val="26"/>
        </w:rPr>
        <w:t xml:space="preserve"> </w:t>
      </w:r>
      <w:r w:rsidRPr="00384424">
        <w:rPr>
          <w:vanish/>
          <w:sz w:val="16"/>
          <w:szCs w:val="26"/>
        </w:rPr>
        <w:t>aren’t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special,</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least</w:t>
      </w:r>
      <w:r w:rsidRPr="000A7537">
        <w:rPr>
          <w:sz w:val="16"/>
          <w:szCs w:val="26"/>
        </w:rPr>
        <w:t xml:space="preserve"> </w:t>
      </w:r>
      <w:r w:rsidRPr="00384424">
        <w:rPr>
          <w:vanish/>
          <w:sz w:val="16"/>
          <w:szCs w:val="26"/>
        </w:rPr>
        <w:t>maybe</w:t>
      </w:r>
      <w:r w:rsidRPr="000A7537">
        <w:rPr>
          <w:sz w:val="16"/>
          <w:szCs w:val="26"/>
        </w:rPr>
        <w:t xml:space="preserve"> </w:t>
      </w:r>
      <w:r w:rsidRPr="00384424">
        <w:rPr>
          <w:vanish/>
          <w:sz w:val="16"/>
          <w:szCs w:val="26"/>
        </w:rPr>
        <w:t>we</w:t>
      </w:r>
      <w:r w:rsidRPr="000A7537">
        <w:rPr>
          <w:sz w:val="16"/>
          <w:szCs w:val="26"/>
        </w:rPr>
        <w:t xml:space="preserve"> </w:t>
      </w:r>
      <w:r w:rsidRPr="00384424">
        <w:rPr>
          <w:vanish/>
          <w:sz w:val="16"/>
          <w:szCs w:val="26"/>
        </w:rPr>
        <w:t>don’t</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access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many</w:t>
      </w:r>
      <w:r w:rsidRPr="000A7537">
        <w:rPr>
          <w:sz w:val="16"/>
          <w:szCs w:val="26"/>
        </w:rPr>
        <w:t xml:space="preserve"> </w:t>
      </w:r>
      <w:r w:rsidRPr="00384424">
        <w:rPr>
          <w:vanish/>
          <w:sz w:val="16"/>
          <w:szCs w:val="26"/>
        </w:rPr>
        <w:t>specific</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weird</w:t>
      </w:r>
      <w:r w:rsidRPr="000A7537">
        <w:rPr>
          <w:sz w:val="16"/>
          <w:szCs w:val="26"/>
        </w:rPr>
        <w:t xml:space="preserve"> </w:t>
      </w:r>
      <w:r w:rsidRPr="00384424">
        <w:rPr>
          <w:vanish/>
          <w:sz w:val="16"/>
          <w:szCs w:val="26"/>
        </w:rPr>
        <w:t>conclusions</w:t>
      </w:r>
      <w:r w:rsidRPr="000A7537">
        <w:rPr>
          <w:sz w:val="16"/>
          <w:szCs w:val="26"/>
        </w:rPr>
        <w:t xml:space="preserve"> </w:t>
      </w:r>
      <w:r w:rsidRPr="00384424">
        <w:rPr>
          <w:vanish/>
          <w:sz w:val="16"/>
          <w:szCs w:val="26"/>
        </w:rPr>
        <w:t>about</w:t>
      </w:r>
      <w:r w:rsidRPr="000A7537">
        <w:rPr>
          <w:sz w:val="16"/>
          <w:szCs w:val="26"/>
        </w:rPr>
        <w:t xml:space="preserve"> </w:t>
      </w:r>
      <w:r w:rsidRPr="00384424">
        <w:rPr>
          <w:vanish/>
          <w:sz w:val="16"/>
          <w:szCs w:val="26"/>
        </w:rPr>
        <w:t>how</w:t>
      </w:r>
      <w:r w:rsidRPr="000A7537">
        <w:rPr>
          <w:sz w:val="16"/>
          <w:szCs w:val="26"/>
        </w:rPr>
        <w:t xml:space="preserve"> </w:t>
      </w:r>
      <w:r w:rsidRPr="00384424">
        <w:rPr>
          <w:vanish/>
          <w:sz w:val="16"/>
          <w:szCs w:val="26"/>
        </w:rPr>
        <w:t>best</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help</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world.</w:t>
      </w:r>
      <w:r w:rsidRPr="000A7537">
        <w:rPr>
          <w:sz w:val="16"/>
          <w:szCs w:val="26"/>
        </w:rPr>
        <w:t xml:space="preserve"> </w:t>
      </w:r>
      <w:r w:rsidRPr="00384424">
        <w:rPr>
          <w:rStyle w:val="StyleUnderline"/>
          <w:vanish/>
          <w:sz w:val="26"/>
          <w:szCs w:val="26"/>
        </w:rPr>
        <w:t>If</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far</w:t>
      </w:r>
      <w:r w:rsidRPr="000A7537">
        <w:rPr>
          <w:rStyle w:val="StyleUnderline"/>
          <w:sz w:val="26"/>
          <w:szCs w:val="26"/>
        </w:rPr>
        <w:t xml:space="preserve"> </w:t>
      </w:r>
      <w:r w:rsidRPr="00384424">
        <w:rPr>
          <w:rStyle w:val="StyleUnderline"/>
          <w:vanish/>
          <w:sz w:val="26"/>
          <w:szCs w:val="26"/>
        </w:rPr>
        <w:t>future</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what</w:t>
      </w:r>
      <w:r w:rsidRPr="000A7537">
        <w:rPr>
          <w:rStyle w:val="StyleUnderline"/>
          <w:sz w:val="26"/>
          <w:szCs w:val="26"/>
        </w:rPr>
        <w:t xml:space="preserve"> </w:t>
      </w:r>
      <w:r w:rsidRPr="00384424">
        <w:rPr>
          <w:rStyle w:val="StyleUnderline"/>
          <w:vanish/>
          <w:sz w:val="26"/>
          <w:szCs w:val="26"/>
        </w:rPr>
        <w:t>matters,</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generally</w:t>
      </w:r>
      <w:r w:rsidRPr="000A7537">
        <w:rPr>
          <w:rStyle w:val="StyleUnderline"/>
          <w:sz w:val="26"/>
          <w:szCs w:val="26"/>
        </w:rPr>
        <w:t xml:space="preserve"> </w:t>
      </w:r>
      <w:r w:rsidRPr="00384424">
        <w:rPr>
          <w:rStyle w:val="StyleUnderline"/>
          <w:vanish/>
          <w:sz w:val="26"/>
          <w:szCs w:val="26"/>
        </w:rPr>
        <w:t>trying</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make</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world</w:t>
      </w:r>
      <w:r w:rsidRPr="000A7537">
        <w:rPr>
          <w:rStyle w:val="StyleUnderline"/>
          <w:sz w:val="26"/>
          <w:szCs w:val="26"/>
        </w:rPr>
        <w:t xml:space="preserve"> </w:t>
      </w:r>
      <w:r w:rsidRPr="00384424">
        <w:rPr>
          <w:rStyle w:val="StyleUnderline"/>
          <w:vanish/>
          <w:sz w:val="26"/>
          <w:szCs w:val="26"/>
        </w:rPr>
        <w:t>work</w:t>
      </w:r>
      <w:r w:rsidRPr="000A7537">
        <w:rPr>
          <w:rStyle w:val="StyleUnderline"/>
          <w:sz w:val="26"/>
          <w:szCs w:val="26"/>
        </w:rPr>
        <w:t xml:space="preserve"> </w:t>
      </w:r>
      <w:r w:rsidRPr="00384424">
        <w:rPr>
          <w:rStyle w:val="StyleUnderline"/>
          <w:vanish/>
          <w:sz w:val="26"/>
          <w:szCs w:val="26"/>
        </w:rPr>
        <w:t>better</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among</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best</w:t>
      </w:r>
      <w:r w:rsidRPr="000A7537">
        <w:rPr>
          <w:rStyle w:val="StyleUnderline"/>
          <w:sz w:val="26"/>
          <w:szCs w:val="26"/>
        </w:rPr>
        <w:t xml:space="preserve"> </w:t>
      </w:r>
      <w:r w:rsidRPr="00384424">
        <w:rPr>
          <w:rStyle w:val="StyleUnderline"/>
          <w:vanish/>
          <w:sz w:val="26"/>
          <w:szCs w:val="26"/>
        </w:rPr>
        <w:t>ways</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help</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far</w:t>
      </w:r>
      <w:r w:rsidRPr="000A7537">
        <w:rPr>
          <w:rStyle w:val="StyleUnderline"/>
          <w:sz w:val="26"/>
          <w:szCs w:val="26"/>
        </w:rPr>
        <w:t xml:space="preserve"> </w:t>
      </w:r>
      <w:r w:rsidRPr="00384424">
        <w:rPr>
          <w:rStyle w:val="StyleUnderline"/>
          <w:vanish/>
          <w:sz w:val="26"/>
          <w:szCs w:val="26"/>
        </w:rPr>
        <w:t>future,</w:t>
      </w:r>
      <w:r w:rsidRPr="000A7537">
        <w:rPr>
          <w:rStyle w:val="StyleUnderline"/>
          <w:sz w:val="26"/>
          <w:szCs w:val="26"/>
        </w:rPr>
        <w:t xml:space="preserve"> </w:t>
      </w:r>
      <w:r w:rsidRPr="00384424">
        <w:rPr>
          <w:rStyle w:val="StyleUnderline"/>
          <w:vanish/>
          <w:sz w:val="26"/>
          <w:szCs w:val="26"/>
        </w:rPr>
        <w:t>then</w:t>
      </w:r>
      <w:r w:rsidRPr="000A7537">
        <w:rPr>
          <w:rStyle w:val="StyleUnderline"/>
          <w:sz w:val="26"/>
          <w:szCs w:val="26"/>
        </w:rPr>
        <w:t xml:space="preserve"> </w:t>
      </w:r>
      <w:r w:rsidRPr="00384424">
        <w:rPr>
          <w:rStyle w:val="StyleUnderline"/>
          <w:vanish/>
          <w:sz w:val="26"/>
          <w:szCs w:val="26"/>
        </w:rPr>
        <w:t>effective</w:t>
      </w:r>
      <w:r w:rsidRPr="000A7537">
        <w:rPr>
          <w:rStyle w:val="StyleUnderline"/>
          <w:sz w:val="26"/>
          <w:szCs w:val="26"/>
        </w:rPr>
        <w:t xml:space="preserve"> </w:t>
      </w:r>
      <w:r w:rsidRPr="00384424">
        <w:rPr>
          <w:rStyle w:val="StyleUnderline"/>
          <w:vanish/>
          <w:sz w:val="26"/>
          <w:szCs w:val="26"/>
        </w:rPr>
        <w:t>altruism</w:t>
      </w:r>
      <w:r w:rsidRPr="000A7537">
        <w:rPr>
          <w:rStyle w:val="StyleUnderline"/>
          <w:sz w:val="26"/>
          <w:szCs w:val="26"/>
        </w:rPr>
        <w:t xml:space="preserve"> </w:t>
      </w:r>
      <w:r w:rsidRPr="00384424">
        <w:rPr>
          <w:rStyle w:val="StyleUnderline"/>
          <w:vanish/>
          <w:sz w:val="26"/>
          <w:szCs w:val="26"/>
        </w:rPr>
        <w:t>just</w:t>
      </w:r>
      <w:r w:rsidRPr="000A7537">
        <w:rPr>
          <w:rStyle w:val="StyleUnderline"/>
          <w:sz w:val="26"/>
          <w:szCs w:val="26"/>
        </w:rPr>
        <w:t xml:space="preserve"> </w:t>
      </w:r>
      <w:r w:rsidRPr="00384424">
        <w:rPr>
          <w:rStyle w:val="StyleUnderline"/>
          <w:vanish/>
          <w:sz w:val="26"/>
          <w:szCs w:val="26"/>
        </w:rPr>
        <w:t>becomes</w:t>
      </w:r>
      <w:r w:rsidRPr="000A7537">
        <w:rPr>
          <w:rStyle w:val="StyleUnderline"/>
          <w:sz w:val="26"/>
          <w:szCs w:val="26"/>
        </w:rPr>
        <w:t xml:space="preserve"> </w:t>
      </w:r>
      <w:r w:rsidRPr="00384424">
        <w:rPr>
          <w:rStyle w:val="StyleUnderline"/>
          <w:vanish/>
          <w:sz w:val="26"/>
          <w:szCs w:val="26"/>
        </w:rPr>
        <w:t>plain</w:t>
      </w:r>
      <w:r w:rsidRPr="000A7537">
        <w:rPr>
          <w:rStyle w:val="StyleUnderline"/>
          <w:sz w:val="26"/>
          <w:szCs w:val="26"/>
        </w:rPr>
        <w:t xml:space="preserve"> </w:t>
      </w:r>
      <w:r w:rsidRPr="00384424">
        <w:rPr>
          <w:rStyle w:val="StyleUnderline"/>
          <w:vanish/>
          <w:sz w:val="26"/>
          <w:szCs w:val="26"/>
        </w:rPr>
        <w:t>ol’</w:t>
      </w:r>
      <w:r w:rsidRPr="000A7537">
        <w:rPr>
          <w:rStyle w:val="StyleUnderline"/>
          <w:sz w:val="26"/>
          <w:szCs w:val="26"/>
        </w:rPr>
        <w:t xml:space="preserve"> </w:t>
      </w:r>
      <w:r w:rsidRPr="00384424">
        <w:rPr>
          <w:rStyle w:val="StyleUnderline"/>
          <w:vanish/>
          <w:sz w:val="26"/>
          <w:szCs w:val="26"/>
        </w:rPr>
        <w:t>do-goodery.</w:t>
      </w:r>
    </w:p>
    <w:p w14:paraId="49F30DE0" w14:textId="77777777" w:rsidR="008B6030" w:rsidRPr="000A7537" w:rsidRDefault="008B6030" w:rsidP="008B6030"/>
    <w:p w14:paraId="60FE882D" w14:textId="1B14340D" w:rsidR="00E42E4C" w:rsidRPr="000A7537" w:rsidRDefault="00E42E4C" w:rsidP="00F601E6"/>
    <w:p w14:paraId="49534C07" w14:textId="77777777" w:rsidR="008B6030" w:rsidRPr="000A7537" w:rsidRDefault="008B6030" w:rsidP="008B6030">
      <w:pPr>
        <w:pStyle w:val="Heading1"/>
      </w:pPr>
      <w:r w:rsidRPr="000A7537">
        <w:t>DA - Economy</w:t>
      </w:r>
    </w:p>
    <w:p w14:paraId="1B98786B" w14:textId="77777777" w:rsidR="008B6030" w:rsidRPr="000A7537" w:rsidRDefault="008B6030" w:rsidP="008B6030">
      <w:pPr>
        <w:pStyle w:val="Heading2"/>
      </w:pPr>
      <w:r w:rsidRPr="000A7537">
        <w:t>1NC – Whole Rez</w:t>
      </w:r>
    </w:p>
    <w:p w14:paraId="43506C79" w14:textId="77777777" w:rsidR="008B6030" w:rsidRPr="000A7537" w:rsidRDefault="008B6030" w:rsidP="008B6030">
      <w:pPr>
        <w:pStyle w:val="Heading4"/>
      </w:pPr>
      <w:r w:rsidRPr="000A7537">
        <w:t xml:space="preserve">The global economy is </w:t>
      </w:r>
      <w:r w:rsidRPr="000A7537">
        <w:rPr>
          <w:u w:val="single"/>
        </w:rPr>
        <w:t>stabilizing</w:t>
      </w:r>
      <w:r w:rsidRPr="000A7537">
        <w:t xml:space="preserve"> and set for increases in 2021 but is still vulnerable to shocks.</w:t>
      </w:r>
    </w:p>
    <w:p w14:paraId="7F5E425B" w14:textId="77777777" w:rsidR="008B6030" w:rsidRPr="000A7537" w:rsidRDefault="008B6030" w:rsidP="008B6030">
      <w:pPr>
        <w:rPr>
          <w:sz w:val="16"/>
        </w:rPr>
      </w:pPr>
      <w:r w:rsidRPr="000A7537">
        <w:rPr>
          <w:rStyle w:val="Style13ptBold"/>
          <w:u w:val="single"/>
        </w:rPr>
        <w:t>WB 21</w:t>
      </w:r>
      <w:r w:rsidRPr="000A7537">
        <w:rPr>
          <w:sz w:val="16"/>
        </w:rPr>
        <w:t>.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8 June 2021, www.worldbank.org/en/news/feature/2021/06/08/the-global-economy-on-track-for-strong-but-uneven-growth-as-covid-19-still-weighs.</w:t>
      </w:r>
    </w:p>
    <w:p w14:paraId="5E24AC8B" w14:textId="77777777" w:rsidR="008B6030" w:rsidRPr="000A7537" w:rsidRDefault="008B6030" w:rsidP="008B6030">
      <w:pPr>
        <w:rPr>
          <w:u w:val="single"/>
        </w:rPr>
      </w:pPr>
      <w:r w:rsidRPr="00384424">
        <w:rPr>
          <w:vanish/>
          <w:sz w:val="16"/>
        </w:rPr>
        <w:t>A</w:t>
      </w:r>
      <w:r w:rsidRPr="000A7537">
        <w:rPr>
          <w:sz w:val="16"/>
        </w:rPr>
        <w:t xml:space="preserve"> </w:t>
      </w:r>
      <w:r w:rsidRPr="00384424">
        <w:rPr>
          <w:vanish/>
          <w:sz w:val="16"/>
        </w:rPr>
        <w:t>year</w:t>
      </w:r>
      <w:r w:rsidRPr="000A7537">
        <w:rPr>
          <w:sz w:val="16"/>
        </w:rPr>
        <w:t xml:space="preserve"> </w:t>
      </w:r>
      <w:r w:rsidRPr="00384424">
        <w:rPr>
          <w:vanish/>
          <w:sz w:val="16"/>
        </w:rPr>
        <w:t>and</w:t>
      </w:r>
      <w:r w:rsidRPr="000A7537">
        <w:rPr>
          <w:sz w:val="16"/>
        </w:rPr>
        <w:t xml:space="preserve"> </w:t>
      </w:r>
      <w:r w:rsidRPr="00384424">
        <w:rPr>
          <w:vanish/>
          <w:sz w:val="16"/>
        </w:rPr>
        <w:t>a</w:t>
      </w:r>
      <w:r w:rsidRPr="000A7537">
        <w:rPr>
          <w:sz w:val="16"/>
        </w:rPr>
        <w:t xml:space="preserve"> </w:t>
      </w:r>
      <w:r w:rsidRPr="00384424">
        <w:rPr>
          <w:vanish/>
          <w:sz w:val="16"/>
        </w:rPr>
        <w:t>half</w:t>
      </w:r>
      <w:r w:rsidRPr="000A7537">
        <w:rPr>
          <w:sz w:val="16"/>
        </w:rPr>
        <w:t xml:space="preserve"> </w:t>
      </w:r>
      <w:r w:rsidRPr="00384424">
        <w:rPr>
          <w:vanish/>
          <w:sz w:val="16"/>
        </w:rPr>
        <w:t>since</w:t>
      </w:r>
      <w:r w:rsidRPr="000A7537">
        <w:rPr>
          <w:sz w:val="16"/>
        </w:rPr>
        <w:t xml:space="preserve"> </w:t>
      </w:r>
      <w:r w:rsidRPr="00384424">
        <w:rPr>
          <w:vanish/>
          <w:sz w:val="16"/>
        </w:rPr>
        <w:t>the</w:t>
      </w:r>
      <w:r w:rsidRPr="000A7537">
        <w:rPr>
          <w:sz w:val="16"/>
        </w:rPr>
        <w:t xml:space="preserve"> </w:t>
      </w:r>
      <w:r w:rsidRPr="00384424">
        <w:rPr>
          <w:vanish/>
          <w:sz w:val="16"/>
        </w:rPr>
        <w:t>onset</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COVID-19</w:t>
      </w:r>
      <w:r w:rsidRPr="000A7537">
        <w:rPr>
          <w:sz w:val="16"/>
        </w:rPr>
        <w:t xml:space="preserve"> </w:t>
      </w:r>
      <w:r w:rsidRPr="00384424">
        <w:rPr>
          <w:vanish/>
          <w:sz w:val="16"/>
        </w:rPr>
        <w:t>pandemic,</w:t>
      </w:r>
      <w:r w:rsidRPr="000A7537">
        <w:rPr>
          <w:sz w:val="16"/>
        </w:rPr>
        <w:t xml:space="preserve"> </w:t>
      </w:r>
      <w:r w:rsidRPr="000A7537">
        <w:rPr>
          <w:highlight w:val="cyan"/>
          <w:u w:val="single"/>
        </w:rPr>
        <w:t>the global economy is poised to stage its most robust post-recession recovery</w:t>
      </w:r>
      <w:r w:rsidRPr="000A7537">
        <w:rPr>
          <w:u w:val="single"/>
        </w:rPr>
        <w:t xml:space="preserve"> </w:t>
      </w:r>
      <w:r w:rsidRPr="00384424">
        <w:rPr>
          <w:vanish/>
          <w:u w:val="single"/>
        </w:rPr>
        <w:t>in</w:t>
      </w:r>
      <w:r w:rsidRPr="000A7537">
        <w:rPr>
          <w:u w:val="single"/>
        </w:rPr>
        <w:t xml:space="preserve"> </w:t>
      </w:r>
      <w:r w:rsidRPr="00384424">
        <w:rPr>
          <w:vanish/>
          <w:u w:val="single"/>
        </w:rPr>
        <w:t>80</w:t>
      </w:r>
      <w:r w:rsidRPr="000A7537">
        <w:rPr>
          <w:u w:val="single"/>
        </w:rPr>
        <w:t xml:space="preserve"> </w:t>
      </w:r>
      <w:r w:rsidRPr="00384424">
        <w:rPr>
          <w:vanish/>
          <w:u w:val="single"/>
        </w:rPr>
        <w:t>years</w:t>
      </w:r>
      <w:r w:rsidRPr="000A7537">
        <w:rPr>
          <w:sz w:val="16"/>
        </w:rPr>
        <w:t xml:space="preserve"> </w:t>
      </w:r>
      <w:r w:rsidRPr="00384424">
        <w:rPr>
          <w:vanish/>
          <w:sz w:val="16"/>
        </w:rPr>
        <w:t>in</w:t>
      </w:r>
      <w:r w:rsidRPr="000A7537">
        <w:rPr>
          <w:sz w:val="16"/>
        </w:rPr>
        <w:t xml:space="preserve"> </w:t>
      </w:r>
      <w:r w:rsidRPr="00384424">
        <w:rPr>
          <w:vanish/>
          <w:sz w:val="16"/>
        </w:rPr>
        <w:t>2021.</w:t>
      </w:r>
      <w:r w:rsidRPr="000A7537">
        <w:rPr>
          <w:sz w:val="16"/>
        </w:rPr>
        <w:t xml:space="preserve"> </w:t>
      </w:r>
      <w:r w:rsidRPr="00384424">
        <w:rPr>
          <w:vanish/>
          <w:sz w:val="16"/>
        </w:rPr>
        <w:t>But</w:t>
      </w:r>
      <w:r w:rsidRPr="000A7537">
        <w:rPr>
          <w:sz w:val="16"/>
        </w:rPr>
        <w:t xml:space="preserve"> </w:t>
      </w:r>
      <w:r w:rsidRPr="00384424">
        <w:rPr>
          <w:vanish/>
          <w:sz w:val="16"/>
        </w:rPr>
        <w:t>the</w:t>
      </w:r>
      <w:r w:rsidRPr="000A7537">
        <w:rPr>
          <w:sz w:val="16"/>
        </w:rPr>
        <w:t xml:space="preserve"> </w:t>
      </w:r>
      <w:r w:rsidRPr="000A7537">
        <w:rPr>
          <w:highlight w:val="cyan"/>
          <w:u w:val="single"/>
        </w:rPr>
        <w:t>rebound is expected to be uneven</w:t>
      </w:r>
      <w:r w:rsidRPr="000A7537">
        <w:rPr>
          <w:u w:val="single"/>
        </w:rPr>
        <w:t xml:space="preserve"> </w:t>
      </w:r>
      <w:r w:rsidRPr="00384424">
        <w:rPr>
          <w:vanish/>
          <w:u w:val="single"/>
        </w:rPr>
        <w:t>across</w:t>
      </w:r>
      <w:r w:rsidRPr="000A7537">
        <w:rPr>
          <w:u w:val="single"/>
        </w:rPr>
        <w:t xml:space="preserve"> </w:t>
      </w:r>
      <w:r w:rsidRPr="00384424">
        <w:rPr>
          <w:vanish/>
          <w:u w:val="single"/>
        </w:rPr>
        <w:t>countries,</w:t>
      </w:r>
      <w:r w:rsidRPr="000A7537">
        <w:rPr>
          <w:u w:val="single"/>
        </w:rPr>
        <w:t xml:space="preserve"> </w:t>
      </w:r>
      <w:r w:rsidRPr="00384424">
        <w:rPr>
          <w:vanish/>
          <w:u w:val="single"/>
        </w:rPr>
        <w:t>as</w:t>
      </w:r>
      <w:r w:rsidRPr="000A7537">
        <w:rPr>
          <w:u w:val="single"/>
        </w:rPr>
        <w:t xml:space="preserve"> </w:t>
      </w:r>
      <w:r w:rsidRPr="00384424">
        <w:rPr>
          <w:vanish/>
          <w:u w:val="single"/>
        </w:rPr>
        <w:t>major</w:t>
      </w:r>
      <w:r w:rsidRPr="000A7537">
        <w:rPr>
          <w:u w:val="single"/>
        </w:rPr>
        <w:t xml:space="preserve"> </w:t>
      </w:r>
      <w:r w:rsidRPr="00384424">
        <w:rPr>
          <w:vanish/>
          <w:u w:val="single"/>
        </w:rPr>
        <w:t>economies</w:t>
      </w:r>
      <w:r w:rsidRPr="000A7537">
        <w:rPr>
          <w:u w:val="single"/>
        </w:rPr>
        <w:t xml:space="preserve"> </w:t>
      </w:r>
      <w:r w:rsidRPr="00384424">
        <w:rPr>
          <w:vanish/>
          <w:u w:val="single"/>
        </w:rPr>
        <w:t>look</w:t>
      </w:r>
      <w:r w:rsidRPr="000A7537">
        <w:rPr>
          <w:u w:val="single"/>
        </w:rPr>
        <w:t xml:space="preserve"> </w:t>
      </w:r>
      <w:r w:rsidRPr="00384424">
        <w:rPr>
          <w:vanish/>
          <w:u w:val="single"/>
        </w:rPr>
        <w:t>set</w:t>
      </w:r>
      <w:r w:rsidRPr="000A7537">
        <w:rPr>
          <w:u w:val="single"/>
        </w:rPr>
        <w:t xml:space="preserve"> </w:t>
      </w:r>
      <w:r w:rsidRPr="00384424">
        <w:rPr>
          <w:vanish/>
          <w:u w:val="single"/>
        </w:rPr>
        <w:t>to</w:t>
      </w:r>
      <w:r w:rsidRPr="000A7537">
        <w:rPr>
          <w:u w:val="single"/>
        </w:rPr>
        <w:t xml:space="preserve"> </w:t>
      </w:r>
      <w:r w:rsidRPr="00384424">
        <w:rPr>
          <w:vanish/>
          <w:u w:val="single"/>
        </w:rPr>
        <w:t>register</w:t>
      </w:r>
      <w:r w:rsidRPr="000A7537">
        <w:rPr>
          <w:u w:val="single"/>
        </w:rPr>
        <w:t xml:space="preserve"> </w:t>
      </w:r>
      <w:r w:rsidRPr="00384424">
        <w:rPr>
          <w:vanish/>
          <w:u w:val="single"/>
        </w:rPr>
        <w:t>strong</w:t>
      </w:r>
      <w:r w:rsidRPr="000A7537">
        <w:rPr>
          <w:u w:val="single"/>
        </w:rPr>
        <w:t xml:space="preserve"> </w:t>
      </w:r>
      <w:r w:rsidRPr="00384424">
        <w:rPr>
          <w:vanish/>
          <w:u w:val="single"/>
        </w:rPr>
        <w:t>growth</w:t>
      </w:r>
      <w:r w:rsidRPr="000A7537">
        <w:rPr>
          <w:u w:val="single"/>
        </w:rPr>
        <w:t xml:space="preserve"> </w:t>
      </w:r>
      <w:r w:rsidRPr="00384424">
        <w:rPr>
          <w:vanish/>
          <w:u w:val="single"/>
        </w:rPr>
        <w:t>even</w:t>
      </w:r>
      <w:r w:rsidRPr="000A7537">
        <w:rPr>
          <w:u w:val="single"/>
        </w:rPr>
        <w:t xml:space="preserve"> </w:t>
      </w:r>
      <w:r w:rsidRPr="00384424">
        <w:rPr>
          <w:vanish/>
          <w:u w:val="single"/>
        </w:rPr>
        <w:t>as</w:t>
      </w:r>
      <w:r w:rsidRPr="000A7537">
        <w:rPr>
          <w:u w:val="single"/>
        </w:rPr>
        <w:t xml:space="preserve"> </w:t>
      </w:r>
      <w:r w:rsidRPr="00384424">
        <w:rPr>
          <w:vanish/>
          <w:u w:val="single"/>
        </w:rPr>
        <w:t>many</w:t>
      </w:r>
      <w:r w:rsidRPr="000A7537">
        <w:rPr>
          <w:u w:val="single"/>
        </w:rPr>
        <w:t xml:space="preserve"> </w:t>
      </w:r>
      <w:r w:rsidRPr="00384424">
        <w:rPr>
          <w:vanish/>
          <w:u w:val="single"/>
        </w:rPr>
        <w:t>developing</w:t>
      </w:r>
      <w:r w:rsidRPr="000A7537">
        <w:rPr>
          <w:u w:val="single"/>
        </w:rPr>
        <w:t xml:space="preserve"> </w:t>
      </w:r>
      <w:r w:rsidRPr="00384424">
        <w:rPr>
          <w:vanish/>
          <w:u w:val="single"/>
        </w:rPr>
        <w:t>economies</w:t>
      </w:r>
      <w:r w:rsidRPr="000A7537">
        <w:rPr>
          <w:u w:val="single"/>
        </w:rPr>
        <w:t xml:space="preserve"> </w:t>
      </w:r>
      <w:r w:rsidRPr="00384424">
        <w:rPr>
          <w:vanish/>
          <w:u w:val="single"/>
        </w:rPr>
        <w:t>lag.</w:t>
      </w:r>
      <w:r w:rsidRPr="000A7537">
        <w:rPr>
          <w:u w:val="single"/>
        </w:rPr>
        <w:t xml:space="preserve"> </w:t>
      </w:r>
      <w:r w:rsidRPr="000A7537">
        <w:rPr>
          <w:highlight w:val="cyan"/>
          <w:u w:val="single"/>
        </w:rPr>
        <w:t>Global growth is expected to accelerate to 5.6% this year</w:t>
      </w:r>
      <w:r w:rsidRPr="00384424">
        <w:rPr>
          <w:vanish/>
          <w:sz w:val="16"/>
        </w:rPr>
        <w:t>,</w:t>
      </w:r>
      <w:r w:rsidRPr="000A7537">
        <w:rPr>
          <w:sz w:val="16"/>
        </w:rPr>
        <w:t xml:space="preserve"> </w:t>
      </w:r>
      <w:r w:rsidRPr="00384424">
        <w:rPr>
          <w:vanish/>
          <w:sz w:val="16"/>
        </w:rPr>
        <w:t>largely</w:t>
      </w:r>
      <w:r w:rsidRPr="000A7537">
        <w:rPr>
          <w:sz w:val="16"/>
        </w:rPr>
        <w:t xml:space="preserve"> </w:t>
      </w:r>
      <w:r w:rsidRPr="00384424">
        <w:rPr>
          <w:vanish/>
          <w:sz w:val="16"/>
        </w:rPr>
        <w:t>on</w:t>
      </w:r>
      <w:r w:rsidRPr="000A7537">
        <w:rPr>
          <w:sz w:val="16"/>
        </w:rPr>
        <w:t xml:space="preserve"> </w:t>
      </w:r>
      <w:r w:rsidRPr="00384424">
        <w:rPr>
          <w:vanish/>
          <w:sz w:val="16"/>
        </w:rPr>
        <w:t>the</w:t>
      </w:r>
      <w:r w:rsidRPr="000A7537">
        <w:rPr>
          <w:sz w:val="16"/>
        </w:rPr>
        <w:t xml:space="preserve"> </w:t>
      </w:r>
      <w:r w:rsidRPr="00384424">
        <w:rPr>
          <w:vanish/>
          <w:sz w:val="16"/>
        </w:rPr>
        <w:t>strength</w:t>
      </w:r>
      <w:r w:rsidRPr="000A7537">
        <w:rPr>
          <w:sz w:val="16"/>
        </w:rPr>
        <w:t xml:space="preserve"> </w:t>
      </w:r>
      <w:r w:rsidRPr="00384424">
        <w:rPr>
          <w:vanish/>
          <w:sz w:val="16"/>
        </w:rPr>
        <w:t>in</w:t>
      </w:r>
      <w:r w:rsidRPr="000A7537">
        <w:rPr>
          <w:sz w:val="16"/>
        </w:rPr>
        <w:t xml:space="preserve"> </w:t>
      </w:r>
      <w:r w:rsidRPr="00384424">
        <w:rPr>
          <w:vanish/>
          <w:sz w:val="16"/>
        </w:rPr>
        <w:t>major</w:t>
      </w:r>
      <w:r w:rsidRPr="000A7537">
        <w:rPr>
          <w:sz w:val="16"/>
        </w:rPr>
        <w:t xml:space="preserve"> </w:t>
      </w:r>
      <w:r w:rsidRPr="00384424">
        <w:rPr>
          <w:vanish/>
          <w:sz w:val="16"/>
        </w:rPr>
        <w:t>economies</w:t>
      </w:r>
      <w:r w:rsidRPr="000A7537">
        <w:rPr>
          <w:sz w:val="16"/>
        </w:rPr>
        <w:t xml:space="preserve"> </w:t>
      </w:r>
      <w:r w:rsidRPr="00384424">
        <w:rPr>
          <w:vanish/>
          <w:sz w:val="16"/>
        </w:rPr>
        <w:t>such</w:t>
      </w:r>
      <w:r w:rsidRPr="000A7537">
        <w:rPr>
          <w:sz w:val="16"/>
        </w:rPr>
        <w:t xml:space="preserve"> </w:t>
      </w:r>
      <w:r w:rsidRPr="00384424">
        <w:rPr>
          <w:vanish/>
          <w:sz w:val="16"/>
        </w:rPr>
        <w:t>as</w:t>
      </w:r>
      <w:r w:rsidRPr="000A7537">
        <w:rPr>
          <w:sz w:val="16"/>
        </w:rPr>
        <w:t xml:space="preserve"> </w:t>
      </w:r>
      <w:r w:rsidRPr="00384424">
        <w:rPr>
          <w:vanish/>
          <w:sz w:val="16"/>
        </w:rPr>
        <w:t>the</w:t>
      </w:r>
      <w:r w:rsidRPr="000A7537">
        <w:rPr>
          <w:sz w:val="16"/>
        </w:rPr>
        <w:t xml:space="preserve"> </w:t>
      </w:r>
      <w:r w:rsidRPr="00384424">
        <w:rPr>
          <w:vanish/>
          <w:sz w:val="16"/>
        </w:rPr>
        <w:t>United</w:t>
      </w:r>
      <w:r w:rsidRPr="000A7537">
        <w:rPr>
          <w:sz w:val="16"/>
        </w:rPr>
        <w:t xml:space="preserve"> </w:t>
      </w:r>
      <w:r w:rsidRPr="00384424">
        <w:rPr>
          <w:vanish/>
          <w:sz w:val="16"/>
        </w:rPr>
        <w:t>States</w:t>
      </w:r>
      <w:r w:rsidRPr="000A7537">
        <w:rPr>
          <w:sz w:val="16"/>
        </w:rPr>
        <w:t xml:space="preserve"> </w:t>
      </w:r>
      <w:r w:rsidRPr="00384424">
        <w:rPr>
          <w:vanish/>
          <w:sz w:val="16"/>
        </w:rPr>
        <w:t>and</w:t>
      </w:r>
      <w:r w:rsidRPr="000A7537">
        <w:rPr>
          <w:sz w:val="16"/>
        </w:rPr>
        <w:t xml:space="preserve"> </w:t>
      </w:r>
      <w:r w:rsidRPr="00384424">
        <w:rPr>
          <w:vanish/>
          <w:sz w:val="16"/>
        </w:rPr>
        <w:t>China.</w:t>
      </w:r>
      <w:r w:rsidRPr="000A7537">
        <w:rPr>
          <w:sz w:val="16"/>
        </w:rPr>
        <w:t xml:space="preserve"> </w:t>
      </w:r>
      <w:r w:rsidRPr="00384424">
        <w:rPr>
          <w:vanish/>
          <w:sz w:val="16"/>
        </w:rPr>
        <w:t>And</w:t>
      </w:r>
      <w:r w:rsidRPr="000A7537">
        <w:rPr>
          <w:sz w:val="16"/>
        </w:rPr>
        <w:t xml:space="preserve"> </w:t>
      </w:r>
      <w:r w:rsidRPr="00384424">
        <w:rPr>
          <w:vanish/>
          <w:sz w:val="16"/>
        </w:rPr>
        <w:t>while</w:t>
      </w:r>
      <w:r w:rsidRPr="000A7537">
        <w:rPr>
          <w:sz w:val="16"/>
        </w:rPr>
        <w:t xml:space="preserve"> </w:t>
      </w:r>
      <w:r w:rsidRPr="00384424">
        <w:rPr>
          <w:vanish/>
          <w:sz w:val="16"/>
        </w:rPr>
        <w:t>growth</w:t>
      </w:r>
      <w:r w:rsidRPr="000A7537">
        <w:rPr>
          <w:sz w:val="16"/>
        </w:rPr>
        <w:t xml:space="preserve"> </w:t>
      </w:r>
      <w:r w:rsidRPr="00384424">
        <w:rPr>
          <w:vanish/>
          <w:sz w:val="16"/>
        </w:rPr>
        <w:t>for</w:t>
      </w:r>
      <w:r w:rsidRPr="000A7537">
        <w:rPr>
          <w:sz w:val="16"/>
        </w:rPr>
        <w:t xml:space="preserve"> </w:t>
      </w:r>
      <w:r w:rsidRPr="00384424">
        <w:rPr>
          <w:vanish/>
          <w:sz w:val="16"/>
        </w:rPr>
        <w:t>almost</w:t>
      </w:r>
      <w:r w:rsidRPr="000A7537">
        <w:rPr>
          <w:sz w:val="16"/>
        </w:rPr>
        <w:t xml:space="preserve"> </w:t>
      </w:r>
      <w:r w:rsidRPr="00384424">
        <w:rPr>
          <w:vanish/>
          <w:sz w:val="16"/>
        </w:rPr>
        <w:t>every</w:t>
      </w:r>
      <w:r w:rsidRPr="000A7537">
        <w:rPr>
          <w:sz w:val="16"/>
        </w:rPr>
        <w:t xml:space="preserve"> </w:t>
      </w:r>
      <w:r w:rsidRPr="00384424">
        <w:rPr>
          <w:vanish/>
          <w:sz w:val="16"/>
        </w:rPr>
        <w:t>region</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world</w:t>
      </w:r>
      <w:r w:rsidRPr="000A7537">
        <w:rPr>
          <w:sz w:val="16"/>
        </w:rPr>
        <w:t xml:space="preserve"> </w:t>
      </w:r>
      <w:r w:rsidRPr="00384424">
        <w:rPr>
          <w:vanish/>
          <w:sz w:val="16"/>
        </w:rPr>
        <w:t>has</w:t>
      </w:r>
      <w:r w:rsidRPr="000A7537">
        <w:rPr>
          <w:sz w:val="16"/>
        </w:rPr>
        <w:t xml:space="preserve"> </w:t>
      </w:r>
      <w:r w:rsidRPr="00384424">
        <w:rPr>
          <w:vanish/>
          <w:sz w:val="16"/>
        </w:rPr>
        <w:t>been</w:t>
      </w:r>
      <w:r w:rsidRPr="000A7537">
        <w:rPr>
          <w:sz w:val="16"/>
        </w:rPr>
        <w:t xml:space="preserve"> </w:t>
      </w:r>
      <w:r w:rsidRPr="00384424">
        <w:rPr>
          <w:vanish/>
          <w:sz w:val="16"/>
        </w:rPr>
        <w:t>revised</w:t>
      </w:r>
      <w:r w:rsidRPr="000A7537">
        <w:rPr>
          <w:sz w:val="16"/>
        </w:rPr>
        <w:t xml:space="preserve"> </w:t>
      </w:r>
      <w:r w:rsidRPr="00384424">
        <w:rPr>
          <w:vanish/>
          <w:sz w:val="16"/>
        </w:rPr>
        <w:t>upward</w:t>
      </w:r>
      <w:r w:rsidRPr="000A7537">
        <w:rPr>
          <w:sz w:val="16"/>
        </w:rPr>
        <w:t xml:space="preserve"> </w:t>
      </w:r>
      <w:r w:rsidRPr="00384424">
        <w:rPr>
          <w:vanish/>
          <w:sz w:val="16"/>
        </w:rPr>
        <w:t>for</w:t>
      </w:r>
      <w:r w:rsidRPr="000A7537">
        <w:rPr>
          <w:sz w:val="16"/>
        </w:rPr>
        <w:t xml:space="preserve"> </w:t>
      </w:r>
      <w:r w:rsidRPr="00384424">
        <w:rPr>
          <w:vanish/>
          <w:sz w:val="16"/>
        </w:rPr>
        <w:t>2021,</w:t>
      </w:r>
      <w:r w:rsidRPr="000A7537">
        <w:rPr>
          <w:sz w:val="16"/>
        </w:rPr>
        <w:t xml:space="preserve"> </w:t>
      </w:r>
      <w:r w:rsidRPr="00384424">
        <w:rPr>
          <w:vanish/>
          <w:sz w:val="16"/>
        </w:rPr>
        <w:t>many</w:t>
      </w:r>
      <w:r w:rsidRPr="000A7537">
        <w:rPr>
          <w:sz w:val="16"/>
        </w:rPr>
        <w:t xml:space="preserve"> </w:t>
      </w:r>
      <w:r w:rsidRPr="00384424">
        <w:rPr>
          <w:vanish/>
          <w:sz w:val="16"/>
        </w:rPr>
        <w:t>continue</w:t>
      </w:r>
      <w:r w:rsidRPr="000A7537">
        <w:rPr>
          <w:sz w:val="16"/>
        </w:rPr>
        <w:t xml:space="preserve"> </w:t>
      </w:r>
      <w:r w:rsidRPr="00384424">
        <w:rPr>
          <w:vanish/>
          <w:sz w:val="16"/>
        </w:rPr>
        <w:t>to</w:t>
      </w:r>
      <w:r w:rsidRPr="000A7537">
        <w:rPr>
          <w:sz w:val="16"/>
        </w:rPr>
        <w:t xml:space="preserve"> </w:t>
      </w:r>
      <w:r w:rsidRPr="00384424">
        <w:rPr>
          <w:vanish/>
          <w:sz w:val="16"/>
        </w:rPr>
        <w:t>grapple</w:t>
      </w:r>
      <w:r w:rsidRPr="000A7537">
        <w:rPr>
          <w:sz w:val="16"/>
        </w:rPr>
        <w:t xml:space="preserve"> </w:t>
      </w:r>
      <w:r w:rsidRPr="00384424">
        <w:rPr>
          <w:vanish/>
          <w:sz w:val="16"/>
        </w:rPr>
        <w:t>with</w:t>
      </w:r>
      <w:r w:rsidRPr="000A7537">
        <w:rPr>
          <w:sz w:val="16"/>
        </w:rPr>
        <w:t xml:space="preserve"> </w:t>
      </w:r>
      <w:r w:rsidRPr="00384424">
        <w:rPr>
          <w:vanish/>
          <w:sz w:val="16"/>
        </w:rPr>
        <w:t>COVID-19</w:t>
      </w:r>
      <w:r w:rsidRPr="000A7537">
        <w:rPr>
          <w:sz w:val="16"/>
        </w:rPr>
        <w:t xml:space="preserve"> </w:t>
      </w:r>
      <w:r w:rsidRPr="00384424">
        <w:rPr>
          <w:vanish/>
          <w:sz w:val="16"/>
        </w:rPr>
        <w:t>and</w:t>
      </w:r>
      <w:r w:rsidRPr="000A7537">
        <w:rPr>
          <w:sz w:val="16"/>
        </w:rPr>
        <w:t xml:space="preserve"> </w:t>
      </w:r>
      <w:r w:rsidRPr="00384424">
        <w:rPr>
          <w:vanish/>
          <w:sz w:val="16"/>
        </w:rPr>
        <w:t>what</w:t>
      </w:r>
      <w:r w:rsidRPr="000A7537">
        <w:rPr>
          <w:sz w:val="16"/>
        </w:rPr>
        <w:t xml:space="preserve"> </w:t>
      </w:r>
      <w:r w:rsidRPr="00384424">
        <w:rPr>
          <w:vanish/>
          <w:sz w:val="16"/>
        </w:rPr>
        <w:t>is</w:t>
      </w:r>
      <w:r w:rsidRPr="000A7537">
        <w:rPr>
          <w:sz w:val="16"/>
        </w:rPr>
        <w:t xml:space="preserve"> </w:t>
      </w:r>
      <w:r w:rsidRPr="00384424">
        <w:rPr>
          <w:vanish/>
          <w:sz w:val="16"/>
        </w:rPr>
        <w:t>likely</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its</w:t>
      </w:r>
      <w:r w:rsidRPr="000A7537">
        <w:rPr>
          <w:sz w:val="16"/>
        </w:rPr>
        <w:t xml:space="preserve"> </w:t>
      </w:r>
      <w:r w:rsidRPr="00384424">
        <w:rPr>
          <w:vanish/>
          <w:sz w:val="16"/>
        </w:rPr>
        <w:t>long</w:t>
      </w:r>
      <w:r w:rsidRPr="000A7537">
        <w:rPr>
          <w:sz w:val="16"/>
        </w:rPr>
        <w:t xml:space="preserve"> </w:t>
      </w:r>
      <w:r w:rsidRPr="00384424">
        <w:rPr>
          <w:vanish/>
          <w:sz w:val="16"/>
        </w:rPr>
        <w:t>shadow.</w:t>
      </w:r>
      <w:r w:rsidRPr="000A7537">
        <w:rPr>
          <w:sz w:val="16"/>
        </w:rPr>
        <w:t xml:space="preserve"> </w:t>
      </w:r>
      <w:r w:rsidRPr="000A7537">
        <w:rPr>
          <w:highlight w:val="cyan"/>
          <w:u w:val="single"/>
        </w:rPr>
        <w:t>Despite</w:t>
      </w:r>
      <w:r w:rsidRPr="000A7537">
        <w:rPr>
          <w:u w:val="single"/>
        </w:rPr>
        <w:t xml:space="preserve"> </w:t>
      </w:r>
      <w:r w:rsidRPr="00384424">
        <w:rPr>
          <w:vanish/>
          <w:u w:val="single"/>
        </w:rPr>
        <w:t>this</w:t>
      </w:r>
      <w:r w:rsidRPr="000A7537">
        <w:rPr>
          <w:u w:val="single"/>
        </w:rPr>
        <w:t xml:space="preserve"> </w:t>
      </w:r>
      <w:r w:rsidRPr="00384424">
        <w:rPr>
          <w:vanish/>
          <w:u w:val="single"/>
        </w:rPr>
        <w:t>year’s</w:t>
      </w:r>
      <w:r w:rsidRPr="000A7537">
        <w:rPr>
          <w:u w:val="single"/>
        </w:rPr>
        <w:t xml:space="preserve"> </w:t>
      </w:r>
      <w:r w:rsidRPr="000A7537">
        <w:rPr>
          <w:highlight w:val="cyan"/>
          <w:u w:val="single"/>
        </w:rPr>
        <w:t>pickup</w:t>
      </w:r>
      <w:r w:rsidRPr="00384424">
        <w:rPr>
          <w:vanish/>
          <w:u w:val="single"/>
        </w:rPr>
        <w:t>,</w:t>
      </w:r>
      <w:r w:rsidRPr="000A7537">
        <w:rPr>
          <w:u w:val="single"/>
        </w:rPr>
        <w:t xml:space="preserve"> </w:t>
      </w:r>
      <w:r w:rsidRPr="00384424">
        <w:rPr>
          <w:vanish/>
          <w:u w:val="single"/>
        </w:rPr>
        <w:t>the</w:t>
      </w:r>
      <w:r w:rsidRPr="000A7537">
        <w:rPr>
          <w:u w:val="single"/>
        </w:rPr>
        <w:t xml:space="preserve"> </w:t>
      </w:r>
      <w:r w:rsidRPr="00384424">
        <w:rPr>
          <w:vanish/>
          <w:u w:val="single"/>
        </w:rPr>
        <w:t>level</w:t>
      </w:r>
      <w:r w:rsidRPr="000A7537">
        <w:rPr>
          <w:u w:val="single"/>
        </w:rPr>
        <w:t xml:space="preserve"> </w:t>
      </w:r>
      <w:r w:rsidRPr="00384424">
        <w:rPr>
          <w:vanish/>
          <w:u w:val="single"/>
        </w:rPr>
        <w:t>of</w:t>
      </w:r>
      <w:r w:rsidRPr="000A7537">
        <w:rPr>
          <w:u w:val="single"/>
        </w:rPr>
        <w:t xml:space="preserve"> </w:t>
      </w:r>
      <w:r w:rsidRPr="00384424">
        <w:rPr>
          <w:vanish/>
          <w:u w:val="single"/>
        </w:rPr>
        <w:t>global</w:t>
      </w:r>
      <w:r w:rsidRPr="000A7537">
        <w:rPr>
          <w:u w:val="single"/>
        </w:rPr>
        <w:t xml:space="preserve"> </w:t>
      </w:r>
      <w:r w:rsidRPr="000A7537">
        <w:rPr>
          <w:highlight w:val="cyan"/>
          <w:u w:val="single"/>
        </w:rPr>
        <w:t>GDP i</w:t>
      </w:r>
      <w:r w:rsidRPr="00384424">
        <w:rPr>
          <w:vanish/>
          <w:u w:val="single"/>
        </w:rPr>
        <w:t>n</w:t>
      </w:r>
      <w:r w:rsidRPr="000A7537">
        <w:rPr>
          <w:u w:val="single"/>
        </w:rPr>
        <w:t xml:space="preserve"> </w:t>
      </w:r>
      <w:r w:rsidRPr="00384424">
        <w:rPr>
          <w:vanish/>
          <w:u w:val="single"/>
        </w:rPr>
        <w:t>2021</w:t>
      </w:r>
      <w:r w:rsidRPr="000A7537">
        <w:rPr>
          <w:u w:val="single"/>
        </w:rPr>
        <w:t xml:space="preserve"> </w:t>
      </w:r>
      <w:r w:rsidRPr="000A7537">
        <w:rPr>
          <w:highlight w:val="cyan"/>
          <w:u w:val="single"/>
        </w:rPr>
        <w:t>is expected to be 3.2% below pre-pandemic projections</w:t>
      </w:r>
      <w:r w:rsidRPr="00384424">
        <w:rPr>
          <w:vanish/>
          <w:sz w:val="16"/>
        </w:rPr>
        <w:t>,</w:t>
      </w:r>
      <w:r w:rsidRPr="000A7537">
        <w:rPr>
          <w:sz w:val="16"/>
        </w:rPr>
        <w:t xml:space="preserve"> </w:t>
      </w:r>
      <w:r w:rsidRPr="00384424">
        <w:rPr>
          <w:vanish/>
          <w:sz w:val="16"/>
        </w:rPr>
        <w:t>and</w:t>
      </w:r>
      <w:r w:rsidRPr="000A7537">
        <w:rPr>
          <w:sz w:val="16"/>
        </w:rPr>
        <w:t xml:space="preserve"> </w:t>
      </w:r>
      <w:r w:rsidRPr="00384424">
        <w:rPr>
          <w:vanish/>
          <w:sz w:val="16"/>
        </w:rPr>
        <w:t>per</w:t>
      </w:r>
      <w:r w:rsidRPr="000A7537">
        <w:rPr>
          <w:sz w:val="16"/>
        </w:rPr>
        <w:t xml:space="preserve"> </w:t>
      </w:r>
      <w:r w:rsidRPr="00384424">
        <w:rPr>
          <w:vanish/>
          <w:sz w:val="16"/>
        </w:rPr>
        <w:t>capita</w:t>
      </w:r>
      <w:r w:rsidRPr="000A7537">
        <w:rPr>
          <w:sz w:val="16"/>
        </w:rPr>
        <w:t xml:space="preserve"> </w:t>
      </w:r>
      <w:r w:rsidRPr="00384424">
        <w:rPr>
          <w:vanish/>
          <w:sz w:val="16"/>
        </w:rPr>
        <w:t>GDP</w:t>
      </w:r>
      <w:r w:rsidRPr="000A7537">
        <w:rPr>
          <w:sz w:val="16"/>
        </w:rPr>
        <w:t xml:space="preserve"> </w:t>
      </w:r>
      <w:r w:rsidRPr="00384424">
        <w:rPr>
          <w:vanish/>
          <w:sz w:val="16"/>
        </w:rPr>
        <w:t>among</w:t>
      </w:r>
      <w:r w:rsidRPr="000A7537">
        <w:rPr>
          <w:sz w:val="16"/>
        </w:rPr>
        <w:t xml:space="preserve"> </w:t>
      </w:r>
      <w:r w:rsidRPr="00384424">
        <w:rPr>
          <w:vanish/>
          <w:sz w:val="16"/>
        </w:rPr>
        <w:t>many</w:t>
      </w:r>
      <w:r w:rsidRPr="000A7537">
        <w:rPr>
          <w:sz w:val="16"/>
        </w:rPr>
        <w:t xml:space="preserve"> </w:t>
      </w:r>
      <w:r w:rsidRPr="00384424">
        <w:rPr>
          <w:vanish/>
          <w:sz w:val="16"/>
        </w:rPr>
        <w:t>emerging</w:t>
      </w:r>
      <w:r w:rsidRPr="000A7537">
        <w:rPr>
          <w:sz w:val="16"/>
        </w:rPr>
        <w:t xml:space="preserve"> </w:t>
      </w:r>
      <w:r w:rsidRPr="00384424">
        <w:rPr>
          <w:vanish/>
          <w:sz w:val="16"/>
        </w:rPr>
        <w:t>market</w:t>
      </w:r>
      <w:r w:rsidRPr="000A7537">
        <w:rPr>
          <w:sz w:val="16"/>
        </w:rPr>
        <w:t xml:space="preserve"> </w:t>
      </w:r>
      <w:r w:rsidRPr="00384424">
        <w:rPr>
          <w:vanish/>
          <w:sz w:val="16"/>
        </w:rPr>
        <w:t>and</w:t>
      </w:r>
      <w:r w:rsidRPr="000A7537">
        <w:rPr>
          <w:sz w:val="16"/>
        </w:rPr>
        <w:t xml:space="preserve"> </w:t>
      </w:r>
      <w:r w:rsidRPr="00384424">
        <w:rPr>
          <w:vanish/>
          <w:sz w:val="16"/>
        </w:rPr>
        <w:t>developing</w:t>
      </w:r>
      <w:r w:rsidRPr="000A7537">
        <w:rPr>
          <w:sz w:val="16"/>
        </w:rPr>
        <w:t xml:space="preserve"> </w:t>
      </w:r>
      <w:r w:rsidRPr="00384424">
        <w:rPr>
          <w:vanish/>
          <w:sz w:val="16"/>
        </w:rPr>
        <w:t>economies</w:t>
      </w:r>
      <w:r w:rsidRPr="000A7537">
        <w:rPr>
          <w:sz w:val="16"/>
        </w:rPr>
        <w:t xml:space="preserve"> </w:t>
      </w:r>
      <w:r w:rsidRPr="00384424">
        <w:rPr>
          <w:vanish/>
          <w:sz w:val="16"/>
        </w:rPr>
        <w:t>is</w:t>
      </w:r>
      <w:r w:rsidRPr="000A7537">
        <w:rPr>
          <w:sz w:val="16"/>
        </w:rPr>
        <w:t xml:space="preserve"> </w:t>
      </w:r>
      <w:r w:rsidRPr="00384424">
        <w:rPr>
          <w:vanish/>
          <w:sz w:val="16"/>
        </w:rPr>
        <w:t>anticipated</w:t>
      </w:r>
      <w:r w:rsidRPr="000A7537">
        <w:rPr>
          <w:sz w:val="16"/>
        </w:rPr>
        <w:t xml:space="preserve"> </w:t>
      </w:r>
      <w:r w:rsidRPr="00384424">
        <w:rPr>
          <w:vanish/>
          <w:sz w:val="16"/>
        </w:rPr>
        <w:t>to</w:t>
      </w:r>
      <w:r w:rsidRPr="000A7537">
        <w:rPr>
          <w:sz w:val="16"/>
        </w:rPr>
        <w:t xml:space="preserve"> </w:t>
      </w:r>
      <w:r w:rsidRPr="00384424">
        <w:rPr>
          <w:vanish/>
          <w:sz w:val="16"/>
        </w:rPr>
        <w:t>remain</w:t>
      </w:r>
      <w:r w:rsidRPr="000A7537">
        <w:rPr>
          <w:sz w:val="16"/>
        </w:rPr>
        <w:t xml:space="preserve"> </w:t>
      </w:r>
      <w:r w:rsidRPr="00384424">
        <w:rPr>
          <w:vanish/>
          <w:sz w:val="16"/>
        </w:rPr>
        <w:t>below</w:t>
      </w:r>
      <w:r w:rsidRPr="000A7537">
        <w:rPr>
          <w:sz w:val="16"/>
        </w:rPr>
        <w:t xml:space="preserve"> </w:t>
      </w:r>
      <w:r w:rsidRPr="00384424">
        <w:rPr>
          <w:vanish/>
          <w:sz w:val="16"/>
        </w:rPr>
        <w:t>pre-COVID-19</w:t>
      </w:r>
      <w:r w:rsidRPr="000A7537">
        <w:rPr>
          <w:sz w:val="16"/>
        </w:rPr>
        <w:t xml:space="preserve"> </w:t>
      </w:r>
      <w:r w:rsidRPr="00384424">
        <w:rPr>
          <w:vanish/>
          <w:sz w:val="16"/>
        </w:rPr>
        <w:t>peaks</w:t>
      </w:r>
      <w:r w:rsidRPr="000A7537">
        <w:rPr>
          <w:sz w:val="16"/>
        </w:rPr>
        <w:t xml:space="preserve"> </w:t>
      </w:r>
      <w:r w:rsidRPr="00384424">
        <w:rPr>
          <w:vanish/>
          <w:sz w:val="16"/>
        </w:rPr>
        <w:t>for</w:t>
      </w:r>
      <w:r w:rsidRPr="000A7537">
        <w:rPr>
          <w:sz w:val="16"/>
        </w:rPr>
        <w:t xml:space="preserve"> </w:t>
      </w:r>
      <w:r w:rsidRPr="00384424">
        <w:rPr>
          <w:vanish/>
          <w:sz w:val="16"/>
        </w:rPr>
        <w:t>an</w:t>
      </w:r>
      <w:r w:rsidRPr="000A7537">
        <w:rPr>
          <w:sz w:val="16"/>
        </w:rPr>
        <w:t xml:space="preserve"> </w:t>
      </w:r>
      <w:r w:rsidRPr="00384424">
        <w:rPr>
          <w:vanish/>
          <w:sz w:val="16"/>
        </w:rPr>
        <w:t>extended</w:t>
      </w:r>
      <w:r w:rsidRPr="000A7537">
        <w:rPr>
          <w:sz w:val="16"/>
        </w:rPr>
        <w:t xml:space="preserve"> </w:t>
      </w:r>
      <w:r w:rsidRPr="00384424">
        <w:rPr>
          <w:vanish/>
          <w:sz w:val="16"/>
        </w:rPr>
        <w:t>period.</w:t>
      </w:r>
      <w:r w:rsidRPr="000A7537">
        <w:rPr>
          <w:sz w:val="16"/>
        </w:rPr>
        <w:t xml:space="preserve"> </w:t>
      </w:r>
      <w:r w:rsidRPr="00384424">
        <w:rPr>
          <w:vanish/>
          <w:u w:val="single"/>
        </w:rPr>
        <w:t>As</w:t>
      </w:r>
      <w:r w:rsidRPr="000A7537">
        <w:rPr>
          <w:u w:val="single"/>
        </w:rPr>
        <w:t xml:space="preserve"> </w:t>
      </w:r>
      <w:r w:rsidRPr="00384424">
        <w:rPr>
          <w:vanish/>
          <w:u w:val="single"/>
        </w:rPr>
        <w:t>the</w:t>
      </w:r>
      <w:r w:rsidRPr="000A7537">
        <w:rPr>
          <w:u w:val="single"/>
        </w:rPr>
        <w:t xml:space="preserve"> </w:t>
      </w:r>
      <w:r w:rsidRPr="000A7537">
        <w:rPr>
          <w:highlight w:val="cyan"/>
          <w:u w:val="single"/>
        </w:rPr>
        <w:t>pandemic</w:t>
      </w:r>
      <w:r w:rsidRPr="000A7537">
        <w:rPr>
          <w:u w:val="single"/>
        </w:rPr>
        <w:t xml:space="preserve"> </w:t>
      </w:r>
      <w:r w:rsidRPr="00384424">
        <w:rPr>
          <w:vanish/>
          <w:u w:val="single"/>
        </w:rPr>
        <w:t>continues</w:t>
      </w:r>
      <w:r w:rsidRPr="000A7537">
        <w:rPr>
          <w:u w:val="single"/>
        </w:rPr>
        <w:t xml:space="preserve"> </w:t>
      </w:r>
      <w:r w:rsidRPr="00384424">
        <w:rPr>
          <w:vanish/>
          <w:u w:val="single"/>
        </w:rPr>
        <w:t>to</w:t>
      </w:r>
      <w:r w:rsidRPr="000A7537">
        <w:rPr>
          <w:u w:val="single"/>
        </w:rPr>
        <w:t xml:space="preserve"> </w:t>
      </w:r>
      <w:r w:rsidRPr="00384424">
        <w:rPr>
          <w:vanish/>
          <w:u w:val="single"/>
        </w:rPr>
        <w:t>flare,</w:t>
      </w:r>
      <w:r w:rsidRPr="000A7537">
        <w:rPr>
          <w:u w:val="single"/>
        </w:rPr>
        <w:t xml:space="preserve"> </w:t>
      </w:r>
      <w:r w:rsidRPr="00384424">
        <w:rPr>
          <w:vanish/>
          <w:u w:val="single"/>
        </w:rPr>
        <w:t>it</w:t>
      </w:r>
      <w:r w:rsidRPr="000A7537">
        <w:rPr>
          <w:u w:val="single"/>
        </w:rPr>
        <w:t xml:space="preserve"> </w:t>
      </w:r>
      <w:r w:rsidRPr="000A7537">
        <w:rPr>
          <w:highlight w:val="cyan"/>
          <w:u w:val="single"/>
        </w:rPr>
        <w:t>will shape the path of global economic activity.</w:t>
      </w:r>
      <w:r w:rsidRPr="000A7537">
        <w:rPr>
          <w:u w:val="single"/>
        </w:rPr>
        <w:t xml:space="preserve"> </w:t>
      </w:r>
    </w:p>
    <w:p w14:paraId="3FFC4AB4" w14:textId="77777777" w:rsidR="008B6030" w:rsidRPr="000A7537" w:rsidRDefault="008B6030" w:rsidP="008B6030"/>
    <w:p w14:paraId="4CCABF0B" w14:textId="77777777" w:rsidR="008B6030" w:rsidRPr="000A7537" w:rsidRDefault="008B6030" w:rsidP="008B6030">
      <w:pPr>
        <w:pStyle w:val="Heading4"/>
      </w:pPr>
      <w:r w:rsidRPr="000A7537">
        <w:t xml:space="preserve">Strikes </w:t>
      </w:r>
      <w:r w:rsidRPr="000A7537">
        <w:rPr>
          <w:u w:val="single"/>
        </w:rPr>
        <w:t>dismantle</w:t>
      </w:r>
      <w:r w:rsidRPr="000A7537">
        <w:t xml:space="preserve"> critical core industries that is necessary to avoid recession. </w:t>
      </w:r>
    </w:p>
    <w:p w14:paraId="190FF92B" w14:textId="77777777" w:rsidR="008B6030" w:rsidRPr="000A7537" w:rsidRDefault="008B6030" w:rsidP="008B6030">
      <w:pPr>
        <w:rPr>
          <w:sz w:val="16"/>
        </w:rPr>
      </w:pPr>
      <w:r w:rsidRPr="000A7537">
        <w:rPr>
          <w:rStyle w:val="Style13ptBold"/>
          <w:u w:val="single"/>
        </w:rPr>
        <w:t>McElroy 19</w:t>
      </w:r>
      <w:r w:rsidRPr="000A7537">
        <w:rPr>
          <w:sz w:val="16"/>
        </w:rPr>
        <w:t>, John. (John is editorial director of Blue Sky Productions and producer of "Autoline" for WTVS-Channel 56 Detroit and "Autoline Daily" the online video newscasts.) "</w:t>
      </w:r>
      <w:r w:rsidRPr="000A7537">
        <w:rPr>
          <w:b/>
          <w:bCs/>
          <w:highlight w:val="cyan"/>
          <w:u w:val="single"/>
        </w:rPr>
        <w:t>Strikes</w:t>
      </w:r>
      <w:r w:rsidRPr="000A7537">
        <w:rPr>
          <w:sz w:val="16"/>
        </w:rPr>
        <w:t xml:space="preserve"> Hurt Everybody." WardsAuto, 25 Oct. 2019, www.wardsauto.com/ideaxchange/strikes-hurt-everybody.</w:t>
      </w:r>
    </w:p>
    <w:p w14:paraId="14D696E1" w14:textId="77777777" w:rsidR="008B6030" w:rsidRPr="000A7537" w:rsidRDefault="008B6030" w:rsidP="008B6030">
      <w:pPr>
        <w:rPr>
          <w:sz w:val="14"/>
        </w:rPr>
      </w:pPr>
      <w:r w:rsidRPr="00384424">
        <w:rPr>
          <w:vanish/>
          <w:sz w:val="14"/>
        </w:rPr>
        <w:t>This</w:t>
      </w:r>
      <w:r w:rsidRPr="000A7537">
        <w:rPr>
          <w:sz w:val="14"/>
        </w:rPr>
        <w:t xml:space="preserve"> </w:t>
      </w:r>
      <w:r w:rsidRPr="000A7537">
        <w:rPr>
          <w:highlight w:val="cyan"/>
          <w:u w:val="single"/>
        </w:rPr>
        <w:t>creates</w:t>
      </w:r>
      <w:r w:rsidRPr="000A7537">
        <w:rPr>
          <w:u w:val="single"/>
        </w:rPr>
        <w:t xml:space="preserve"> </w:t>
      </w:r>
      <w:r w:rsidRPr="00384424">
        <w:rPr>
          <w:vanish/>
          <w:u w:val="single"/>
        </w:rPr>
        <w:t>a</w:t>
      </w:r>
      <w:r w:rsidRPr="000A7537">
        <w:rPr>
          <w:u w:val="single"/>
        </w:rPr>
        <w:t xml:space="preserve"> </w:t>
      </w:r>
      <w:r w:rsidRPr="000A7537">
        <w:rPr>
          <w:highlight w:val="cyan"/>
          <w:u w:val="single"/>
        </w:rPr>
        <w:t>poisonous relationship between</w:t>
      </w:r>
      <w:r w:rsidRPr="000A7537">
        <w:rPr>
          <w:u w:val="single"/>
        </w:rPr>
        <w:t xml:space="preserve"> </w:t>
      </w:r>
      <w:r w:rsidRPr="00384424">
        <w:rPr>
          <w:vanish/>
          <w:u w:val="single"/>
        </w:rPr>
        <w:t>the</w:t>
      </w:r>
      <w:r w:rsidRPr="000A7537">
        <w:rPr>
          <w:u w:val="single"/>
        </w:rPr>
        <w:t xml:space="preserve"> </w:t>
      </w:r>
      <w:r w:rsidRPr="000A7537">
        <w:rPr>
          <w:highlight w:val="cyan"/>
          <w:u w:val="single"/>
        </w:rPr>
        <w:t>company and</w:t>
      </w:r>
      <w:r w:rsidRPr="000A7537">
        <w:rPr>
          <w:u w:val="single"/>
        </w:rPr>
        <w:t xml:space="preserve"> </w:t>
      </w:r>
      <w:r w:rsidRPr="00384424">
        <w:rPr>
          <w:vanish/>
          <w:u w:val="single"/>
        </w:rPr>
        <w:t>its</w:t>
      </w:r>
      <w:r w:rsidRPr="000A7537">
        <w:rPr>
          <w:u w:val="single"/>
        </w:rPr>
        <w:t xml:space="preserve"> </w:t>
      </w:r>
      <w:r w:rsidRPr="000A7537">
        <w:rPr>
          <w:highlight w:val="cyan"/>
          <w:u w:val="single"/>
        </w:rPr>
        <w:t>workforce</w:t>
      </w:r>
      <w:r w:rsidRPr="00384424">
        <w:rPr>
          <w:vanish/>
          <w:u w:val="single"/>
        </w:rPr>
        <w:t>.</w:t>
      </w:r>
      <w:r w:rsidRPr="000A7537">
        <w:rPr>
          <w:sz w:val="14"/>
        </w:rPr>
        <w:t xml:space="preserve">  </w:t>
      </w:r>
      <w:r w:rsidRPr="00384424">
        <w:rPr>
          <w:vanish/>
          <w:sz w:val="14"/>
        </w:rPr>
        <w:t>Many</w:t>
      </w:r>
      <w:r w:rsidRPr="000A7537">
        <w:rPr>
          <w:sz w:val="14"/>
        </w:rPr>
        <w:t xml:space="preserve"> </w:t>
      </w:r>
      <w:r w:rsidRPr="00384424">
        <w:rPr>
          <w:vanish/>
          <w:sz w:val="14"/>
        </w:rPr>
        <w:t>GM</w:t>
      </w:r>
      <w:r w:rsidRPr="000A7537">
        <w:rPr>
          <w:sz w:val="14"/>
        </w:rPr>
        <w:t xml:space="preserve"> </w:t>
      </w:r>
      <w:r w:rsidRPr="00384424">
        <w:rPr>
          <w:vanish/>
          <w:sz w:val="14"/>
        </w:rPr>
        <w:t>hourly</w:t>
      </w:r>
      <w:r w:rsidRPr="000A7537">
        <w:rPr>
          <w:sz w:val="14"/>
        </w:rPr>
        <w:t xml:space="preserve"> </w:t>
      </w:r>
      <w:r w:rsidRPr="00384424">
        <w:rPr>
          <w:vanish/>
          <w:sz w:val="14"/>
        </w:rPr>
        <w:t>workers</w:t>
      </w:r>
      <w:r w:rsidRPr="000A7537">
        <w:rPr>
          <w:sz w:val="14"/>
        </w:rPr>
        <w:t xml:space="preserve"> </w:t>
      </w:r>
      <w:r w:rsidRPr="00384424">
        <w:rPr>
          <w:vanish/>
          <w:sz w:val="14"/>
        </w:rPr>
        <w:t>don’t</w:t>
      </w:r>
      <w:r w:rsidRPr="000A7537">
        <w:rPr>
          <w:sz w:val="14"/>
        </w:rPr>
        <w:t xml:space="preserve"> </w:t>
      </w:r>
      <w:r w:rsidRPr="00384424">
        <w:rPr>
          <w:vanish/>
          <w:sz w:val="14"/>
        </w:rPr>
        <w:t>identify</w:t>
      </w:r>
      <w:r w:rsidRPr="000A7537">
        <w:rPr>
          <w:sz w:val="14"/>
        </w:rPr>
        <w:t xml:space="preserve"> </w:t>
      </w:r>
      <w:r w:rsidRPr="00384424">
        <w:rPr>
          <w:vanish/>
          <w:sz w:val="14"/>
        </w:rPr>
        <w:t>as</w:t>
      </w:r>
      <w:r w:rsidRPr="000A7537">
        <w:rPr>
          <w:sz w:val="14"/>
        </w:rPr>
        <w:t xml:space="preserve"> </w:t>
      </w:r>
      <w:r w:rsidRPr="00384424">
        <w:rPr>
          <w:vanish/>
          <w:sz w:val="14"/>
        </w:rPr>
        <w:t>GM</w:t>
      </w:r>
      <w:r w:rsidRPr="000A7537">
        <w:rPr>
          <w:sz w:val="14"/>
        </w:rPr>
        <w:t xml:space="preserve"> </w:t>
      </w:r>
      <w:r w:rsidRPr="00384424">
        <w:rPr>
          <w:vanish/>
          <w:sz w:val="14"/>
        </w:rPr>
        <w:t>employees.</w:t>
      </w:r>
      <w:r w:rsidRPr="000A7537">
        <w:rPr>
          <w:sz w:val="14"/>
        </w:rPr>
        <w:t xml:space="preserve"> </w:t>
      </w:r>
      <w:r w:rsidRPr="00384424">
        <w:rPr>
          <w:vanish/>
          <w:sz w:val="14"/>
        </w:rPr>
        <w:t>They</w:t>
      </w:r>
      <w:r w:rsidRPr="000A7537">
        <w:rPr>
          <w:sz w:val="14"/>
        </w:rPr>
        <w:t xml:space="preserve"> </w:t>
      </w:r>
      <w:r w:rsidRPr="00384424">
        <w:rPr>
          <w:vanish/>
          <w:sz w:val="14"/>
        </w:rPr>
        <w:t>identify</w:t>
      </w:r>
      <w:r w:rsidRPr="000A7537">
        <w:rPr>
          <w:sz w:val="14"/>
        </w:rPr>
        <w:t xml:space="preserve"> </w:t>
      </w:r>
      <w:r w:rsidRPr="00384424">
        <w:rPr>
          <w:vanish/>
          <w:sz w:val="14"/>
        </w:rPr>
        <w:t>as</w:t>
      </w:r>
      <w:r w:rsidRPr="000A7537">
        <w:rPr>
          <w:sz w:val="14"/>
        </w:rPr>
        <w:t xml:space="preserve"> </w:t>
      </w:r>
      <w:r w:rsidRPr="00384424">
        <w:rPr>
          <w:vanish/>
          <w:sz w:val="14"/>
        </w:rPr>
        <w:t>UAW</w:t>
      </w:r>
      <w:r w:rsidRPr="000A7537">
        <w:rPr>
          <w:sz w:val="14"/>
        </w:rPr>
        <w:t xml:space="preserve"> </w:t>
      </w:r>
      <w:r w:rsidRPr="00384424">
        <w:rPr>
          <w:vanish/>
          <w:sz w:val="14"/>
        </w:rPr>
        <w:t>members.</w:t>
      </w:r>
      <w:r w:rsidRPr="000A7537">
        <w:rPr>
          <w:sz w:val="14"/>
        </w:rPr>
        <w:t xml:space="preserve"> </w:t>
      </w:r>
      <w:r w:rsidRPr="00384424">
        <w:rPr>
          <w:vanish/>
          <w:sz w:val="14"/>
        </w:rPr>
        <w:t>And</w:t>
      </w:r>
      <w:r w:rsidRPr="000A7537">
        <w:rPr>
          <w:sz w:val="14"/>
        </w:rPr>
        <w:t xml:space="preserve"> </w:t>
      </w:r>
      <w:r w:rsidRPr="00384424">
        <w:rPr>
          <w:vanish/>
          <w:sz w:val="14"/>
        </w:rPr>
        <w:t>they</w:t>
      </w:r>
      <w:r w:rsidRPr="000A7537">
        <w:rPr>
          <w:sz w:val="14"/>
        </w:rPr>
        <w:t xml:space="preserve"> </w:t>
      </w:r>
      <w:r w:rsidRPr="00384424">
        <w:rPr>
          <w:vanish/>
          <w:sz w:val="14"/>
        </w:rPr>
        <w:t>see</w:t>
      </w:r>
      <w:r w:rsidRPr="000A7537">
        <w:rPr>
          <w:sz w:val="14"/>
        </w:rPr>
        <w:t xml:space="preserve"> </w:t>
      </w:r>
      <w:r w:rsidRPr="00384424">
        <w:rPr>
          <w:vanish/>
          <w:sz w:val="14"/>
        </w:rPr>
        <w:t>the</w:t>
      </w:r>
      <w:r w:rsidRPr="000A7537">
        <w:rPr>
          <w:sz w:val="14"/>
        </w:rPr>
        <w:t xml:space="preserve"> </w:t>
      </w:r>
      <w:r w:rsidRPr="00384424">
        <w:rPr>
          <w:vanish/>
          <w:sz w:val="14"/>
        </w:rPr>
        <w:t>union</w:t>
      </w:r>
      <w:r w:rsidRPr="000A7537">
        <w:rPr>
          <w:sz w:val="14"/>
        </w:rPr>
        <w:t xml:space="preserve"> </w:t>
      </w:r>
      <w:r w:rsidRPr="00384424">
        <w:rPr>
          <w:vanish/>
          <w:sz w:val="14"/>
        </w:rPr>
        <w:t>as</w:t>
      </w:r>
      <w:r w:rsidRPr="000A7537">
        <w:rPr>
          <w:sz w:val="14"/>
        </w:rPr>
        <w:t xml:space="preserve"> </w:t>
      </w:r>
      <w:r w:rsidRPr="00384424">
        <w:rPr>
          <w:vanish/>
          <w:sz w:val="14"/>
        </w:rPr>
        <w:t>the</w:t>
      </w:r>
      <w:r w:rsidRPr="000A7537">
        <w:rPr>
          <w:sz w:val="14"/>
        </w:rPr>
        <w:t xml:space="preserve"> </w:t>
      </w:r>
      <w:r w:rsidRPr="00384424">
        <w:rPr>
          <w:vanish/>
          <w:sz w:val="14"/>
        </w:rPr>
        <w:t>source</w:t>
      </w:r>
      <w:r w:rsidRPr="000A7537">
        <w:rPr>
          <w:sz w:val="14"/>
        </w:rPr>
        <w:t xml:space="preserve"> </w:t>
      </w:r>
      <w:r w:rsidRPr="00384424">
        <w:rPr>
          <w:vanish/>
          <w:sz w:val="14"/>
        </w:rPr>
        <w:t>of</w:t>
      </w:r>
      <w:r w:rsidRPr="000A7537">
        <w:rPr>
          <w:sz w:val="14"/>
        </w:rPr>
        <w:t xml:space="preserve"> </w:t>
      </w:r>
      <w:r w:rsidRPr="00384424">
        <w:rPr>
          <w:vanish/>
          <w:sz w:val="14"/>
        </w:rPr>
        <w:t>their</w:t>
      </w:r>
      <w:r w:rsidRPr="000A7537">
        <w:rPr>
          <w:sz w:val="14"/>
        </w:rPr>
        <w:t xml:space="preserve"> </w:t>
      </w:r>
      <w:r w:rsidRPr="00384424">
        <w:rPr>
          <w:vanish/>
          <w:sz w:val="14"/>
        </w:rPr>
        <w:t>jobs,</w:t>
      </w:r>
      <w:r w:rsidRPr="000A7537">
        <w:rPr>
          <w:sz w:val="14"/>
        </w:rPr>
        <w:t xml:space="preserve"> </w:t>
      </w:r>
      <w:r w:rsidRPr="00384424">
        <w:rPr>
          <w:vanish/>
          <w:sz w:val="14"/>
        </w:rPr>
        <w:t>not</w:t>
      </w:r>
      <w:r w:rsidRPr="000A7537">
        <w:rPr>
          <w:sz w:val="14"/>
        </w:rPr>
        <w:t xml:space="preserve"> </w:t>
      </w:r>
      <w:r w:rsidRPr="00384424">
        <w:rPr>
          <w:vanish/>
          <w:sz w:val="14"/>
        </w:rPr>
        <w:t>the</w:t>
      </w:r>
      <w:r w:rsidRPr="000A7537">
        <w:rPr>
          <w:sz w:val="14"/>
        </w:rPr>
        <w:t xml:space="preserve"> </w:t>
      </w:r>
      <w:r w:rsidRPr="00384424">
        <w:rPr>
          <w:vanish/>
          <w:sz w:val="14"/>
        </w:rPr>
        <w:t>company.</w:t>
      </w:r>
      <w:r w:rsidRPr="000A7537">
        <w:rPr>
          <w:sz w:val="14"/>
        </w:rPr>
        <w:t xml:space="preserve"> </w:t>
      </w:r>
      <w:r w:rsidRPr="00384424">
        <w:rPr>
          <w:vanish/>
          <w:sz w:val="14"/>
        </w:rPr>
        <w:t>It’s</w:t>
      </w:r>
      <w:r w:rsidRPr="000A7537">
        <w:rPr>
          <w:sz w:val="14"/>
        </w:rPr>
        <w:t xml:space="preserve"> </w:t>
      </w:r>
      <w:r w:rsidRPr="00384424">
        <w:rPr>
          <w:vanish/>
          <w:sz w:val="14"/>
        </w:rPr>
        <w:t>an</w:t>
      </w:r>
      <w:r w:rsidRPr="000A7537">
        <w:rPr>
          <w:sz w:val="14"/>
        </w:rPr>
        <w:t xml:space="preserve"> </w:t>
      </w:r>
      <w:r w:rsidRPr="00384424">
        <w:rPr>
          <w:vanish/>
          <w:sz w:val="14"/>
        </w:rPr>
        <w:t>unhealthy</w:t>
      </w:r>
      <w:r w:rsidRPr="000A7537">
        <w:rPr>
          <w:sz w:val="14"/>
        </w:rPr>
        <w:t xml:space="preserve"> </w:t>
      </w:r>
      <w:r w:rsidRPr="00384424">
        <w:rPr>
          <w:vanish/>
          <w:sz w:val="14"/>
        </w:rPr>
        <w:t>dynamic</w:t>
      </w:r>
      <w:r w:rsidRPr="000A7537">
        <w:rPr>
          <w:sz w:val="14"/>
        </w:rPr>
        <w:t xml:space="preserve"> </w:t>
      </w:r>
      <w:r w:rsidRPr="00384424">
        <w:rPr>
          <w:vanish/>
          <w:sz w:val="14"/>
        </w:rPr>
        <w:t>that</w:t>
      </w:r>
      <w:r w:rsidRPr="000A7537">
        <w:rPr>
          <w:sz w:val="14"/>
        </w:rPr>
        <w:t xml:space="preserve"> </w:t>
      </w:r>
      <w:r w:rsidRPr="00384424">
        <w:rPr>
          <w:vanish/>
          <w:sz w:val="14"/>
        </w:rPr>
        <w:t>puts</w:t>
      </w:r>
      <w:r w:rsidRPr="000A7537">
        <w:rPr>
          <w:sz w:val="14"/>
        </w:rPr>
        <w:t xml:space="preserve"> </w:t>
      </w:r>
      <w:r w:rsidRPr="00384424">
        <w:rPr>
          <w:vanish/>
          <w:sz w:val="14"/>
        </w:rPr>
        <w:t>GM</w:t>
      </w:r>
      <w:r w:rsidRPr="000A7537">
        <w:rPr>
          <w:sz w:val="14"/>
        </w:rPr>
        <w:t xml:space="preserve"> </w:t>
      </w:r>
      <w:r w:rsidRPr="00384424">
        <w:rPr>
          <w:vanish/>
          <w:sz w:val="14"/>
        </w:rPr>
        <w:t>at</w:t>
      </w:r>
      <w:r w:rsidRPr="000A7537">
        <w:rPr>
          <w:sz w:val="14"/>
        </w:rPr>
        <w:t xml:space="preserve"> </w:t>
      </w:r>
      <w:r w:rsidRPr="00384424">
        <w:rPr>
          <w:vanish/>
          <w:sz w:val="14"/>
        </w:rPr>
        <w:t>a</w:t>
      </w:r>
      <w:r w:rsidRPr="000A7537">
        <w:rPr>
          <w:sz w:val="14"/>
        </w:rPr>
        <w:t xml:space="preserve"> </w:t>
      </w:r>
      <w:r w:rsidRPr="00384424">
        <w:rPr>
          <w:vanish/>
          <w:sz w:val="14"/>
        </w:rPr>
        <w:t>disadvantage</w:t>
      </w:r>
      <w:r w:rsidRPr="000A7537">
        <w:rPr>
          <w:sz w:val="14"/>
        </w:rPr>
        <w:t xml:space="preserve"> </w:t>
      </w:r>
      <w:r w:rsidRPr="00384424">
        <w:rPr>
          <w:vanish/>
          <w:sz w:val="14"/>
        </w:rPr>
        <w:t>to</w:t>
      </w:r>
      <w:r w:rsidRPr="000A7537">
        <w:rPr>
          <w:sz w:val="14"/>
        </w:rPr>
        <w:t xml:space="preserve"> </w:t>
      </w:r>
      <w:r w:rsidRPr="00384424">
        <w:rPr>
          <w:vanish/>
          <w:sz w:val="14"/>
        </w:rPr>
        <w:t>non-union</w:t>
      </w:r>
      <w:r w:rsidRPr="000A7537">
        <w:rPr>
          <w:sz w:val="14"/>
        </w:rPr>
        <w:t xml:space="preserve"> </w:t>
      </w:r>
      <w:r w:rsidRPr="00384424">
        <w:rPr>
          <w:vanish/>
          <w:sz w:val="14"/>
        </w:rPr>
        <w:t>automakers</w:t>
      </w:r>
      <w:r w:rsidRPr="000A7537">
        <w:rPr>
          <w:sz w:val="14"/>
        </w:rPr>
        <w:t xml:space="preserve"> </w:t>
      </w:r>
      <w:r w:rsidRPr="00384424">
        <w:rPr>
          <w:vanish/>
          <w:sz w:val="14"/>
        </w:rPr>
        <w:t>in</w:t>
      </w:r>
      <w:r w:rsidRPr="000A7537">
        <w:rPr>
          <w:sz w:val="14"/>
        </w:rPr>
        <w:t xml:space="preserve"> </w:t>
      </w:r>
      <w:r w:rsidRPr="00384424">
        <w:rPr>
          <w:vanish/>
          <w:sz w:val="14"/>
        </w:rPr>
        <w:t>the</w:t>
      </w:r>
      <w:r w:rsidRPr="000A7537">
        <w:rPr>
          <w:sz w:val="14"/>
        </w:rPr>
        <w:t xml:space="preserve"> </w:t>
      </w:r>
      <w:r w:rsidRPr="00384424">
        <w:rPr>
          <w:vanish/>
          <w:sz w:val="14"/>
        </w:rPr>
        <w:t>U.S.</w:t>
      </w:r>
      <w:r w:rsidRPr="000A7537">
        <w:rPr>
          <w:sz w:val="14"/>
        </w:rPr>
        <w:t xml:space="preserve"> </w:t>
      </w:r>
      <w:r w:rsidRPr="00384424">
        <w:rPr>
          <w:vanish/>
          <w:sz w:val="14"/>
        </w:rPr>
        <w:t>like</w:t>
      </w:r>
      <w:r w:rsidRPr="000A7537">
        <w:rPr>
          <w:sz w:val="14"/>
        </w:rPr>
        <w:t xml:space="preserve"> </w:t>
      </w:r>
      <w:r w:rsidRPr="00384424">
        <w:rPr>
          <w:vanish/>
          <w:sz w:val="14"/>
        </w:rPr>
        <w:t>Honda</w:t>
      </w:r>
      <w:r w:rsidRPr="000A7537">
        <w:rPr>
          <w:sz w:val="14"/>
        </w:rPr>
        <w:t xml:space="preserve"> </w:t>
      </w:r>
      <w:r w:rsidRPr="00384424">
        <w:rPr>
          <w:vanish/>
          <w:sz w:val="14"/>
        </w:rPr>
        <w:t>and</w:t>
      </w:r>
      <w:r w:rsidRPr="000A7537">
        <w:rPr>
          <w:sz w:val="14"/>
        </w:rPr>
        <w:t xml:space="preserve"> </w:t>
      </w:r>
      <w:r w:rsidRPr="00384424">
        <w:rPr>
          <w:vanish/>
          <w:sz w:val="14"/>
        </w:rPr>
        <w:t>Toyota,</w:t>
      </w:r>
      <w:r w:rsidRPr="000A7537">
        <w:rPr>
          <w:sz w:val="14"/>
        </w:rPr>
        <w:t xml:space="preserve"> </w:t>
      </w:r>
      <w:r w:rsidRPr="00384424">
        <w:rPr>
          <w:vanish/>
          <w:sz w:val="14"/>
        </w:rPr>
        <w:t>where</w:t>
      </w:r>
      <w:r w:rsidRPr="000A7537">
        <w:rPr>
          <w:sz w:val="14"/>
        </w:rPr>
        <w:t xml:space="preserve"> </w:t>
      </w:r>
      <w:r w:rsidRPr="00384424">
        <w:rPr>
          <w:vanish/>
          <w:sz w:val="14"/>
        </w:rPr>
        <w:t>workers</w:t>
      </w:r>
      <w:r w:rsidRPr="000A7537">
        <w:rPr>
          <w:sz w:val="14"/>
        </w:rPr>
        <w:t xml:space="preserve"> </w:t>
      </w:r>
      <w:r w:rsidRPr="00384424">
        <w:rPr>
          <w:vanish/>
          <w:sz w:val="14"/>
        </w:rPr>
        <w:t>take</w:t>
      </w:r>
      <w:r w:rsidRPr="000A7537">
        <w:rPr>
          <w:sz w:val="14"/>
        </w:rPr>
        <w:t xml:space="preserve"> </w:t>
      </w:r>
      <w:r w:rsidRPr="00384424">
        <w:rPr>
          <w:vanish/>
          <w:sz w:val="14"/>
        </w:rPr>
        <w:t>pride</w:t>
      </w:r>
      <w:r w:rsidRPr="000A7537">
        <w:rPr>
          <w:sz w:val="14"/>
        </w:rPr>
        <w:t xml:space="preserve"> </w:t>
      </w:r>
      <w:r w:rsidRPr="00384424">
        <w:rPr>
          <w:vanish/>
          <w:sz w:val="14"/>
        </w:rPr>
        <w:t>in</w:t>
      </w:r>
      <w:r w:rsidRPr="000A7537">
        <w:rPr>
          <w:sz w:val="14"/>
        </w:rPr>
        <w:t xml:space="preserve"> </w:t>
      </w:r>
      <w:r w:rsidRPr="00384424">
        <w:rPr>
          <w:vanish/>
          <w:sz w:val="14"/>
        </w:rPr>
        <w:t>the</w:t>
      </w:r>
      <w:r w:rsidRPr="000A7537">
        <w:rPr>
          <w:sz w:val="14"/>
        </w:rPr>
        <w:t xml:space="preserve"> </w:t>
      </w:r>
      <w:r w:rsidRPr="00384424">
        <w:rPr>
          <w:vanish/>
          <w:sz w:val="14"/>
        </w:rPr>
        <w:t>company</w:t>
      </w:r>
      <w:r w:rsidRPr="000A7537">
        <w:rPr>
          <w:sz w:val="14"/>
        </w:rPr>
        <w:t xml:space="preserve"> </w:t>
      </w:r>
      <w:r w:rsidRPr="00384424">
        <w:rPr>
          <w:vanish/>
          <w:sz w:val="14"/>
        </w:rPr>
        <w:t>they</w:t>
      </w:r>
      <w:r w:rsidRPr="000A7537">
        <w:rPr>
          <w:sz w:val="14"/>
        </w:rPr>
        <w:t xml:space="preserve"> </w:t>
      </w:r>
      <w:r w:rsidRPr="00384424">
        <w:rPr>
          <w:vanish/>
          <w:sz w:val="14"/>
        </w:rPr>
        <w:t>work</w:t>
      </w:r>
      <w:r w:rsidRPr="000A7537">
        <w:rPr>
          <w:sz w:val="14"/>
        </w:rPr>
        <w:t xml:space="preserve"> </w:t>
      </w:r>
      <w:r w:rsidRPr="00384424">
        <w:rPr>
          <w:vanish/>
          <w:sz w:val="14"/>
        </w:rPr>
        <w:t>for</w:t>
      </w:r>
      <w:r w:rsidRPr="000A7537">
        <w:rPr>
          <w:sz w:val="14"/>
        </w:rPr>
        <w:t xml:space="preserve"> </w:t>
      </w:r>
      <w:r w:rsidRPr="00384424">
        <w:rPr>
          <w:vanish/>
          <w:sz w:val="14"/>
        </w:rPr>
        <w:t>and</w:t>
      </w:r>
      <w:r w:rsidRPr="000A7537">
        <w:rPr>
          <w:sz w:val="14"/>
        </w:rPr>
        <w:t xml:space="preserve"> </w:t>
      </w:r>
      <w:r w:rsidRPr="00384424">
        <w:rPr>
          <w:vanish/>
          <w:sz w:val="14"/>
        </w:rPr>
        <w:t>the</w:t>
      </w:r>
      <w:r w:rsidRPr="000A7537">
        <w:rPr>
          <w:sz w:val="14"/>
        </w:rPr>
        <w:t xml:space="preserve"> </w:t>
      </w:r>
      <w:r w:rsidRPr="00384424">
        <w:rPr>
          <w:vanish/>
          <w:sz w:val="14"/>
        </w:rPr>
        <w:t>products</w:t>
      </w:r>
      <w:r w:rsidRPr="000A7537">
        <w:rPr>
          <w:sz w:val="14"/>
        </w:rPr>
        <w:t xml:space="preserve"> </w:t>
      </w:r>
      <w:r w:rsidRPr="00384424">
        <w:rPr>
          <w:vanish/>
          <w:sz w:val="14"/>
        </w:rPr>
        <w:t>they</w:t>
      </w:r>
      <w:r w:rsidRPr="000A7537">
        <w:rPr>
          <w:sz w:val="14"/>
        </w:rPr>
        <w:t xml:space="preserve"> </w:t>
      </w:r>
      <w:r w:rsidRPr="00384424">
        <w:rPr>
          <w:vanish/>
          <w:sz w:val="14"/>
        </w:rPr>
        <w:t>make.</w:t>
      </w:r>
      <w:r w:rsidRPr="000A7537">
        <w:rPr>
          <w:sz w:val="14"/>
        </w:rPr>
        <w:t xml:space="preserve"> </w:t>
      </w:r>
      <w:r w:rsidRPr="00384424">
        <w:rPr>
          <w:vanish/>
          <w:u w:val="single"/>
        </w:rPr>
        <w:t>Attacking</w:t>
      </w:r>
      <w:r w:rsidRPr="000A7537">
        <w:rPr>
          <w:u w:val="single"/>
        </w:rPr>
        <w:t xml:space="preserve"> </w:t>
      </w:r>
      <w:r w:rsidRPr="00384424">
        <w:rPr>
          <w:vanish/>
          <w:u w:val="single"/>
        </w:rPr>
        <w:t>the</w:t>
      </w:r>
      <w:r w:rsidRPr="000A7537">
        <w:rPr>
          <w:u w:val="single"/>
        </w:rPr>
        <w:t xml:space="preserve"> </w:t>
      </w:r>
      <w:r w:rsidRPr="00384424">
        <w:rPr>
          <w:vanish/>
          <w:u w:val="single"/>
        </w:rPr>
        <w:t>company</w:t>
      </w:r>
      <w:r w:rsidRPr="000A7537">
        <w:rPr>
          <w:u w:val="single"/>
        </w:rPr>
        <w:t xml:space="preserve"> </w:t>
      </w:r>
      <w:r w:rsidRPr="00384424">
        <w:rPr>
          <w:vanish/>
          <w:u w:val="single"/>
        </w:rPr>
        <w:t>in</w:t>
      </w:r>
      <w:r w:rsidRPr="000A7537">
        <w:rPr>
          <w:u w:val="single"/>
        </w:rPr>
        <w:t xml:space="preserve"> </w:t>
      </w:r>
      <w:r w:rsidRPr="00384424">
        <w:rPr>
          <w:vanish/>
          <w:u w:val="single"/>
        </w:rPr>
        <w:t>the</w:t>
      </w:r>
      <w:r w:rsidRPr="000A7537">
        <w:rPr>
          <w:u w:val="single"/>
        </w:rPr>
        <w:t xml:space="preserve"> </w:t>
      </w:r>
      <w:r w:rsidRPr="00384424">
        <w:rPr>
          <w:vanish/>
          <w:u w:val="single"/>
        </w:rPr>
        <w:t>media</w:t>
      </w:r>
      <w:r w:rsidRPr="000A7537">
        <w:rPr>
          <w:u w:val="single"/>
        </w:rPr>
        <w:t xml:space="preserve"> </w:t>
      </w:r>
      <w:r w:rsidRPr="00384424">
        <w:rPr>
          <w:vanish/>
          <w:u w:val="single"/>
        </w:rPr>
        <w:t>also</w:t>
      </w:r>
      <w:r w:rsidRPr="000A7537">
        <w:rPr>
          <w:u w:val="single"/>
        </w:rPr>
        <w:t xml:space="preserve"> </w:t>
      </w:r>
      <w:r w:rsidRPr="000A7537">
        <w:rPr>
          <w:highlight w:val="cyan"/>
          <w:u w:val="single"/>
        </w:rPr>
        <w:t>drives away customers</w:t>
      </w:r>
      <w:r w:rsidRPr="00384424">
        <w:rPr>
          <w:vanish/>
          <w:u w:val="single"/>
        </w:rPr>
        <w:t>.</w:t>
      </w:r>
      <w:r w:rsidRPr="000A7537">
        <w:rPr>
          <w:sz w:val="14"/>
        </w:rPr>
        <w:t xml:space="preserve"> </w:t>
      </w:r>
      <w:r w:rsidRPr="00384424">
        <w:rPr>
          <w:vanish/>
          <w:sz w:val="14"/>
        </w:rPr>
        <w:t>Who</w:t>
      </w:r>
      <w:r w:rsidRPr="000A7537">
        <w:rPr>
          <w:sz w:val="14"/>
        </w:rPr>
        <w:t xml:space="preserve"> </w:t>
      </w:r>
      <w:r w:rsidRPr="00384424">
        <w:rPr>
          <w:vanish/>
          <w:sz w:val="14"/>
        </w:rPr>
        <w:t>wants</w:t>
      </w:r>
      <w:r w:rsidRPr="000A7537">
        <w:rPr>
          <w:sz w:val="14"/>
        </w:rPr>
        <w:t xml:space="preserve"> </w:t>
      </w:r>
      <w:r w:rsidRPr="00384424">
        <w:rPr>
          <w:vanish/>
          <w:sz w:val="14"/>
        </w:rPr>
        <w:t>to</w:t>
      </w:r>
      <w:r w:rsidRPr="000A7537">
        <w:rPr>
          <w:sz w:val="14"/>
        </w:rPr>
        <w:t xml:space="preserve"> </w:t>
      </w:r>
      <w:r w:rsidRPr="00384424">
        <w:rPr>
          <w:vanish/>
          <w:sz w:val="14"/>
        </w:rPr>
        <w:t>buy</w:t>
      </w:r>
      <w:r w:rsidRPr="000A7537">
        <w:rPr>
          <w:sz w:val="14"/>
        </w:rPr>
        <w:t xml:space="preserve"> </w:t>
      </w:r>
      <w:r w:rsidRPr="00384424">
        <w:rPr>
          <w:vanish/>
          <w:sz w:val="14"/>
        </w:rPr>
        <w:t>a</w:t>
      </w:r>
      <w:r w:rsidRPr="000A7537">
        <w:rPr>
          <w:sz w:val="14"/>
        </w:rPr>
        <w:t xml:space="preserve"> </w:t>
      </w:r>
      <w:r w:rsidRPr="00384424">
        <w:rPr>
          <w:vanish/>
          <w:sz w:val="14"/>
        </w:rPr>
        <w:t>shiny</w:t>
      </w:r>
      <w:r w:rsidRPr="000A7537">
        <w:rPr>
          <w:sz w:val="14"/>
        </w:rPr>
        <w:t xml:space="preserve"> </w:t>
      </w:r>
      <w:r w:rsidRPr="00384424">
        <w:rPr>
          <w:vanish/>
          <w:sz w:val="14"/>
        </w:rPr>
        <w:t>new</w:t>
      </w:r>
      <w:r w:rsidRPr="000A7537">
        <w:rPr>
          <w:sz w:val="14"/>
        </w:rPr>
        <w:t xml:space="preserve"> </w:t>
      </w:r>
      <w:r w:rsidRPr="00384424">
        <w:rPr>
          <w:vanish/>
          <w:sz w:val="14"/>
        </w:rPr>
        <w:t>car</w:t>
      </w:r>
      <w:r w:rsidRPr="000A7537">
        <w:rPr>
          <w:sz w:val="14"/>
        </w:rPr>
        <w:t xml:space="preserve"> </w:t>
      </w:r>
      <w:r w:rsidRPr="00384424">
        <w:rPr>
          <w:vanish/>
          <w:sz w:val="14"/>
        </w:rPr>
        <w:t>from</w:t>
      </w:r>
      <w:r w:rsidRPr="000A7537">
        <w:rPr>
          <w:sz w:val="14"/>
        </w:rPr>
        <w:t xml:space="preserve"> </w:t>
      </w:r>
      <w:r w:rsidRPr="00384424">
        <w:rPr>
          <w:vanish/>
          <w:sz w:val="14"/>
        </w:rPr>
        <w:t>a</w:t>
      </w:r>
      <w:r w:rsidRPr="000A7537">
        <w:rPr>
          <w:sz w:val="14"/>
        </w:rPr>
        <w:t xml:space="preserve"> </w:t>
      </w:r>
      <w:r w:rsidRPr="00384424">
        <w:rPr>
          <w:vanish/>
          <w:sz w:val="14"/>
        </w:rPr>
        <w:t>company</w:t>
      </w:r>
      <w:r w:rsidRPr="000A7537">
        <w:rPr>
          <w:sz w:val="14"/>
        </w:rPr>
        <w:t xml:space="preserve"> </w:t>
      </w:r>
      <w:r w:rsidRPr="00384424">
        <w:rPr>
          <w:vanish/>
          <w:sz w:val="14"/>
        </w:rPr>
        <w:t>that’s</w:t>
      </w:r>
      <w:r w:rsidRPr="000A7537">
        <w:rPr>
          <w:sz w:val="14"/>
        </w:rPr>
        <w:t xml:space="preserve"> </w:t>
      </w:r>
      <w:r w:rsidRPr="00384424">
        <w:rPr>
          <w:vanish/>
          <w:sz w:val="14"/>
        </w:rPr>
        <w:t>accused</w:t>
      </w:r>
      <w:r w:rsidRPr="000A7537">
        <w:rPr>
          <w:sz w:val="14"/>
        </w:rPr>
        <w:t xml:space="preserve"> </w:t>
      </w:r>
      <w:r w:rsidRPr="00384424">
        <w:rPr>
          <w:vanish/>
          <w:sz w:val="14"/>
        </w:rPr>
        <w:t>of</w:t>
      </w:r>
      <w:r w:rsidRPr="000A7537">
        <w:rPr>
          <w:sz w:val="14"/>
        </w:rPr>
        <w:t xml:space="preserve"> </w:t>
      </w:r>
      <w:r w:rsidRPr="00384424">
        <w:rPr>
          <w:vanish/>
          <w:sz w:val="14"/>
        </w:rPr>
        <w:t>underpaying</w:t>
      </w:r>
      <w:r w:rsidRPr="000A7537">
        <w:rPr>
          <w:sz w:val="14"/>
        </w:rPr>
        <w:t xml:space="preserve"> </w:t>
      </w:r>
      <w:r w:rsidRPr="00384424">
        <w:rPr>
          <w:vanish/>
          <w:sz w:val="14"/>
        </w:rPr>
        <w:t>its</w:t>
      </w:r>
      <w:r w:rsidRPr="000A7537">
        <w:rPr>
          <w:sz w:val="14"/>
        </w:rPr>
        <w:t xml:space="preserve"> </w:t>
      </w:r>
      <w:r w:rsidRPr="00384424">
        <w:rPr>
          <w:vanish/>
          <w:sz w:val="14"/>
        </w:rPr>
        <w:t>workers</w:t>
      </w:r>
      <w:r w:rsidRPr="000A7537">
        <w:rPr>
          <w:sz w:val="14"/>
        </w:rPr>
        <w:t xml:space="preserve"> </w:t>
      </w:r>
      <w:r w:rsidRPr="00384424">
        <w:rPr>
          <w:vanish/>
          <w:sz w:val="14"/>
        </w:rPr>
        <w:t>and</w:t>
      </w:r>
      <w:r w:rsidRPr="000A7537">
        <w:rPr>
          <w:sz w:val="14"/>
        </w:rPr>
        <w:t xml:space="preserve"> </w:t>
      </w:r>
      <w:r w:rsidRPr="00384424">
        <w:rPr>
          <w:vanish/>
          <w:sz w:val="14"/>
        </w:rPr>
        <w:t>treating</w:t>
      </w:r>
      <w:r w:rsidRPr="000A7537">
        <w:rPr>
          <w:sz w:val="14"/>
        </w:rPr>
        <w:t xml:space="preserve"> </w:t>
      </w:r>
      <w:r w:rsidRPr="00384424">
        <w:rPr>
          <w:vanish/>
          <w:sz w:val="14"/>
        </w:rPr>
        <w:t>them</w:t>
      </w:r>
      <w:r w:rsidRPr="000A7537">
        <w:rPr>
          <w:sz w:val="14"/>
        </w:rPr>
        <w:t xml:space="preserve"> </w:t>
      </w:r>
      <w:r w:rsidRPr="00384424">
        <w:rPr>
          <w:vanish/>
          <w:sz w:val="14"/>
        </w:rPr>
        <w:t>unfairly?</w:t>
      </w:r>
      <w:r w:rsidRPr="000A7537">
        <w:rPr>
          <w:sz w:val="14"/>
        </w:rPr>
        <w:t xml:space="preserve"> </w:t>
      </w:r>
      <w:r w:rsidRPr="00384424">
        <w:rPr>
          <w:vanish/>
          <w:sz w:val="14"/>
        </w:rPr>
        <w:t>Data</w:t>
      </w:r>
      <w:r w:rsidRPr="000A7537">
        <w:rPr>
          <w:sz w:val="14"/>
        </w:rPr>
        <w:t xml:space="preserve"> </w:t>
      </w:r>
      <w:r w:rsidRPr="00384424">
        <w:rPr>
          <w:vanish/>
          <w:sz w:val="14"/>
        </w:rPr>
        <w:t>from</w:t>
      </w:r>
      <w:r w:rsidRPr="000A7537">
        <w:rPr>
          <w:sz w:val="14"/>
        </w:rPr>
        <w:t xml:space="preserve"> </w:t>
      </w:r>
      <w:r w:rsidRPr="00384424">
        <w:rPr>
          <w:vanish/>
          <w:sz w:val="14"/>
        </w:rPr>
        <w:t>the</w:t>
      </w:r>
      <w:r w:rsidRPr="000A7537">
        <w:rPr>
          <w:sz w:val="14"/>
        </w:rPr>
        <w:t xml:space="preserve"> </w:t>
      </w:r>
      <w:r w:rsidRPr="00384424">
        <w:rPr>
          <w:vanish/>
          <w:sz w:val="14"/>
        </w:rPr>
        <w:t>Center</w:t>
      </w:r>
      <w:r w:rsidRPr="000A7537">
        <w:rPr>
          <w:sz w:val="14"/>
        </w:rPr>
        <w:t xml:space="preserve"> </w:t>
      </w:r>
      <w:r w:rsidRPr="00384424">
        <w:rPr>
          <w:vanish/>
          <w:sz w:val="14"/>
        </w:rPr>
        <w:t>for</w:t>
      </w:r>
      <w:r w:rsidRPr="000A7537">
        <w:rPr>
          <w:sz w:val="14"/>
        </w:rPr>
        <w:t xml:space="preserve"> </w:t>
      </w:r>
      <w:r w:rsidRPr="00384424">
        <w:rPr>
          <w:vanish/>
          <w:sz w:val="14"/>
        </w:rPr>
        <w:t>Automotive</w:t>
      </w:r>
      <w:r w:rsidRPr="000A7537">
        <w:rPr>
          <w:sz w:val="14"/>
        </w:rPr>
        <w:t xml:space="preserve"> </w:t>
      </w:r>
      <w:r w:rsidRPr="00384424">
        <w:rPr>
          <w:vanish/>
          <w:sz w:val="14"/>
        </w:rPr>
        <w:t>Research</w:t>
      </w:r>
      <w:r w:rsidRPr="000A7537">
        <w:rPr>
          <w:sz w:val="14"/>
        </w:rPr>
        <w:t xml:space="preserve"> </w:t>
      </w:r>
      <w:r w:rsidRPr="00384424">
        <w:rPr>
          <w:vanish/>
          <w:sz w:val="14"/>
        </w:rPr>
        <w:t>(CAR)</w:t>
      </w:r>
      <w:r w:rsidRPr="000A7537">
        <w:rPr>
          <w:sz w:val="14"/>
        </w:rPr>
        <w:t xml:space="preserve"> </w:t>
      </w:r>
      <w:r w:rsidRPr="00384424">
        <w:rPr>
          <w:vanish/>
          <w:sz w:val="14"/>
        </w:rPr>
        <w:t>in</w:t>
      </w:r>
      <w:r w:rsidRPr="000A7537">
        <w:rPr>
          <w:sz w:val="14"/>
        </w:rPr>
        <w:t xml:space="preserve"> </w:t>
      </w:r>
      <w:r w:rsidRPr="00384424">
        <w:rPr>
          <w:vanish/>
          <w:sz w:val="14"/>
        </w:rPr>
        <w:t>Ann</w:t>
      </w:r>
      <w:r w:rsidRPr="000A7537">
        <w:rPr>
          <w:sz w:val="14"/>
        </w:rPr>
        <w:t xml:space="preserve"> </w:t>
      </w:r>
      <w:r w:rsidRPr="00384424">
        <w:rPr>
          <w:vanish/>
          <w:sz w:val="14"/>
        </w:rPr>
        <w:t>Arbor,</w:t>
      </w:r>
      <w:r w:rsidRPr="000A7537">
        <w:rPr>
          <w:sz w:val="14"/>
        </w:rPr>
        <w:t xml:space="preserve"> </w:t>
      </w:r>
      <w:r w:rsidRPr="00384424">
        <w:rPr>
          <w:vanish/>
          <w:sz w:val="14"/>
        </w:rPr>
        <w:t>MI,</w:t>
      </w:r>
      <w:r w:rsidRPr="000A7537">
        <w:rPr>
          <w:sz w:val="14"/>
        </w:rPr>
        <w:t xml:space="preserve"> </w:t>
      </w:r>
      <w:r w:rsidRPr="00384424">
        <w:rPr>
          <w:vanish/>
          <w:sz w:val="14"/>
        </w:rPr>
        <w:t>show</w:t>
      </w:r>
      <w:r w:rsidRPr="000A7537">
        <w:rPr>
          <w:sz w:val="14"/>
        </w:rPr>
        <w:t xml:space="preserve"> </w:t>
      </w:r>
      <w:r w:rsidRPr="00384424">
        <w:rPr>
          <w:vanish/>
          <w:sz w:val="14"/>
        </w:rPr>
        <w:t>that</w:t>
      </w:r>
      <w:r w:rsidRPr="000A7537">
        <w:rPr>
          <w:sz w:val="14"/>
        </w:rPr>
        <w:t xml:space="preserve"> </w:t>
      </w:r>
      <w:r w:rsidRPr="00384424">
        <w:rPr>
          <w:vanish/>
          <w:u w:val="single"/>
        </w:rPr>
        <w:t>GM</w:t>
      </w:r>
      <w:r w:rsidRPr="000A7537">
        <w:rPr>
          <w:u w:val="single"/>
        </w:rPr>
        <w:t xml:space="preserve"> </w:t>
      </w:r>
      <w:r w:rsidRPr="000A7537">
        <w:rPr>
          <w:highlight w:val="cyan"/>
          <w:u w:val="single"/>
        </w:rPr>
        <w:t>loses market share during strikes and never gets it back.</w:t>
      </w:r>
      <w:r w:rsidRPr="000A7537">
        <w:rPr>
          <w:u w:val="single"/>
        </w:rPr>
        <w:t xml:space="preserve"> </w:t>
      </w:r>
      <w:r w:rsidRPr="00384424">
        <w:rPr>
          <w:vanish/>
          <w:sz w:val="14"/>
        </w:rPr>
        <w:t>GM</w:t>
      </w:r>
      <w:r w:rsidRPr="000A7537">
        <w:rPr>
          <w:sz w:val="14"/>
        </w:rPr>
        <w:t xml:space="preserve"> </w:t>
      </w:r>
      <w:r w:rsidRPr="00384424">
        <w:rPr>
          <w:vanish/>
          <w:sz w:val="14"/>
        </w:rPr>
        <w:t>lost</w:t>
      </w:r>
      <w:r w:rsidRPr="000A7537">
        <w:rPr>
          <w:sz w:val="14"/>
        </w:rPr>
        <w:t xml:space="preserve"> </w:t>
      </w:r>
      <w:r w:rsidRPr="00384424">
        <w:rPr>
          <w:vanish/>
          <w:sz w:val="14"/>
        </w:rPr>
        <w:t>two</w:t>
      </w:r>
      <w:r w:rsidRPr="000A7537">
        <w:rPr>
          <w:sz w:val="14"/>
        </w:rPr>
        <w:t xml:space="preserve"> </w:t>
      </w:r>
      <w:r w:rsidRPr="00384424">
        <w:rPr>
          <w:vanish/>
          <w:sz w:val="14"/>
        </w:rPr>
        <w:t>percentage</w:t>
      </w:r>
      <w:r w:rsidRPr="000A7537">
        <w:rPr>
          <w:sz w:val="14"/>
        </w:rPr>
        <w:t xml:space="preserve"> </w:t>
      </w:r>
      <w:r w:rsidRPr="00384424">
        <w:rPr>
          <w:vanish/>
          <w:sz w:val="14"/>
        </w:rPr>
        <w:t>points</w:t>
      </w:r>
      <w:r w:rsidRPr="000A7537">
        <w:rPr>
          <w:sz w:val="14"/>
        </w:rPr>
        <w:t xml:space="preserve"> </w:t>
      </w:r>
      <w:r w:rsidRPr="00384424">
        <w:rPr>
          <w:vanish/>
          <w:sz w:val="14"/>
        </w:rPr>
        <w:t>during</w:t>
      </w:r>
      <w:r w:rsidRPr="000A7537">
        <w:rPr>
          <w:sz w:val="14"/>
        </w:rPr>
        <w:t xml:space="preserve"> </w:t>
      </w:r>
      <w:r w:rsidRPr="00384424">
        <w:rPr>
          <w:vanish/>
          <w:sz w:val="14"/>
        </w:rPr>
        <w:t>the</w:t>
      </w:r>
      <w:r w:rsidRPr="000A7537">
        <w:rPr>
          <w:sz w:val="14"/>
        </w:rPr>
        <w:t xml:space="preserve"> </w:t>
      </w:r>
      <w:r w:rsidRPr="00384424">
        <w:rPr>
          <w:vanish/>
          <w:sz w:val="14"/>
        </w:rPr>
        <w:t>1998</w:t>
      </w:r>
      <w:r w:rsidRPr="000A7537">
        <w:rPr>
          <w:sz w:val="14"/>
        </w:rPr>
        <w:t xml:space="preserve"> </w:t>
      </w:r>
      <w:r w:rsidRPr="00384424">
        <w:rPr>
          <w:vanish/>
          <w:sz w:val="14"/>
        </w:rPr>
        <w:t>strike,</w:t>
      </w:r>
      <w:r w:rsidRPr="000A7537">
        <w:rPr>
          <w:sz w:val="14"/>
        </w:rPr>
        <w:t xml:space="preserve"> </w:t>
      </w:r>
      <w:r w:rsidRPr="00384424">
        <w:rPr>
          <w:vanish/>
          <w:sz w:val="14"/>
        </w:rPr>
        <w:t>which</w:t>
      </w:r>
      <w:r w:rsidRPr="000A7537">
        <w:rPr>
          <w:sz w:val="14"/>
        </w:rPr>
        <w:t xml:space="preserve"> </w:t>
      </w:r>
      <w:r w:rsidRPr="00384424">
        <w:rPr>
          <w:vanish/>
          <w:sz w:val="14"/>
        </w:rPr>
        <w:t>in</w:t>
      </w:r>
      <w:r w:rsidRPr="000A7537">
        <w:rPr>
          <w:sz w:val="14"/>
        </w:rPr>
        <w:t xml:space="preserve"> </w:t>
      </w:r>
      <w:r w:rsidRPr="00384424">
        <w:rPr>
          <w:vanish/>
          <w:sz w:val="14"/>
        </w:rPr>
        <w:t>today’s</w:t>
      </w:r>
      <w:r w:rsidRPr="000A7537">
        <w:rPr>
          <w:sz w:val="14"/>
        </w:rPr>
        <w:t xml:space="preserve"> </w:t>
      </w:r>
      <w:r w:rsidRPr="00384424">
        <w:rPr>
          <w:vanish/>
          <w:sz w:val="14"/>
        </w:rPr>
        <w:t>market</w:t>
      </w:r>
      <w:r w:rsidRPr="000A7537">
        <w:rPr>
          <w:sz w:val="14"/>
        </w:rPr>
        <w:t xml:space="preserve"> </w:t>
      </w:r>
      <w:r w:rsidRPr="00384424">
        <w:rPr>
          <w:vanish/>
          <w:sz w:val="14"/>
        </w:rPr>
        <w:t>would</w:t>
      </w:r>
      <w:r w:rsidRPr="000A7537">
        <w:rPr>
          <w:sz w:val="14"/>
        </w:rPr>
        <w:t xml:space="preserve"> </w:t>
      </w:r>
      <w:r w:rsidRPr="00384424">
        <w:rPr>
          <w:vanish/>
          <w:sz w:val="14"/>
        </w:rPr>
        <w:t>represent</w:t>
      </w:r>
      <w:r w:rsidRPr="000A7537">
        <w:rPr>
          <w:sz w:val="14"/>
        </w:rPr>
        <w:t xml:space="preserve"> </w:t>
      </w:r>
      <w:r w:rsidRPr="00384424">
        <w:rPr>
          <w:vanish/>
          <w:sz w:val="14"/>
        </w:rPr>
        <w:t>a</w:t>
      </w:r>
      <w:r w:rsidRPr="000A7537">
        <w:rPr>
          <w:sz w:val="14"/>
        </w:rPr>
        <w:t xml:space="preserve"> </w:t>
      </w:r>
      <w:r w:rsidRPr="00384424">
        <w:rPr>
          <w:vanish/>
          <w:sz w:val="14"/>
        </w:rPr>
        <w:t>loss</w:t>
      </w:r>
      <w:r w:rsidRPr="000A7537">
        <w:rPr>
          <w:sz w:val="14"/>
        </w:rPr>
        <w:t xml:space="preserve"> </w:t>
      </w:r>
      <w:r w:rsidRPr="00384424">
        <w:rPr>
          <w:vanish/>
          <w:sz w:val="14"/>
        </w:rPr>
        <w:t>of</w:t>
      </w:r>
      <w:r w:rsidRPr="000A7537">
        <w:rPr>
          <w:sz w:val="14"/>
        </w:rPr>
        <w:t xml:space="preserve"> </w:t>
      </w:r>
      <w:r w:rsidRPr="00384424">
        <w:rPr>
          <w:vanish/>
          <w:sz w:val="14"/>
        </w:rPr>
        <w:t>340,000</w:t>
      </w:r>
      <w:r w:rsidRPr="000A7537">
        <w:rPr>
          <w:sz w:val="14"/>
        </w:rPr>
        <w:t xml:space="preserve"> </w:t>
      </w:r>
      <w:r w:rsidRPr="00384424">
        <w:rPr>
          <w:vanish/>
          <w:sz w:val="14"/>
        </w:rPr>
        <w:t>sales.</w:t>
      </w:r>
      <w:r w:rsidRPr="000A7537">
        <w:rPr>
          <w:sz w:val="14"/>
        </w:rPr>
        <w:t xml:space="preserve"> </w:t>
      </w:r>
      <w:r w:rsidRPr="00384424">
        <w:rPr>
          <w:vanish/>
          <w:sz w:val="14"/>
        </w:rPr>
        <w:t>Because</w:t>
      </w:r>
      <w:r w:rsidRPr="000A7537">
        <w:rPr>
          <w:sz w:val="14"/>
        </w:rPr>
        <w:t xml:space="preserve"> </w:t>
      </w:r>
      <w:r w:rsidRPr="00384424">
        <w:rPr>
          <w:vanish/>
          <w:sz w:val="14"/>
        </w:rPr>
        <w:t>GM</w:t>
      </w:r>
      <w:r w:rsidRPr="000A7537">
        <w:rPr>
          <w:sz w:val="14"/>
        </w:rPr>
        <w:t xml:space="preserve"> </w:t>
      </w:r>
      <w:r w:rsidRPr="00384424">
        <w:rPr>
          <w:vanish/>
          <w:sz w:val="14"/>
        </w:rPr>
        <w:t>reports</w:t>
      </w:r>
      <w:r w:rsidRPr="000A7537">
        <w:rPr>
          <w:sz w:val="14"/>
        </w:rPr>
        <w:t xml:space="preserve"> </w:t>
      </w:r>
      <w:r w:rsidRPr="00384424">
        <w:rPr>
          <w:vanish/>
          <w:sz w:val="14"/>
        </w:rPr>
        <w:t>sales</w:t>
      </w:r>
      <w:r w:rsidRPr="000A7537">
        <w:rPr>
          <w:sz w:val="14"/>
        </w:rPr>
        <w:t xml:space="preserve"> </w:t>
      </w:r>
      <w:r w:rsidRPr="00384424">
        <w:rPr>
          <w:vanish/>
          <w:sz w:val="14"/>
        </w:rPr>
        <w:t>on</w:t>
      </w:r>
      <w:r w:rsidRPr="000A7537">
        <w:rPr>
          <w:sz w:val="14"/>
        </w:rPr>
        <w:t xml:space="preserve"> </w:t>
      </w:r>
      <w:r w:rsidRPr="00384424">
        <w:rPr>
          <w:vanish/>
          <w:sz w:val="14"/>
        </w:rPr>
        <w:t>a</w:t>
      </w:r>
      <w:r w:rsidRPr="000A7537">
        <w:rPr>
          <w:sz w:val="14"/>
        </w:rPr>
        <w:t xml:space="preserve"> </w:t>
      </w:r>
      <w:r w:rsidRPr="00384424">
        <w:rPr>
          <w:vanish/>
          <w:sz w:val="14"/>
        </w:rPr>
        <w:t>quarterly</w:t>
      </w:r>
      <w:r w:rsidRPr="000A7537">
        <w:rPr>
          <w:sz w:val="14"/>
        </w:rPr>
        <w:t xml:space="preserve"> </w:t>
      </w:r>
      <w:r w:rsidRPr="00384424">
        <w:rPr>
          <w:vanish/>
          <w:sz w:val="14"/>
        </w:rPr>
        <w:t>basis</w:t>
      </w:r>
      <w:r w:rsidRPr="000A7537">
        <w:rPr>
          <w:sz w:val="14"/>
        </w:rPr>
        <w:t xml:space="preserve"> </w:t>
      </w:r>
      <w:r w:rsidRPr="00384424">
        <w:rPr>
          <w:vanish/>
          <w:sz w:val="14"/>
        </w:rPr>
        <w:t>we’ll</w:t>
      </w:r>
      <w:r w:rsidRPr="000A7537">
        <w:rPr>
          <w:sz w:val="14"/>
        </w:rPr>
        <w:t xml:space="preserve"> </w:t>
      </w:r>
      <w:r w:rsidRPr="00384424">
        <w:rPr>
          <w:vanish/>
          <w:sz w:val="14"/>
        </w:rPr>
        <w:t>only</w:t>
      </w:r>
      <w:r w:rsidRPr="000A7537">
        <w:rPr>
          <w:sz w:val="14"/>
        </w:rPr>
        <w:t xml:space="preserve"> </w:t>
      </w:r>
      <w:r w:rsidRPr="00384424">
        <w:rPr>
          <w:vanish/>
          <w:sz w:val="14"/>
        </w:rPr>
        <w:t>find</w:t>
      </w:r>
      <w:r w:rsidRPr="000A7537">
        <w:rPr>
          <w:sz w:val="14"/>
        </w:rPr>
        <w:t xml:space="preserve"> </w:t>
      </w:r>
      <w:r w:rsidRPr="00384424">
        <w:rPr>
          <w:vanish/>
          <w:sz w:val="14"/>
        </w:rPr>
        <w:t>out</w:t>
      </w:r>
      <w:r w:rsidRPr="000A7537">
        <w:rPr>
          <w:sz w:val="14"/>
        </w:rPr>
        <w:t xml:space="preserve"> </w:t>
      </w:r>
      <w:r w:rsidRPr="00384424">
        <w:rPr>
          <w:vanish/>
          <w:sz w:val="14"/>
        </w:rPr>
        <w:t>at</w:t>
      </w:r>
      <w:r w:rsidRPr="000A7537">
        <w:rPr>
          <w:sz w:val="14"/>
        </w:rPr>
        <w:t xml:space="preserve"> </w:t>
      </w:r>
      <w:r w:rsidRPr="00384424">
        <w:rPr>
          <w:vanish/>
          <w:sz w:val="14"/>
        </w:rPr>
        <w:t>the</w:t>
      </w:r>
      <w:r w:rsidRPr="000A7537">
        <w:rPr>
          <w:sz w:val="14"/>
        </w:rPr>
        <w:t xml:space="preserve"> </w:t>
      </w:r>
      <w:r w:rsidRPr="00384424">
        <w:rPr>
          <w:vanish/>
          <w:sz w:val="14"/>
        </w:rPr>
        <w:t>end</w:t>
      </w:r>
      <w:r w:rsidRPr="000A7537">
        <w:rPr>
          <w:sz w:val="14"/>
        </w:rPr>
        <w:t xml:space="preserve"> </w:t>
      </w:r>
      <w:r w:rsidRPr="00384424">
        <w:rPr>
          <w:vanish/>
          <w:sz w:val="14"/>
        </w:rPr>
        <w:t>of</w:t>
      </w:r>
      <w:r w:rsidRPr="000A7537">
        <w:rPr>
          <w:sz w:val="14"/>
        </w:rPr>
        <w:t xml:space="preserve"> </w:t>
      </w:r>
      <w:r w:rsidRPr="00384424">
        <w:rPr>
          <w:vanish/>
          <w:sz w:val="14"/>
        </w:rPr>
        <w:t>December</w:t>
      </w:r>
      <w:r w:rsidRPr="000A7537">
        <w:rPr>
          <w:sz w:val="14"/>
        </w:rPr>
        <w:t xml:space="preserve"> </w:t>
      </w:r>
      <w:r w:rsidRPr="00384424">
        <w:rPr>
          <w:vanish/>
          <w:sz w:val="14"/>
        </w:rPr>
        <w:t>if</w:t>
      </w:r>
      <w:r w:rsidRPr="000A7537">
        <w:rPr>
          <w:sz w:val="14"/>
        </w:rPr>
        <w:t xml:space="preserve"> </w:t>
      </w:r>
      <w:r w:rsidRPr="00384424">
        <w:rPr>
          <w:vanish/>
          <w:sz w:val="14"/>
        </w:rPr>
        <w:t>it</w:t>
      </w:r>
      <w:r w:rsidRPr="000A7537">
        <w:rPr>
          <w:sz w:val="14"/>
        </w:rPr>
        <w:t xml:space="preserve"> </w:t>
      </w:r>
      <w:r w:rsidRPr="00384424">
        <w:rPr>
          <w:vanish/>
          <w:sz w:val="14"/>
        </w:rPr>
        <w:t>lost</w:t>
      </w:r>
      <w:r w:rsidRPr="000A7537">
        <w:rPr>
          <w:sz w:val="14"/>
        </w:rPr>
        <w:t xml:space="preserve"> </w:t>
      </w:r>
      <w:r w:rsidRPr="00384424">
        <w:rPr>
          <w:vanish/>
          <w:sz w:val="14"/>
        </w:rPr>
        <w:t>market</w:t>
      </w:r>
      <w:r w:rsidRPr="000A7537">
        <w:rPr>
          <w:sz w:val="14"/>
        </w:rPr>
        <w:t xml:space="preserve"> </w:t>
      </w:r>
      <w:r w:rsidRPr="00384424">
        <w:rPr>
          <w:vanish/>
          <w:sz w:val="14"/>
        </w:rPr>
        <w:t>share</w:t>
      </w:r>
      <w:r w:rsidRPr="000A7537">
        <w:rPr>
          <w:sz w:val="14"/>
        </w:rPr>
        <w:t xml:space="preserve"> </w:t>
      </w:r>
      <w:r w:rsidRPr="00384424">
        <w:rPr>
          <w:vanish/>
          <w:sz w:val="14"/>
        </w:rPr>
        <w:t>from</w:t>
      </w:r>
      <w:r w:rsidRPr="000A7537">
        <w:rPr>
          <w:sz w:val="14"/>
        </w:rPr>
        <w:t xml:space="preserve"> </w:t>
      </w:r>
      <w:r w:rsidRPr="00384424">
        <w:rPr>
          <w:vanish/>
          <w:sz w:val="14"/>
        </w:rPr>
        <w:t>this</w:t>
      </w:r>
      <w:r w:rsidRPr="000A7537">
        <w:rPr>
          <w:sz w:val="14"/>
        </w:rPr>
        <w:t xml:space="preserve"> </w:t>
      </w:r>
      <w:r w:rsidRPr="00384424">
        <w:rPr>
          <w:vanish/>
          <w:sz w:val="14"/>
        </w:rPr>
        <w:t>strike.</w:t>
      </w:r>
      <w:r w:rsidRPr="000A7537">
        <w:rPr>
          <w:sz w:val="14"/>
        </w:rPr>
        <w:t xml:space="preserve"> </w:t>
      </w:r>
      <w:r w:rsidRPr="00384424">
        <w:rPr>
          <w:vanish/>
          <w:sz w:val="14"/>
        </w:rPr>
        <w:t>UAW</w:t>
      </w:r>
      <w:r w:rsidRPr="000A7537">
        <w:rPr>
          <w:sz w:val="14"/>
        </w:rPr>
        <w:t xml:space="preserve"> </w:t>
      </w:r>
      <w:r w:rsidRPr="00384424">
        <w:rPr>
          <w:vanish/>
          <w:sz w:val="14"/>
        </w:rPr>
        <w:t>members</w:t>
      </w:r>
      <w:r w:rsidRPr="000A7537">
        <w:rPr>
          <w:sz w:val="14"/>
        </w:rPr>
        <w:t xml:space="preserve"> </w:t>
      </w:r>
      <w:r w:rsidRPr="00384424">
        <w:rPr>
          <w:vanish/>
          <w:sz w:val="14"/>
        </w:rPr>
        <w:t>say</w:t>
      </w:r>
      <w:r w:rsidRPr="000A7537">
        <w:rPr>
          <w:sz w:val="14"/>
        </w:rPr>
        <w:t xml:space="preserve"> </w:t>
      </w:r>
      <w:r w:rsidRPr="00384424">
        <w:rPr>
          <w:vanish/>
          <w:sz w:val="14"/>
        </w:rPr>
        <w:t>one</w:t>
      </w:r>
      <w:r w:rsidRPr="000A7537">
        <w:rPr>
          <w:sz w:val="14"/>
        </w:rPr>
        <w:t xml:space="preserve"> </w:t>
      </w:r>
      <w:r w:rsidRPr="00384424">
        <w:rPr>
          <w:vanish/>
          <w:sz w:val="14"/>
        </w:rPr>
        <w:t>of</w:t>
      </w:r>
      <w:r w:rsidRPr="000A7537">
        <w:rPr>
          <w:sz w:val="14"/>
        </w:rPr>
        <w:t xml:space="preserve"> </w:t>
      </w:r>
      <w:r w:rsidRPr="00384424">
        <w:rPr>
          <w:vanish/>
          <w:sz w:val="14"/>
        </w:rPr>
        <w:t>their</w:t>
      </w:r>
      <w:r w:rsidRPr="000A7537">
        <w:rPr>
          <w:sz w:val="14"/>
        </w:rPr>
        <w:t xml:space="preserve"> </w:t>
      </w:r>
      <w:r w:rsidRPr="00384424">
        <w:rPr>
          <w:vanish/>
          <w:sz w:val="14"/>
        </w:rPr>
        <w:t>greatest</w:t>
      </w:r>
      <w:r w:rsidRPr="000A7537">
        <w:rPr>
          <w:sz w:val="14"/>
        </w:rPr>
        <w:t xml:space="preserve"> </w:t>
      </w:r>
      <w:r w:rsidRPr="00384424">
        <w:rPr>
          <w:vanish/>
          <w:sz w:val="14"/>
        </w:rPr>
        <w:t>concerns</w:t>
      </w:r>
      <w:r w:rsidRPr="000A7537">
        <w:rPr>
          <w:sz w:val="14"/>
        </w:rPr>
        <w:t xml:space="preserve"> </w:t>
      </w:r>
      <w:r w:rsidRPr="00384424">
        <w:rPr>
          <w:vanish/>
          <w:sz w:val="14"/>
        </w:rPr>
        <w:t>is</w:t>
      </w:r>
      <w:r w:rsidRPr="000A7537">
        <w:rPr>
          <w:sz w:val="14"/>
        </w:rPr>
        <w:t xml:space="preserve"> </w:t>
      </w:r>
      <w:r w:rsidRPr="00384424">
        <w:rPr>
          <w:vanish/>
          <w:sz w:val="14"/>
        </w:rPr>
        <w:t>job</w:t>
      </w:r>
      <w:r w:rsidRPr="000A7537">
        <w:rPr>
          <w:sz w:val="14"/>
        </w:rPr>
        <w:t xml:space="preserve"> </w:t>
      </w:r>
      <w:r w:rsidRPr="00384424">
        <w:rPr>
          <w:vanish/>
          <w:sz w:val="14"/>
        </w:rPr>
        <w:t>security.</w:t>
      </w:r>
      <w:r w:rsidRPr="000A7537">
        <w:rPr>
          <w:sz w:val="14"/>
        </w:rPr>
        <w:t xml:space="preserve"> </w:t>
      </w:r>
      <w:r w:rsidRPr="00384424">
        <w:rPr>
          <w:vanish/>
          <w:u w:val="single"/>
        </w:rPr>
        <w:t>But</w:t>
      </w:r>
      <w:r w:rsidRPr="000A7537">
        <w:rPr>
          <w:u w:val="single"/>
        </w:rPr>
        <w:t xml:space="preserve"> </w:t>
      </w:r>
      <w:r w:rsidRPr="000A7537">
        <w:rPr>
          <w:highlight w:val="cyan"/>
          <w:u w:val="single"/>
        </w:rPr>
        <w:t>causing a company to lose market share is a</w:t>
      </w:r>
      <w:r w:rsidRPr="000A7537">
        <w:rPr>
          <w:u w:val="single"/>
        </w:rPr>
        <w:t xml:space="preserve"> </w:t>
      </w:r>
      <w:r w:rsidRPr="00384424">
        <w:rPr>
          <w:vanish/>
          <w:u w:val="single"/>
        </w:rPr>
        <w:t>sure-fire</w:t>
      </w:r>
      <w:r w:rsidRPr="000A7537">
        <w:rPr>
          <w:u w:val="single"/>
        </w:rPr>
        <w:t xml:space="preserve"> </w:t>
      </w:r>
      <w:r w:rsidRPr="000A7537">
        <w:rPr>
          <w:highlight w:val="cyan"/>
          <w:u w:val="single"/>
        </w:rPr>
        <w:t>path to</w:t>
      </w:r>
      <w:r w:rsidRPr="000A7537">
        <w:rPr>
          <w:u w:val="single"/>
        </w:rPr>
        <w:t xml:space="preserve"> </w:t>
      </w:r>
      <w:r w:rsidRPr="00384424">
        <w:rPr>
          <w:vanish/>
          <w:u w:val="single"/>
        </w:rPr>
        <w:t>more</w:t>
      </w:r>
      <w:r w:rsidRPr="000A7537">
        <w:rPr>
          <w:u w:val="single"/>
        </w:rPr>
        <w:t xml:space="preserve"> </w:t>
      </w:r>
      <w:r w:rsidRPr="000A7537">
        <w:rPr>
          <w:highlight w:val="cyan"/>
          <w:u w:val="single"/>
        </w:rPr>
        <w:t>plant closings and layoffs</w:t>
      </w:r>
      <w:r w:rsidRPr="00384424">
        <w:rPr>
          <w:vanish/>
          <w:u w:val="single"/>
        </w:rPr>
        <w:t>.</w:t>
      </w:r>
      <w:r w:rsidRPr="000A7537">
        <w:rPr>
          <w:sz w:val="14"/>
        </w:rPr>
        <w:t xml:space="preserve"> </w:t>
      </w:r>
      <w:r w:rsidRPr="00384424">
        <w:rPr>
          <w:vanish/>
          <w:sz w:val="14"/>
        </w:rPr>
        <w:t>Even</w:t>
      </w:r>
      <w:r w:rsidRPr="000A7537">
        <w:rPr>
          <w:sz w:val="14"/>
        </w:rPr>
        <w:t xml:space="preserve"> </w:t>
      </w:r>
      <w:r w:rsidRPr="00384424">
        <w:rPr>
          <w:vanish/>
          <w:sz w:val="14"/>
        </w:rPr>
        <w:t>so,</w:t>
      </w:r>
      <w:r w:rsidRPr="000A7537">
        <w:rPr>
          <w:sz w:val="14"/>
        </w:rPr>
        <w:t xml:space="preserve"> </w:t>
      </w:r>
      <w:r w:rsidRPr="00384424">
        <w:rPr>
          <w:vanish/>
          <w:sz w:val="14"/>
        </w:rPr>
        <w:t>unions</w:t>
      </w:r>
      <w:r w:rsidRPr="000A7537">
        <w:rPr>
          <w:sz w:val="14"/>
        </w:rPr>
        <w:t xml:space="preserve"> </w:t>
      </w:r>
      <w:r w:rsidRPr="00384424">
        <w:rPr>
          <w:vanish/>
          <w:sz w:val="14"/>
        </w:rPr>
        <w:t>are</w:t>
      </w:r>
      <w:r w:rsidRPr="000A7537">
        <w:rPr>
          <w:sz w:val="14"/>
        </w:rPr>
        <w:t xml:space="preserve"> </w:t>
      </w:r>
      <w:r w:rsidRPr="00384424">
        <w:rPr>
          <w:vanish/>
          <w:sz w:val="14"/>
        </w:rPr>
        <w:t>incredibly</w:t>
      </w:r>
      <w:r w:rsidRPr="000A7537">
        <w:rPr>
          <w:sz w:val="14"/>
        </w:rPr>
        <w:t xml:space="preserve"> </w:t>
      </w:r>
      <w:r w:rsidRPr="00384424">
        <w:rPr>
          <w:vanish/>
          <w:sz w:val="14"/>
        </w:rPr>
        <w:t>important</w:t>
      </w:r>
      <w:r w:rsidRPr="000A7537">
        <w:rPr>
          <w:sz w:val="14"/>
        </w:rPr>
        <w:t xml:space="preserve"> </w:t>
      </w:r>
      <w:r w:rsidRPr="00384424">
        <w:rPr>
          <w:vanish/>
          <w:sz w:val="14"/>
        </w:rPr>
        <w:t>for</w:t>
      </w:r>
      <w:r w:rsidRPr="000A7537">
        <w:rPr>
          <w:sz w:val="14"/>
        </w:rPr>
        <w:t xml:space="preserve"> </w:t>
      </w:r>
      <w:r w:rsidRPr="00384424">
        <w:rPr>
          <w:vanish/>
          <w:sz w:val="14"/>
        </w:rPr>
        <w:t>boosting</w:t>
      </w:r>
      <w:r w:rsidRPr="000A7537">
        <w:rPr>
          <w:sz w:val="14"/>
        </w:rPr>
        <w:t xml:space="preserve"> </w:t>
      </w:r>
      <w:r w:rsidRPr="00384424">
        <w:rPr>
          <w:vanish/>
          <w:sz w:val="14"/>
        </w:rPr>
        <w:t>wages</w:t>
      </w:r>
      <w:r w:rsidRPr="000A7537">
        <w:rPr>
          <w:sz w:val="14"/>
        </w:rPr>
        <w:t xml:space="preserve"> </w:t>
      </w:r>
      <w:r w:rsidRPr="00384424">
        <w:rPr>
          <w:vanish/>
          <w:sz w:val="14"/>
        </w:rPr>
        <w:t>and</w:t>
      </w:r>
      <w:r w:rsidRPr="000A7537">
        <w:rPr>
          <w:sz w:val="14"/>
        </w:rPr>
        <w:t xml:space="preserve"> </w:t>
      </w:r>
      <w:r w:rsidRPr="00384424">
        <w:rPr>
          <w:vanish/>
          <w:sz w:val="14"/>
        </w:rPr>
        <w:t>benefits</w:t>
      </w:r>
      <w:r w:rsidRPr="000A7537">
        <w:rPr>
          <w:sz w:val="14"/>
        </w:rPr>
        <w:t xml:space="preserve"> </w:t>
      </w:r>
      <w:r w:rsidRPr="00384424">
        <w:rPr>
          <w:vanish/>
          <w:sz w:val="14"/>
        </w:rPr>
        <w:t>for</w:t>
      </w:r>
      <w:r w:rsidRPr="000A7537">
        <w:rPr>
          <w:sz w:val="14"/>
        </w:rPr>
        <w:t xml:space="preserve"> </w:t>
      </w:r>
      <w:r w:rsidRPr="00384424">
        <w:rPr>
          <w:vanish/>
          <w:sz w:val="14"/>
        </w:rPr>
        <w:t>working-class</w:t>
      </w:r>
      <w:r w:rsidRPr="000A7537">
        <w:rPr>
          <w:sz w:val="14"/>
        </w:rPr>
        <w:t xml:space="preserve"> </w:t>
      </w:r>
      <w:r w:rsidRPr="00384424">
        <w:rPr>
          <w:vanish/>
          <w:sz w:val="14"/>
        </w:rPr>
        <w:t>people.</w:t>
      </w:r>
      <w:r w:rsidRPr="000A7537">
        <w:rPr>
          <w:sz w:val="14"/>
        </w:rPr>
        <w:t xml:space="preserve"> </w:t>
      </w:r>
      <w:r w:rsidRPr="00384424">
        <w:rPr>
          <w:vanish/>
          <w:sz w:val="14"/>
        </w:rPr>
        <w:t>GM’s</w:t>
      </w:r>
      <w:r w:rsidRPr="000A7537">
        <w:rPr>
          <w:sz w:val="14"/>
        </w:rPr>
        <w:t xml:space="preserve"> </w:t>
      </w:r>
      <w:r w:rsidRPr="00384424">
        <w:rPr>
          <w:vanish/>
          <w:sz w:val="14"/>
        </w:rPr>
        <w:t>UAW-represented</w:t>
      </w:r>
      <w:r w:rsidRPr="000A7537">
        <w:rPr>
          <w:sz w:val="14"/>
        </w:rPr>
        <w:t xml:space="preserve"> </w:t>
      </w:r>
      <w:r w:rsidRPr="00384424">
        <w:rPr>
          <w:vanish/>
          <w:sz w:val="14"/>
        </w:rPr>
        <w:t>workers</w:t>
      </w:r>
      <w:r w:rsidRPr="000A7537">
        <w:rPr>
          <w:sz w:val="14"/>
        </w:rPr>
        <w:t xml:space="preserve"> </w:t>
      </w:r>
      <w:r w:rsidRPr="00384424">
        <w:rPr>
          <w:vanish/>
          <w:sz w:val="14"/>
        </w:rPr>
        <w:t>earn</w:t>
      </w:r>
      <w:r w:rsidRPr="000A7537">
        <w:rPr>
          <w:sz w:val="14"/>
        </w:rPr>
        <w:t xml:space="preserve"> </w:t>
      </w:r>
      <w:r w:rsidRPr="00384424">
        <w:rPr>
          <w:vanish/>
          <w:sz w:val="14"/>
        </w:rPr>
        <w:t>considerably</w:t>
      </w:r>
      <w:r w:rsidRPr="000A7537">
        <w:rPr>
          <w:sz w:val="14"/>
        </w:rPr>
        <w:t xml:space="preserve"> </w:t>
      </w:r>
      <w:r w:rsidRPr="00384424">
        <w:rPr>
          <w:vanish/>
          <w:sz w:val="14"/>
        </w:rPr>
        <w:t>more</w:t>
      </w:r>
      <w:r w:rsidRPr="000A7537">
        <w:rPr>
          <w:sz w:val="14"/>
        </w:rPr>
        <w:t xml:space="preserve"> </w:t>
      </w:r>
      <w:r w:rsidRPr="00384424">
        <w:rPr>
          <w:vanish/>
          <w:sz w:val="14"/>
        </w:rPr>
        <w:t>than</w:t>
      </w:r>
      <w:r w:rsidRPr="000A7537">
        <w:rPr>
          <w:sz w:val="14"/>
        </w:rPr>
        <w:t xml:space="preserve"> </w:t>
      </w:r>
      <w:r w:rsidRPr="00384424">
        <w:rPr>
          <w:vanish/>
          <w:sz w:val="14"/>
        </w:rPr>
        <w:t>their</w:t>
      </w:r>
      <w:r w:rsidRPr="000A7537">
        <w:rPr>
          <w:sz w:val="14"/>
        </w:rPr>
        <w:t xml:space="preserve"> </w:t>
      </w:r>
      <w:r w:rsidRPr="00384424">
        <w:rPr>
          <w:vanish/>
          <w:sz w:val="14"/>
        </w:rPr>
        <w:t>non-union</w:t>
      </w:r>
      <w:r w:rsidRPr="000A7537">
        <w:rPr>
          <w:sz w:val="14"/>
        </w:rPr>
        <w:t xml:space="preserve"> </w:t>
      </w:r>
      <w:r w:rsidRPr="00384424">
        <w:rPr>
          <w:vanish/>
          <w:sz w:val="14"/>
        </w:rPr>
        <w:t>counterparts,</w:t>
      </w:r>
      <w:r w:rsidRPr="000A7537">
        <w:rPr>
          <w:sz w:val="14"/>
        </w:rPr>
        <w:t xml:space="preserve"> </w:t>
      </w:r>
      <w:r w:rsidRPr="00384424">
        <w:rPr>
          <w:vanish/>
          <w:sz w:val="14"/>
        </w:rPr>
        <w:t>about</w:t>
      </w:r>
      <w:r w:rsidRPr="000A7537">
        <w:rPr>
          <w:sz w:val="14"/>
        </w:rPr>
        <w:t xml:space="preserve"> </w:t>
      </w:r>
      <w:r w:rsidRPr="00384424">
        <w:rPr>
          <w:vanish/>
          <w:sz w:val="14"/>
        </w:rPr>
        <w:t>$26,000</w:t>
      </w:r>
      <w:r w:rsidRPr="000A7537">
        <w:rPr>
          <w:sz w:val="14"/>
        </w:rPr>
        <w:t xml:space="preserve"> </w:t>
      </w:r>
      <w:r w:rsidRPr="00384424">
        <w:rPr>
          <w:vanish/>
          <w:sz w:val="14"/>
        </w:rPr>
        <w:t>more</w:t>
      </w:r>
      <w:r w:rsidRPr="000A7537">
        <w:rPr>
          <w:sz w:val="14"/>
        </w:rPr>
        <w:t xml:space="preserve"> </w:t>
      </w:r>
      <w:r w:rsidRPr="00384424">
        <w:rPr>
          <w:vanish/>
          <w:sz w:val="14"/>
        </w:rPr>
        <w:t>per</w:t>
      </w:r>
      <w:r w:rsidRPr="000A7537">
        <w:rPr>
          <w:sz w:val="14"/>
        </w:rPr>
        <w:t xml:space="preserve"> </w:t>
      </w:r>
      <w:r w:rsidRPr="00384424">
        <w:rPr>
          <w:vanish/>
          <w:sz w:val="14"/>
        </w:rPr>
        <w:t>worker,</w:t>
      </w:r>
      <w:r w:rsidRPr="000A7537">
        <w:rPr>
          <w:sz w:val="14"/>
        </w:rPr>
        <w:t xml:space="preserve"> </w:t>
      </w:r>
      <w:r w:rsidRPr="00384424">
        <w:rPr>
          <w:vanish/>
          <w:sz w:val="14"/>
        </w:rPr>
        <w:t>per</w:t>
      </w:r>
      <w:r w:rsidRPr="000A7537">
        <w:rPr>
          <w:sz w:val="14"/>
        </w:rPr>
        <w:t xml:space="preserve"> </w:t>
      </w:r>
      <w:r w:rsidRPr="00384424">
        <w:rPr>
          <w:vanish/>
          <w:sz w:val="14"/>
        </w:rPr>
        <w:t>year,</w:t>
      </w:r>
      <w:r w:rsidRPr="000A7537">
        <w:rPr>
          <w:sz w:val="14"/>
        </w:rPr>
        <w:t xml:space="preserve"> </w:t>
      </w:r>
      <w:r w:rsidRPr="00384424">
        <w:rPr>
          <w:vanish/>
          <w:sz w:val="14"/>
        </w:rPr>
        <w:t>in</w:t>
      </w:r>
      <w:r w:rsidRPr="000A7537">
        <w:rPr>
          <w:sz w:val="14"/>
        </w:rPr>
        <w:t xml:space="preserve"> </w:t>
      </w:r>
      <w:r w:rsidRPr="00384424">
        <w:rPr>
          <w:vanish/>
          <w:sz w:val="14"/>
        </w:rPr>
        <w:t>total</w:t>
      </w:r>
      <w:r w:rsidRPr="000A7537">
        <w:rPr>
          <w:sz w:val="14"/>
        </w:rPr>
        <w:t xml:space="preserve"> </w:t>
      </w:r>
      <w:r w:rsidRPr="00384424">
        <w:rPr>
          <w:vanish/>
          <w:sz w:val="14"/>
        </w:rPr>
        <w:t>compensation.</w:t>
      </w:r>
      <w:r w:rsidRPr="000A7537">
        <w:rPr>
          <w:sz w:val="14"/>
        </w:rPr>
        <w:t xml:space="preserve"> </w:t>
      </w:r>
      <w:r w:rsidRPr="00384424">
        <w:rPr>
          <w:vanish/>
          <w:sz w:val="14"/>
        </w:rPr>
        <w:t>Without</w:t>
      </w:r>
      <w:r w:rsidRPr="000A7537">
        <w:rPr>
          <w:sz w:val="14"/>
        </w:rPr>
        <w:t xml:space="preserve"> </w:t>
      </w:r>
      <w:r w:rsidRPr="00384424">
        <w:rPr>
          <w:vanish/>
          <w:sz w:val="14"/>
        </w:rPr>
        <w:t>a</w:t>
      </w:r>
      <w:r w:rsidRPr="000A7537">
        <w:rPr>
          <w:sz w:val="14"/>
        </w:rPr>
        <w:t xml:space="preserve"> </w:t>
      </w:r>
      <w:r w:rsidRPr="00384424">
        <w:rPr>
          <w:vanish/>
          <w:sz w:val="14"/>
        </w:rPr>
        <w:t>union</w:t>
      </w:r>
      <w:r w:rsidRPr="000A7537">
        <w:rPr>
          <w:sz w:val="14"/>
        </w:rPr>
        <w:t xml:space="preserve"> </w:t>
      </w:r>
      <w:r w:rsidRPr="00384424">
        <w:rPr>
          <w:vanish/>
          <w:sz w:val="14"/>
        </w:rPr>
        <w:t>they</w:t>
      </w:r>
      <w:r w:rsidRPr="000A7537">
        <w:rPr>
          <w:sz w:val="14"/>
        </w:rPr>
        <w:t xml:space="preserve"> </w:t>
      </w:r>
      <w:r w:rsidRPr="00384424">
        <w:rPr>
          <w:vanish/>
          <w:sz w:val="14"/>
        </w:rPr>
        <w:t>never</w:t>
      </w:r>
      <w:r w:rsidRPr="000A7537">
        <w:rPr>
          <w:sz w:val="14"/>
        </w:rPr>
        <w:t xml:space="preserve"> </w:t>
      </w:r>
      <w:r w:rsidRPr="00384424">
        <w:rPr>
          <w:vanish/>
          <w:sz w:val="14"/>
        </w:rPr>
        <w:t>would</w:t>
      </w:r>
      <w:r w:rsidRPr="000A7537">
        <w:rPr>
          <w:sz w:val="14"/>
        </w:rPr>
        <w:t xml:space="preserve"> </w:t>
      </w:r>
      <w:r w:rsidRPr="00384424">
        <w:rPr>
          <w:vanish/>
          <w:sz w:val="14"/>
        </w:rPr>
        <w:t>have</w:t>
      </w:r>
      <w:r w:rsidRPr="000A7537">
        <w:rPr>
          <w:sz w:val="14"/>
        </w:rPr>
        <w:t xml:space="preserve"> </w:t>
      </w:r>
      <w:r w:rsidRPr="00384424">
        <w:rPr>
          <w:vanish/>
          <w:sz w:val="14"/>
        </w:rPr>
        <w:t>achieved</w:t>
      </w:r>
      <w:r w:rsidRPr="000A7537">
        <w:rPr>
          <w:sz w:val="14"/>
        </w:rPr>
        <w:t xml:space="preserve"> </w:t>
      </w:r>
      <w:r w:rsidRPr="00384424">
        <w:rPr>
          <w:vanish/>
          <w:sz w:val="14"/>
        </w:rPr>
        <w:t>that.</w:t>
      </w:r>
      <w:r w:rsidRPr="000A7537">
        <w:rPr>
          <w:sz w:val="14"/>
        </w:rPr>
        <w:t xml:space="preserve"> </w:t>
      </w:r>
      <w:r w:rsidRPr="00384424">
        <w:rPr>
          <w:vanish/>
          <w:sz w:val="14"/>
        </w:rPr>
        <w:t>Strikes</w:t>
      </w:r>
      <w:r w:rsidRPr="000A7537">
        <w:rPr>
          <w:sz w:val="14"/>
        </w:rPr>
        <w:t xml:space="preserve"> </w:t>
      </w:r>
      <w:r w:rsidRPr="00384424">
        <w:rPr>
          <w:vanish/>
          <w:sz w:val="14"/>
        </w:rPr>
        <w:t>are</w:t>
      </w:r>
      <w:r w:rsidRPr="000A7537">
        <w:rPr>
          <w:sz w:val="14"/>
        </w:rPr>
        <w:t xml:space="preserve"> </w:t>
      </w:r>
      <w:r w:rsidRPr="00384424">
        <w:rPr>
          <w:vanish/>
          <w:sz w:val="14"/>
        </w:rPr>
        <w:t>a</w:t>
      </w:r>
      <w:r w:rsidRPr="000A7537">
        <w:rPr>
          <w:sz w:val="14"/>
        </w:rPr>
        <w:t xml:space="preserve"> </w:t>
      </w:r>
      <w:r w:rsidRPr="00384424">
        <w:rPr>
          <w:vanish/>
          <w:sz w:val="14"/>
        </w:rPr>
        <w:t>powerful</w:t>
      </w:r>
      <w:r w:rsidRPr="000A7537">
        <w:rPr>
          <w:sz w:val="14"/>
        </w:rPr>
        <w:t xml:space="preserve"> </w:t>
      </w:r>
      <w:r w:rsidRPr="00384424">
        <w:rPr>
          <w:vanish/>
          <w:sz w:val="14"/>
        </w:rPr>
        <w:t>weapon</w:t>
      </w:r>
      <w:r w:rsidRPr="000A7537">
        <w:rPr>
          <w:sz w:val="14"/>
        </w:rPr>
        <w:t xml:space="preserve"> </w:t>
      </w:r>
      <w:r w:rsidRPr="00384424">
        <w:rPr>
          <w:vanish/>
          <w:sz w:val="14"/>
        </w:rPr>
        <w:t>for</w:t>
      </w:r>
      <w:r w:rsidRPr="000A7537">
        <w:rPr>
          <w:sz w:val="14"/>
        </w:rPr>
        <w:t xml:space="preserve"> </w:t>
      </w:r>
      <w:r w:rsidRPr="00384424">
        <w:rPr>
          <w:vanish/>
          <w:sz w:val="14"/>
        </w:rPr>
        <w:t>unions.</w:t>
      </w:r>
      <w:r w:rsidRPr="000A7537">
        <w:rPr>
          <w:sz w:val="14"/>
        </w:rPr>
        <w:t xml:space="preserve"> </w:t>
      </w:r>
      <w:r w:rsidRPr="00384424">
        <w:rPr>
          <w:vanish/>
          <w:sz w:val="14"/>
        </w:rPr>
        <w:t>They</w:t>
      </w:r>
      <w:r w:rsidRPr="000A7537">
        <w:rPr>
          <w:sz w:val="14"/>
        </w:rPr>
        <w:t xml:space="preserve"> </w:t>
      </w:r>
      <w:r w:rsidRPr="00384424">
        <w:rPr>
          <w:vanish/>
          <w:sz w:val="14"/>
        </w:rPr>
        <w:t>usually</w:t>
      </w:r>
      <w:r w:rsidRPr="000A7537">
        <w:rPr>
          <w:sz w:val="14"/>
        </w:rPr>
        <w:t xml:space="preserve"> </w:t>
      </w:r>
      <w:r w:rsidRPr="00384424">
        <w:rPr>
          <w:vanish/>
          <w:sz w:val="14"/>
        </w:rPr>
        <w:t>are</w:t>
      </w:r>
      <w:r w:rsidRPr="000A7537">
        <w:rPr>
          <w:sz w:val="14"/>
        </w:rPr>
        <w:t xml:space="preserve"> </w:t>
      </w:r>
      <w:r w:rsidRPr="00384424">
        <w:rPr>
          <w:vanish/>
          <w:sz w:val="14"/>
        </w:rPr>
        <w:t>the</w:t>
      </w:r>
      <w:r w:rsidRPr="000A7537">
        <w:rPr>
          <w:sz w:val="14"/>
        </w:rPr>
        <w:t xml:space="preserve"> </w:t>
      </w:r>
      <w:r w:rsidRPr="00384424">
        <w:rPr>
          <w:vanish/>
          <w:sz w:val="14"/>
        </w:rPr>
        <w:t>only</w:t>
      </w:r>
      <w:r w:rsidRPr="000A7537">
        <w:rPr>
          <w:sz w:val="14"/>
        </w:rPr>
        <w:t xml:space="preserve"> </w:t>
      </w:r>
      <w:r w:rsidRPr="00384424">
        <w:rPr>
          <w:vanish/>
          <w:sz w:val="14"/>
        </w:rPr>
        <w:t>way</w:t>
      </w:r>
      <w:r w:rsidRPr="000A7537">
        <w:rPr>
          <w:sz w:val="14"/>
        </w:rPr>
        <w:t xml:space="preserve"> </w:t>
      </w:r>
      <w:r w:rsidRPr="00384424">
        <w:rPr>
          <w:vanish/>
          <w:sz w:val="14"/>
        </w:rPr>
        <w:t>they</w:t>
      </w:r>
      <w:r w:rsidRPr="000A7537">
        <w:rPr>
          <w:sz w:val="14"/>
        </w:rPr>
        <w:t xml:space="preserve"> </w:t>
      </w:r>
      <w:r w:rsidRPr="00384424">
        <w:rPr>
          <w:vanish/>
          <w:sz w:val="14"/>
        </w:rPr>
        <w:t>can</w:t>
      </w:r>
      <w:r w:rsidRPr="000A7537">
        <w:rPr>
          <w:sz w:val="14"/>
        </w:rPr>
        <w:t xml:space="preserve"> </w:t>
      </w:r>
      <w:r w:rsidRPr="00384424">
        <w:rPr>
          <w:vanish/>
          <w:sz w:val="14"/>
        </w:rPr>
        <w:t>get</w:t>
      </w:r>
      <w:r w:rsidRPr="000A7537">
        <w:rPr>
          <w:sz w:val="14"/>
        </w:rPr>
        <w:t xml:space="preserve"> </w:t>
      </w:r>
      <w:r w:rsidRPr="00384424">
        <w:rPr>
          <w:vanish/>
          <w:sz w:val="14"/>
        </w:rPr>
        <w:t>management</w:t>
      </w:r>
      <w:r w:rsidRPr="000A7537">
        <w:rPr>
          <w:sz w:val="14"/>
        </w:rPr>
        <w:t xml:space="preserve"> </w:t>
      </w:r>
      <w:r w:rsidRPr="00384424">
        <w:rPr>
          <w:vanish/>
          <w:sz w:val="14"/>
        </w:rPr>
        <w:t>to</w:t>
      </w:r>
      <w:r w:rsidRPr="000A7537">
        <w:rPr>
          <w:sz w:val="14"/>
        </w:rPr>
        <w:t xml:space="preserve"> </w:t>
      </w:r>
      <w:r w:rsidRPr="00384424">
        <w:rPr>
          <w:vanish/>
          <w:sz w:val="14"/>
        </w:rPr>
        <w:t>accede</w:t>
      </w:r>
      <w:r w:rsidRPr="000A7537">
        <w:rPr>
          <w:sz w:val="14"/>
        </w:rPr>
        <w:t xml:space="preserve"> </w:t>
      </w:r>
      <w:r w:rsidRPr="00384424">
        <w:rPr>
          <w:vanish/>
          <w:sz w:val="14"/>
        </w:rPr>
        <w:t>to</w:t>
      </w:r>
      <w:r w:rsidRPr="000A7537">
        <w:rPr>
          <w:sz w:val="14"/>
        </w:rPr>
        <w:t xml:space="preserve"> </w:t>
      </w:r>
      <w:r w:rsidRPr="00384424">
        <w:rPr>
          <w:vanish/>
          <w:sz w:val="14"/>
        </w:rPr>
        <w:t>their</w:t>
      </w:r>
      <w:r w:rsidRPr="000A7537">
        <w:rPr>
          <w:sz w:val="14"/>
        </w:rPr>
        <w:t xml:space="preserve"> </w:t>
      </w:r>
      <w:r w:rsidRPr="00384424">
        <w:rPr>
          <w:vanish/>
          <w:sz w:val="14"/>
        </w:rPr>
        <w:t>demands.</w:t>
      </w:r>
      <w:r w:rsidRPr="000A7537">
        <w:rPr>
          <w:sz w:val="14"/>
        </w:rPr>
        <w:t xml:space="preserve"> </w:t>
      </w:r>
      <w:r w:rsidRPr="00384424">
        <w:rPr>
          <w:vanish/>
          <w:sz w:val="14"/>
        </w:rPr>
        <w:t>If</w:t>
      </w:r>
      <w:r w:rsidRPr="000A7537">
        <w:rPr>
          <w:sz w:val="14"/>
        </w:rPr>
        <w:t xml:space="preserve"> </w:t>
      </w:r>
      <w:r w:rsidRPr="00384424">
        <w:rPr>
          <w:vanish/>
          <w:sz w:val="14"/>
        </w:rPr>
        <w:t>not</w:t>
      </w:r>
      <w:r w:rsidRPr="000A7537">
        <w:rPr>
          <w:sz w:val="14"/>
        </w:rPr>
        <w:t xml:space="preserve"> </w:t>
      </w:r>
      <w:r w:rsidRPr="00384424">
        <w:rPr>
          <w:vanish/>
          <w:sz w:val="14"/>
        </w:rPr>
        <w:t>for</w:t>
      </w:r>
      <w:r w:rsidRPr="000A7537">
        <w:rPr>
          <w:sz w:val="14"/>
        </w:rPr>
        <w:t xml:space="preserve"> </w:t>
      </w:r>
      <w:r w:rsidRPr="00384424">
        <w:rPr>
          <w:vanish/>
          <w:sz w:val="14"/>
        </w:rPr>
        <w:t>the</w:t>
      </w:r>
      <w:r w:rsidRPr="000A7537">
        <w:rPr>
          <w:sz w:val="14"/>
        </w:rPr>
        <w:t xml:space="preserve"> </w:t>
      </w:r>
      <w:r w:rsidRPr="00384424">
        <w:rPr>
          <w:vanish/>
          <w:sz w:val="14"/>
        </w:rPr>
        <w:t>power</w:t>
      </w:r>
      <w:r w:rsidRPr="000A7537">
        <w:rPr>
          <w:sz w:val="14"/>
        </w:rPr>
        <w:t xml:space="preserve"> </w:t>
      </w:r>
      <w:r w:rsidRPr="00384424">
        <w:rPr>
          <w:vanish/>
          <w:sz w:val="14"/>
        </w:rPr>
        <w:t>of</w:t>
      </w:r>
      <w:r w:rsidRPr="000A7537">
        <w:rPr>
          <w:sz w:val="14"/>
        </w:rPr>
        <w:t xml:space="preserve"> </w:t>
      </w:r>
      <w:r w:rsidRPr="00384424">
        <w:rPr>
          <w:vanish/>
          <w:sz w:val="14"/>
        </w:rPr>
        <w:t>collective</w:t>
      </w:r>
      <w:r w:rsidRPr="000A7537">
        <w:rPr>
          <w:sz w:val="14"/>
        </w:rPr>
        <w:t xml:space="preserve"> </w:t>
      </w:r>
      <w:r w:rsidRPr="00384424">
        <w:rPr>
          <w:vanish/>
          <w:sz w:val="14"/>
        </w:rPr>
        <w:t>bargaining</w:t>
      </w:r>
      <w:r w:rsidRPr="000A7537">
        <w:rPr>
          <w:sz w:val="14"/>
        </w:rPr>
        <w:t xml:space="preserve"> </w:t>
      </w:r>
      <w:r w:rsidRPr="00384424">
        <w:rPr>
          <w:vanish/>
          <w:sz w:val="14"/>
        </w:rPr>
        <w:t>and</w:t>
      </w:r>
      <w:r w:rsidRPr="000A7537">
        <w:rPr>
          <w:sz w:val="14"/>
        </w:rPr>
        <w:t xml:space="preserve"> </w:t>
      </w:r>
      <w:r w:rsidRPr="00384424">
        <w:rPr>
          <w:vanish/>
          <w:sz w:val="14"/>
        </w:rPr>
        <w:t>the</w:t>
      </w:r>
      <w:r w:rsidRPr="000A7537">
        <w:rPr>
          <w:sz w:val="14"/>
        </w:rPr>
        <w:t xml:space="preserve"> </w:t>
      </w:r>
      <w:r w:rsidRPr="00384424">
        <w:rPr>
          <w:vanish/>
          <w:sz w:val="14"/>
        </w:rPr>
        <w:t>threat</w:t>
      </w:r>
      <w:r w:rsidRPr="000A7537">
        <w:rPr>
          <w:sz w:val="14"/>
        </w:rPr>
        <w:t xml:space="preserve"> </w:t>
      </w:r>
      <w:r w:rsidRPr="00384424">
        <w:rPr>
          <w:vanish/>
          <w:sz w:val="14"/>
        </w:rPr>
        <w:t>of</w:t>
      </w:r>
      <w:r w:rsidRPr="000A7537">
        <w:rPr>
          <w:sz w:val="14"/>
        </w:rPr>
        <w:t xml:space="preserve"> </w:t>
      </w:r>
      <w:r w:rsidRPr="00384424">
        <w:rPr>
          <w:vanish/>
          <w:sz w:val="14"/>
        </w:rPr>
        <w:t>a</w:t>
      </w:r>
      <w:r w:rsidRPr="000A7537">
        <w:rPr>
          <w:sz w:val="14"/>
        </w:rPr>
        <w:t xml:space="preserve"> </w:t>
      </w:r>
      <w:r w:rsidRPr="00384424">
        <w:rPr>
          <w:vanish/>
          <w:sz w:val="14"/>
        </w:rPr>
        <w:t>strike,</w:t>
      </w:r>
      <w:r w:rsidRPr="000A7537">
        <w:rPr>
          <w:sz w:val="14"/>
        </w:rPr>
        <w:t xml:space="preserve"> </w:t>
      </w:r>
      <w:r w:rsidRPr="00384424">
        <w:rPr>
          <w:vanish/>
          <w:sz w:val="14"/>
        </w:rPr>
        <w:t>management</w:t>
      </w:r>
      <w:r w:rsidRPr="000A7537">
        <w:rPr>
          <w:sz w:val="14"/>
        </w:rPr>
        <w:t xml:space="preserve"> </w:t>
      </w:r>
      <w:r w:rsidRPr="00384424">
        <w:rPr>
          <w:vanish/>
          <w:sz w:val="14"/>
        </w:rPr>
        <w:t>would</w:t>
      </w:r>
      <w:r w:rsidRPr="000A7537">
        <w:rPr>
          <w:sz w:val="14"/>
        </w:rPr>
        <w:t xml:space="preserve"> </w:t>
      </w:r>
      <w:r w:rsidRPr="00384424">
        <w:rPr>
          <w:vanish/>
          <w:sz w:val="14"/>
        </w:rPr>
        <w:t>largely</w:t>
      </w:r>
      <w:r w:rsidRPr="000A7537">
        <w:rPr>
          <w:sz w:val="14"/>
        </w:rPr>
        <w:t xml:space="preserve"> </w:t>
      </w:r>
      <w:r w:rsidRPr="00384424">
        <w:rPr>
          <w:vanish/>
          <w:sz w:val="14"/>
        </w:rPr>
        <w:t>ignore</w:t>
      </w:r>
      <w:r w:rsidRPr="000A7537">
        <w:rPr>
          <w:sz w:val="14"/>
        </w:rPr>
        <w:t xml:space="preserve"> </w:t>
      </w:r>
      <w:r w:rsidRPr="00384424">
        <w:rPr>
          <w:vanish/>
          <w:sz w:val="14"/>
        </w:rPr>
        <w:t>union</w:t>
      </w:r>
      <w:r w:rsidRPr="000A7537">
        <w:rPr>
          <w:sz w:val="14"/>
        </w:rPr>
        <w:t xml:space="preserve"> </w:t>
      </w:r>
      <w:r w:rsidRPr="00384424">
        <w:rPr>
          <w:vanish/>
          <w:sz w:val="14"/>
        </w:rPr>
        <w:t>demands.</w:t>
      </w:r>
      <w:r w:rsidRPr="000A7537">
        <w:rPr>
          <w:sz w:val="14"/>
        </w:rPr>
        <w:t xml:space="preserve"> </w:t>
      </w:r>
      <w:r w:rsidRPr="00384424">
        <w:rPr>
          <w:vanish/>
          <w:sz w:val="14"/>
        </w:rPr>
        <w:t>If</w:t>
      </w:r>
      <w:r w:rsidRPr="000A7537">
        <w:rPr>
          <w:sz w:val="14"/>
        </w:rPr>
        <w:t xml:space="preserve"> </w:t>
      </w:r>
      <w:r w:rsidRPr="00384424">
        <w:rPr>
          <w:vanish/>
          <w:sz w:val="14"/>
        </w:rPr>
        <w:t>you</w:t>
      </w:r>
      <w:r w:rsidRPr="000A7537">
        <w:rPr>
          <w:sz w:val="14"/>
        </w:rPr>
        <w:t xml:space="preserve"> </w:t>
      </w:r>
      <w:r w:rsidRPr="00384424">
        <w:rPr>
          <w:vanish/>
          <w:sz w:val="14"/>
        </w:rPr>
        <w:t>took</w:t>
      </w:r>
      <w:r w:rsidRPr="000A7537">
        <w:rPr>
          <w:sz w:val="14"/>
        </w:rPr>
        <w:t xml:space="preserve"> </w:t>
      </w:r>
      <w:r w:rsidRPr="00384424">
        <w:rPr>
          <w:vanish/>
          <w:sz w:val="14"/>
        </w:rPr>
        <w:t>away</w:t>
      </w:r>
      <w:r w:rsidRPr="000A7537">
        <w:rPr>
          <w:sz w:val="14"/>
        </w:rPr>
        <w:t xml:space="preserve"> </w:t>
      </w:r>
      <w:r w:rsidRPr="00384424">
        <w:rPr>
          <w:vanish/>
          <w:sz w:val="14"/>
        </w:rPr>
        <w:t>that</w:t>
      </w:r>
      <w:r w:rsidRPr="000A7537">
        <w:rPr>
          <w:sz w:val="14"/>
        </w:rPr>
        <w:t xml:space="preserve"> </w:t>
      </w:r>
      <w:r w:rsidRPr="00384424">
        <w:rPr>
          <w:vanish/>
          <w:sz w:val="14"/>
        </w:rPr>
        <w:t>threat,</w:t>
      </w:r>
      <w:r w:rsidRPr="000A7537">
        <w:rPr>
          <w:sz w:val="14"/>
        </w:rPr>
        <w:t xml:space="preserve"> </w:t>
      </w:r>
      <w:r w:rsidRPr="00384424">
        <w:rPr>
          <w:vanish/>
          <w:sz w:val="14"/>
        </w:rPr>
        <w:t>management</w:t>
      </w:r>
      <w:r w:rsidRPr="000A7537">
        <w:rPr>
          <w:sz w:val="14"/>
        </w:rPr>
        <w:t xml:space="preserve"> </w:t>
      </w:r>
      <w:r w:rsidRPr="00384424">
        <w:rPr>
          <w:vanish/>
          <w:sz w:val="14"/>
        </w:rPr>
        <w:t>would</w:t>
      </w:r>
      <w:r w:rsidRPr="000A7537">
        <w:rPr>
          <w:sz w:val="14"/>
        </w:rPr>
        <w:t xml:space="preserve"> </w:t>
      </w:r>
      <w:r w:rsidRPr="00384424">
        <w:rPr>
          <w:vanish/>
          <w:sz w:val="14"/>
        </w:rPr>
        <w:t>pay</w:t>
      </w:r>
      <w:r w:rsidRPr="000A7537">
        <w:rPr>
          <w:sz w:val="14"/>
        </w:rPr>
        <w:t xml:space="preserve"> </w:t>
      </w:r>
      <w:r w:rsidRPr="00384424">
        <w:rPr>
          <w:vanish/>
          <w:sz w:val="14"/>
        </w:rPr>
        <w:t>its</w:t>
      </w:r>
      <w:r w:rsidRPr="000A7537">
        <w:rPr>
          <w:sz w:val="14"/>
        </w:rPr>
        <w:t xml:space="preserve"> </w:t>
      </w:r>
      <w:r w:rsidRPr="00384424">
        <w:rPr>
          <w:vanish/>
          <w:sz w:val="14"/>
        </w:rPr>
        <w:t>workers</w:t>
      </w:r>
      <w:r w:rsidRPr="000A7537">
        <w:rPr>
          <w:sz w:val="14"/>
        </w:rPr>
        <w:t xml:space="preserve"> </w:t>
      </w:r>
      <w:r w:rsidRPr="00384424">
        <w:rPr>
          <w:vanish/>
          <w:sz w:val="14"/>
        </w:rPr>
        <w:t>peanuts.</w:t>
      </w:r>
      <w:r w:rsidRPr="000A7537">
        <w:rPr>
          <w:sz w:val="14"/>
        </w:rPr>
        <w:t xml:space="preserve"> </w:t>
      </w:r>
      <w:r w:rsidRPr="00384424">
        <w:rPr>
          <w:vanish/>
          <w:sz w:val="14"/>
        </w:rPr>
        <w:t>Just</w:t>
      </w:r>
      <w:r w:rsidRPr="000A7537">
        <w:rPr>
          <w:sz w:val="14"/>
        </w:rPr>
        <w:t xml:space="preserve"> </w:t>
      </w:r>
      <w:r w:rsidRPr="00384424">
        <w:rPr>
          <w:vanish/>
          <w:sz w:val="14"/>
        </w:rPr>
        <w:t>ask</w:t>
      </w:r>
      <w:r w:rsidRPr="000A7537">
        <w:rPr>
          <w:sz w:val="14"/>
        </w:rPr>
        <w:t xml:space="preserve"> </w:t>
      </w:r>
      <w:r w:rsidRPr="00384424">
        <w:rPr>
          <w:vanish/>
          <w:sz w:val="14"/>
        </w:rPr>
        <w:t>the</w:t>
      </w:r>
      <w:r w:rsidRPr="000A7537">
        <w:rPr>
          <w:sz w:val="14"/>
        </w:rPr>
        <w:t xml:space="preserve"> </w:t>
      </w:r>
      <w:r w:rsidRPr="00384424">
        <w:rPr>
          <w:vanish/>
          <w:sz w:val="14"/>
        </w:rPr>
        <w:t>Mexican</w:t>
      </w:r>
      <w:r w:rsidRPr="000A7537">
        <w:rPr>
          <w:sz w:val="14"/>
        </w:rPr>
        <w:t xml:space="preserve"> </w:t>
      </w:r>
      <w:r w:rsidRPr="00384424">
        <w:rPr>
          <w:vanish/>
          <w:sz w:val="14"/>
        </w:rPr>
        <w:t>line</w:t>
      </w:r>
      <w:r w:rsidRPr="000A7537">
        <w:rPr>
          <w:sz w:val="14"/>
        </w:rPr>
        <w:t xml:space="preserve"> </w:t>
      </w:r>
      <w:r w:rsidRPr="00384424">
        <w:rPr>
          <w:vanish/>
          <w:sz w:val="14"/>
        </w:rPr>
        <w:t>workers</w:t>
      </w:r>
      <w:r w:rsidRPr="000A7537">
        <w:rPr>
          <w:sz w:val="14"/>
        </w:rPr>
        <w:t xml:space="preserve"> </w:t>
      </w:r>
      <w:r w:rsidRPr="00384424">
        <w:rPr>
          <w:vanish/>
          <w:sz w:val="14"/>
        </w:rPr>
        <w:t>who</w:t>
      </w:r>
      <w:r w:rsidRPr="000A7537">
        <w:rPr>
          <w:sz w:val="14"/>
        </w:rPr>
        <w:t xml:space="preserve"> </w:t>
      </w:r>
      <w:r w:rsidRPr="00384424">
        <w:rPr>
          <w:vanish/>
          <w:sz w:val="14"/>
        </w:rPr>
        <w:t>are</w:t>
      </w:r>
      <w:r w:rsidRPr="000A7537">
        <w:rPr>
          <w:sz w:val="14"/>
        </w:rPr>
        <w:t xml:space="preserve"> </w:t>
      </w:r>
      <w:r w:rsidRPr="00384424">
        <w:rPr>
          <w:vanish/>
          <w:sz w:val="14"/>
        </w:rPr>
        <w:t>paid</w:t>
      </w:r>
      <w:r w:rsidRPr="000A7537">
        <w:rPr>
          <w:sz w:val="14"/>
        </w:rPr>
        <w:t xml:space="preserve"> </w:t>
      </w:r>
      <w:r w:rsidRPr="00384424">
        <w:rPr>
          <w:vanish/>
          <w:sz w:val="14"/>
        </w:rPr>
        <w:t>$1.50</w:t>
      </w:r>
      <w:r w:rsidRPr="000A7537">
        <w:rPr>
          <w:sz w:val="14"/>
        </w:rPr>
        <w:t xml:space="preserve"> </w:t>
      </w:r>
      <w:r w:rsidRPr="00384424">
        <w:rPr>
          <w:vanish/>
          <w:sz w:val="14"/>
        </w:rPr>
        <w:t>an</w:t>
      </w:r>
      <w:r w:rsidRPr="000A7537">
        <w:rPr>
          <w:sz w:val="14"/>
        </w:rPr>
        <w:t xml:space="preserve"> </w:t>
      </w:r>
      <w:r w:rsidRPr="00384424">
        <w:rPr>
          <w:vanish/>
          <w:sz w:val="14"/>
        </w:rPr>
        <w:t>hour</w:t>
      </w:r>
      <w:r w:rsidRPr="000A7537">
        <w:rPr>
          <w:sz w:val="14"/>
        </w:rPr>
        <w:t xml:space="preserve"> </w:t>
      </w:r>
      <w:r w:rsidRPr="00384424">
        <w:rPr>
          <w:vanish/>
          <w:sz w:val="14"/>
        </w:rPr>
        <w:t>to</w:t>
      </w:r>
      <w:r w:rsidRPr="000A7537">
        <w:rPr>
          <w:sz w:val="14"/>
        </w:rPr>
        <w:t xml:space="preserve"> </w:t>
      </w:r>
      <w:r w:rsidRPr="00384424">
        <w:rPr>
          <w:vanish/>
          <w:sz w:val="14"/>
        </w:rPr>
        <w:t>make</w:t>
      </w:r>
      <w:r w:rsidRPr="000A7537">
        <w:rPr>
          <w:sz w:val="14"/>
        </w:rPr>
        <w:t xml:space="preserve"> </w:t>
      </w:r>
      <w:r w:rsidRPr="00384424">
        <w:rPr>
          <w:vanish/>
          <w:sz w:val="14"/>
        </w:rPr>
        <w:t>$50,000</w:t>
      </w:r>
      <w:r w:rsidRPr="000A7537">
        <w:rPr>
          <w:sz w:val="14"/>
        </w:rPr>
        <w:t xml:space="preserve"> </w:t>
      </w:r>
      <w:r w:rsidRPr="00384424">
        <w:rPr>
          <w:vanish/>
          <w:sz w:val="14"/>
        </w:rPr>
        <w:t>BMWs.</w:t>
      </w:r>
      <w:r w:rsidRPr="000A7537">
        <w:rPr>
          <w:sz w:val="14"/>
        </w:rPr>
        <w:t xml:space="preserve"> </w:t>
      </w:r>
      <w:r w:rsidRPr="00384424">
        <w:rPr>
          <w:vanish/>
          <w:sz w:val="14"/>
        </w:rPr>
        <w:t>But</w:t>
      </w:r>
      <w:r w:rsidRPr="000A7537">
        <w:rPr>
          <w:sz w:val="14"/>
        </w:rPr>
        <w:t xml:space="preserve"> </w:t>
      </w:r>
      <w:r w:rsidRPr="000A7537">
        <w:rPr>
          <w:highlight w:val="cyan"/>
          <w:u w:val="single"/>
        </w:rPr>
        <w:t>strikes</w:t>
      </w:r>
      <w:r w:rsidRPr="000A7537">
        <w:rPr>
          <w:u w:val="single"/>
        </w:rPr>
        <w:t xml:space="preserve"> </w:t>
      </w:r>
      <w:r w:rsidRPr="00384424">
        <w:rPr>
          <w:vanish/>
          <w:u w:val="single"/>
        </w:rPr>
        <w:t>don’t</w:t>
      </w:r>
      <w:r w:rsidRPr="000A7537">
        <w:rPr>
          <w:u w:val="single"/>
        </w:rPr>
        <w:t xml:space="preserve"> </w:t>
      </w:r>
      <w:r w:rsidRPr="00384424">
        <w:rPr>
          <w:vanish/>
          <w:u w:val="single"/>
        </w:rPr>
        <w:t>just</w:t>
      </w:r>
      <w:r w:rsidRPr="000A7537">
        <w:rPr>
          <w:u w:val="single"/>
        </w:rPr>
        <w:t xml:space="preserve"> </w:t>
      </w:r>
      <w:r w:rsidRPr="000A7537">
        <w:rPr>
          <w:highlight w:val="cyan"/>
          <w:u w:val="single"/>
        </w:rPr>
        <w:t>hurt</w:t>
      </w:r>
      <w:r w:rsidRPr="000A7537">
        <w:rPr>
          <w:u w:val="single"/>
        </w:rPr>
        <w:t xml:space="preserve"> </w:t>
      </w:r>
      <w:r w:rsidRPr="00384424">
        <w:rPr>
          <w:vanish/>
          <w:u w:val="single"/>
        </w:rPr>
        <w:t>the</w:t>
      </w:r>
      <w:r w:rsidRPr="000A7537">
        <w:rPr>
          <w:u w:val="single"/>
        </w:rPr>
        <w:t xml:space="preserve"> </w:t>
      </w:r>
      <w:r w:rsidRPr="00384424">
        <w:rPr>
          <w:vanish/>
          <w:u w:val="single"/>
        </w:rPr>
        <w:t>people</w:t>
      </w:r>
      <w:r w:rsidRPr="000A7537">
        <w:rPr>
          <w:u w:val="single"/>
        </w:rPr>
        <w:t xml:space="preserve"> </w:t>
      </w:r>
      <w:r w:rsidRPr="00384424">
        <w:rPr>
          <w:vanish/>
          <w:u w:val="single"/>
        </w:rPr>
        <w:t>walking</w:t>
      </w:r>
      <w:r w:rsidRPr="000A7537">
        <w:rPr>
          <w:u w:val="single"/>
        </w:rPr>
        <w:t xml:space="preserve"> </w:t>
      </w:r>
      <w:r w:rsidRPr="00384424">
        <w:rPr>
          <w:vanish/>
          <w:u w:val="single"/>
        </w:rPr>
        <w:t>the</w:t>
      </w:r>
      <w:r w:rsidRPr="000A7537">
        <w:rPr>
          <w:u w:val="single"/>
        </w:rPr>
        <w:t xml:space="preserve"> </w:t>
      </w:r>
      <w:r w:rsidRPr="00384424">
        <w:rPr>
          <w:vanish/>
          <w:u w:val="single"/>
        </w:rPr>
        <w:t>picket</w:t>
      </w:r>
      <w:r w:rsidRPr="000A7537">
        <w:rPr>
          <w:u w:val="single"/>
        </w:rPr>
        <w:t xml:space="preserve"> </w:t>
      </w:r>
      <w:r w:rsidRPr="00384424">
        <w:rPr>
          <w:vanish/>
          <w:u w:val="single"/>
        </w:rPr>
        <w:t>lines</w:t>
      </w:r>
      <w:r w:rsidRPr="000A7537">
        <w:rPr>
          <w:u w:val="single"/>
        </w:rPr>
        <w:t xml:space="preserve"> </w:t>
      </w:r>
      <w:r w:rsidRPr="00384424">
        <w:rPr>
          <w:vanish/>
          <w:u w:val="single"/>
        </w:rPr>
        <w:t>or</w:t>
      </w:r>
      <w:r w:rsidRPr="000A7537">
        <w:rPr>
          <w:u w:val="single"/>
        </w:rPr>
        <w:t xml:space="preserve"> </w:t>
      </w:r>
      <w:r w:rsidRPr="00384424">
        <w:rPr>
          <w:vanish/>
          <w:u w:val="single"/>
        </w:rPr>
        <w:t>the</w:t>
      </w:r>
      <w:r w:rsidRPr="000A7537">
        <w:rPr>
          <w:u w:val="single"/>
        </w:rPr>
        <w:t xml:space="preserve"> </w:t>
      </w:r>
      <w:r w:rsidRPr="00384424">
        <w:rPr>
          <w:vanish/>
          <w:u w:val="single"/>
        </w:rPr>
        <w:t>company</w:t>
      </w:r>
      <w:r w:rsidRPr="000A7537">
        <w:rPr>
          <w:u w:val="single"/>
        </w:rPr>
        <w:t xml:space="preserve"> </w:t>
      </w:r>
      <w:r w:rsidRPr="00384424">
        <w:rPr>
          <w:vanish/>
          <w:u w:val="single"/>
        </w:rPr>
        <w:t>they’re</w:t>
      </w:r>
      <w:r w:rsidRPr="000A7537">
        <w:rPr>
          <w:u w:val="single"/>
        </w:rPr>
        <w:t xml:space="preserve"> </w:t>
      </w:r>
      <w:r w:rsidRPr="00384424">
        <w:rPr>
          <w:vanish/>
          <w:u w:val="single"/>
        </w:rPr>
        <w:t>striking</w:t>
      </w:r>
      <w:r w:rsidRPr="000A7537">
        <w:rPr>
          <w:u w:val="single"/>
        </w:rPr>
        <w:t xml:space="preserve"> </w:t>
      </w:r>
      <w:r w:rsidRPr="00384424">
        <w:rPr>
          <w:vanish/>
          <w:u w:val="single"/>
        </w:rPr>
        <w:t>against.</w:t>
      </w:r>
      <w:r w:rsidRPr="000A7537">
        <w:rPr>
          <w:u w:val="single"/>
        </w:rPr>
        <w:t xml:space="preserve"> </w:t>
      </w:r>
      <w:r w:rsidRPr="00384424">
        <w:rPr>
          <w:vanish/>
          <w:u w:val="single"/>
        </w:rPr>
        <w:t>They</w:t>
      </w:r>
      <w:r w:rsidRPr="000A7537">
        <w:rPr>
          <w:u w:val="single"/>
        </w:rPr>
        <w:t xml:space="preserve"> </w:t>
      </w:r>
      <w:r w:rsidRPr="00384424">
        <w:rPr>
          <w:vanish/>
          <w:u w:val="single"/>
        </w:rPr>
        <w:t>hurt</w:t>
      </w:r>
      <w:r w:rsidRPr="000A7537">
        <w:rPr>
          <w:u w:val="single"/>
        </w:rPr>
        <w:t xml:space="preserve"> </w:t>
      </w:r>
      <w:r w:rsidRPr="000A7537">
        <w:rPr>
          <w:highlight w:val="cyan"/>
          <w:u w:val="single"/>
        </w:rPr>
        <w:t>suppliers</w:t>
      </w:r>
      <w:r w:rsidRPr="00384424">
        <w:rPr>
          <w:vanish/>
          <w:u w:val="single"/>
        </w:rPr>
        <w:t>,</w:t>
      </w:r>
      <w:r w:rsidRPr="000A7537">
        <w:rPr>
          <w:u w:val="single"/>
        </w:rPr>
        <w:t xml:space="preserve"> </w:t>
      </w:r>
      <w:r w:rsidRPr="00384424">
        <w:rPr>
          <w:vanish/>
          <w:u w:val="single"/>
        </w:rPr>
        <w:t>car</w:t>
      </w:r>
      <w:r w:rsidRPr="000A7537">
        <w:rPr>
          <w:u w:val="single"/>
        </w:rPr>
        <w:t xml:space="preserve"> </w:t>
      </w:r>
      <w:r w:rsidRPr="000A7537">
        <w:rPr>
          <w:highlight w:val="cyan"/>
          <w:u w:val="single"/>
        </w:rPr>
        <w:t>dealers and the communities</w:t>
      </w:r>
      <w:r w:rsidRPr="000A7537">
        <w:rPr>
          <w:u w:val="single"/>
        </w:rPr>
        <w:t xml:space="preserve"> </w:t>
      </w:r>
      <w:r w:rsidRPr="00384424">
        <w:rPr>
          <w:vanish/>
          <w:u w:val="single"/>
        </w:rPr>
        <w:t>located</w:t>
      </w:r>
      <w:r w:rsidRPr="000A7537">
        <w:rPr>
          <w:u w:val="single"/>
        </w:rPr>
        <w:t xml:space="preserve"> </w:t>
      </w:r>
      <w:r w:rsidRPr="000A7537">
        <w:rPr>
          <w:highlight w:val="cyan"/>
          <w:u w:val="single"/>
        </w:rPr>
        <w:t>near the plants</w:t>
      </w:r>
      <w:r w:rsidRPr="00384424">
        <w:rPr>
          <w:vanish/>
          <w:u w:val="single"/>
        </w:rPr>
        <w:t>.</w:t>
      </w:r>
      <w:r w:rsidRPr="000A7537">
        <w:rPr>
          <w:u w:val="single"/>
        </w:rPr>
        <w:t xml:space="preserve"> </w:t>
      </w:r>
      <w:r w:rsidRPr="00384424">
        <w:rPr>
          <w:vanish/>
          <w:sz w:val="14"/>
        </w:rPr>
        <w:t>The</w:t>
      </w:r>
      <w:r w:rsidRPr="000A7537">
        <w:rPr>
          <w:sz w:val="14"/>
        </w:rPr>
        <w:t xml:space="preserve"> </w:t>
      </w:r>
      <w:r w:rsidRPr="00384424">
        <w:rPr>
          <w:vanish/>
          <w:sz w:val="14"/>
        </w:rPr>
        <w:t>Anderson</w:t>
      </w:r>
      <w:r w:rsidRPr="000A7537">
        <w:rPr>
          <w:sz w:val="14"/>
        </w:rPr>
        <w:t xml:space="preserve"> </w:t>
      </w:r>
      <w:r w:rsidRPr="00384424">
        <w:rPr>
          <w:vanish/>
          <w:sz w:val="14"/>
        </w:rPr>
        <w:t>Economic</w:t>
      </w:r>
      <w:r w:rsidRPr="000A7537">
        <w:rPr>
          <w:sz w:val="14"/>
        </w:rPr>
        <w:t xml:space="preserve"> </w:t>
      </w:r>
      <w:r w:rsidRPr="00384424">
        <w:rPr>
          <w:vanish/>
          <w:sz w:val="14"/>
        </w:rPr>
        <w:t>Group</w:t>
      </w:r>
      <w:r w:rsidRPr="000A7537">
        <w:rPr>
          <w:sz w:val="14"/>
        </w:rPr>
        <w:t xml:space="preserve"> </w:t>
      </w:r>
      <w:r w:rsidRPr="00384424">
        <w:rPr>
          <w:vanish/>
          <w:sz w:val="14"/>
        </w:rPr>
        <w:t>estimates</w:t>
      </w:r>
      <w:r w:rsidRPr="000A7537">
        <w:rPr>
          <w:sz w:val="14"/>
        </w:rPr>
        <w:t xml:space="preserve"> </w:t>
      </w:r>
      <w:r w:rsidRPr="00384424">
        <w:rPr>
          <w:vanish/>
          <w:sz w:val="14"/>
        </w:rPr>
        <w:t>that</w:t>
      </w:r>
      <w:r w:rsidRPr="000A7537">
        <w:rPr>
          <w:sz w:val="14"/>
        </w:rPr>
        <w:t xml:space="preserve"> </w:t>
      </w:r>
      <w:r w:rsidRPr="00384424">
        <w:rPr>
          <w:vanish/>
          <w:sz w:val="14"/>
        </w:rPr>
        <w:t>75,000</w:t>
      </w:r>
      <w:r w:rsidRPr="000A7537">
        <w:rPr>
          <w:sz w:val="14"/>
        </w:rPr>
        <w:t xml:space="preserve"> </w:t>
      </w:r>
      <w:r w:rsidRPr="00384424">
        <w:rPr>
          <w:vanish/>
          <w:sz w:val="14"/>
        </w:rPr>
        <w:t>workers</w:t>
      </w:r>
      <w:r w:rsidRPr="000A7537">
        <w:rPr>
          <w:sz w:val="14"/>
        </w:rPr>
        <w:t xml:space="preserve"> </w:t>
      </w:r>
      <w:r w:rsidRPr="00384424">
        <w:rPr>
          <w:vanish/>
          <w:sz w:val="14"/>
        </w:rPr>
        <w:t>at</w:t>
      </w:r>
      <w:r w:rsidRPr="000A7537">
        <w:rPr>
          <w:sz w:val="14"/>
        </w:rPr>
        <w:t xml:space="preserve"> </w:t>
      </w:r>
      <w:r w:rsidRPr="00384424">
        <w:rPr>
          <w:vanish/>
          <w:sz w:val="14"/>
        </w:rPr>
        <w:t>supplier</w:t>
      </w:r>
      <w:r w:rsidRPr="000A7537">
        <w:rPr>
          <w:sz w:val="14"/>
        </w:rPr>
        <w:t xml:space="preserve"> </w:t>
      </w:r>
      <w:r w:rsidRPr="00384424">
        <w:rPr>
          <w:vanish/>
          <w:sz w:val="14"/>
        </w:rPr>
        <w:t>companies</w:t>
      </w:r>
      <w:r w:rsidRPr="000A7537">
        <w:rPr>
          <w:sz w:val="14"/>
        </w:rPr>
        <w:t xml:space="preserve"> </w:t>
      </w:r>
      <w:r w:rsidRPr="00384424">
        <w:rPr>
          <w:vanish/>
          <w:sz w:val="14"/>
        </w:rPr>
        <w:t>were</w:t>
      </w:r>
      <w:r w:rsidRPr="000A7537">
        <w:rPr>
          <w:sz w:val="14"/>
        </w:rPr>
        <w:t xml:space="preserve"> </w:t>
      </w:r>
      <w:r w:rsidRPr="00384424">
        <w:rPr>
          <w:vanish/>
          <w:sz w:val="14"/>
        </w:rPr>
        <w:t>temporarily</w:t>
      </w:r>
      <w:r w:rsidRPr="000A7537">
        <w:rPr>
          <w:sz w:val="14"/>
        </w:rPr>
        <w:t xml:space="preserve"> </w:t>
      </w:r>
      <w:r w:rsidRPr="00384424">
        <w:rPr>
          <w:vanish/>
          <w:sz w:val="14"/>
        </w:rPr>
        <w:t>laid</w:t>
      </w:r>
      <w:r w:rsidRPr="000A7537">
        <w:rPr>
          <w:sz w:val="14"/>
        </w:rPr>
        <w:t xml:space="preserve"> </w:t>
      </w:r>
      <w:r w:rsidRPr="00384424">
        <w:rPr>
          <w:vanish/>
          <w:sz w:val="14"/>
        </w:rPr>
        <w:t>off</w:t>
      </w:r>
      <w:r w:rsidRPr="000A7537">
        <w:rPr>
          <w:sz w:val="14"/>
        </w:rPr>
        <w:t xml:space="preserve"> </w:t>
      </w:r>
      <w:r w:rsidRPr="00384424">
        <w:rPr>
          <w:vanish/>
          <w:sz w:val="14"/>
        </w:rPr>
        <w:t>because</w:t>
      </w:r>
      <w:r w:rsidRPr="000A7537">
        <w:rPr>
          <w:sz w:val="14"/>
        </w:rPr>
        <w:t xml:space="preserve"> </w:t>
      </w:r>
      <w:r w:rsidRPr="00384424">
        <w:rPr>
          <w:vanish/>
          <w:sz w:val="14"/>
        </w:rPr>
        <w:t>of</w:t>
      </w:r>
      <w:r w:rsidRPr="000A7537">
        <w:rPr>
          <w:sz w:val="14"/>
        </w:rPr>
        <w:t xml:space="preserve"> </w:t>
      </w:r>
      <w:r w:rsidRPr="00384424">
        <w:rPr>
          <w:vanish/>
          <w:sz w:val="14"/>
        </w:rPr>
        <w:t>the</w:t>
      </w:r>
      <w:r w:rsidRPr="000A7537">
        <w:rPr>
          <w:sz w:val="14"/>
        </w:rPr>
        <w:t xml:space="preserve"> </w:t>
      </w:r>
      <w:r w:rsidRPr="00384424">
        <w:rPr>
          <w:vanish/>
          <w:sz w:val="14"/>
        </w:rPr>
        <w:t>GM</w:t>
      </w:r>
      <w:r w:rsidRPr="000A7537">
        <w:rPr>
          <w:sz w:val="14"/>
        </w:rPr>
        <w:t xml:space="preserve"> </w:t>
      </w:r>
      <w:r w:rsidRPr="00384424">
        <w:rPr>
          <w:vanish/>
          <w:sz w:val="14"/>
        </w:rPr>
        <w:t>strike.</w:t>
      </w:r>
      <w:r w:rsidRPr="000A7537">
        <w:rPr>
          <w:sz w:val="14"/>
        </w:rPr>
        <w:t xml:space="preserve"> </w:t>
      </w:r>
      <w:r w:rsidRPr="00384424">
        <w:rPr>
          <w:vanish/>
          <w:sz w:val="14"/>
        </w:rPr>
        <w:t>Unlike</w:t>
      </w:r>
      <w:r w:rsidRPr="000A7537">
        <w:rPr>
          <w:sz w:val="14"/>
        </w:rPr>
        <w:t xml:space="preserve"> </w:t>
      </w:r>
      <w:r w:rsidRPr="00384424">
        <w:rPr>
          <w:vanish/>
          <w:sz w:val="14"/>
        </w:rPr>
        <w:t>UAW</w:t>
      </w:r>
      <w:r w:rsidRPr="000A7537">
        <w:rPr>
          <w:sz w:val="14"/>
        </w:rPr>
        <w:t xml:space="preserve"> </w:t>
      </w:r>
      <w:r w:rsidRPr="00384424">
        <w:rPr>
          <w:vanish/>
          <w:sz w:val="14"/>
        </w:rPr>
        <w:t>picketers,</w:t>
      </w:r>
      <w:r w:rsidRPr="000A7537">
        <w:rPr>
          <w:sz w:val="14"/>
        </w:rPr>
        <w:t xml:space="preserve"> </w:t>
      </w:r>
      <w:r w:rsidRPr="00384424">
        <w:rPr>
          <w:vanish/>
          <w:sz w:val="14"/>
        </w:rPr>
        <w:t>those</w:t>
      </w:r>
      <w:r w:rsidRPr="000A7537">
        <w:rPr>
          <w:sz w:val="14"/>
        </w:rPr>
        <w:t xml:space="preserve"> </w:t>
      </w:r>
      <w:r w:rsidRPr="00384424">
        <w:rPr>
          <w:vanish/>
          <w:sz w:val="14"/>
        </w:rPr>
        <w:t>supplier</w:t>
      </w:r>
      <w:r w:rsidRPr="000A7537">
        <w:rPr>
          <w:sz w:val="14"/>
        </w:rPr>
        <w:t xml:space="preserve"> </w:t>
      </w:r>
      <w:r w:rsidRPr="00384424">
        <w:rPr>
          <w:vanish/>
          <w:sz w:val="14"/>
        </w:rPr>
        <w:t>workers</w:t>
      </w:r>
      <w:r w:rsidRPr="000A7537">
        <w:rPr>
          <w:sz w:val="14"/>
        </w:rPr>
        <w:t xml:space="preserve"> </w:t>
      </w:r>
      <w:r w:rsidRPr="00384424">
        <w:rPr>
          <w:vanish/>
          <w:sz w:val="14"/>
        </w:rPr>
        <w:t>won’t</w:t>
      </w:r>
      <w:r w:rsidRPr="000A7537">
        <w:rPr>
          <w:sz w:val="14"/>
        </w:rPr>
        <w:t xml:space="preserve"> </w:t>
      </w:r>
      <w:r w:rsidRPr="00384424">
        <w:rPr>
          <w:vanish/>
          <w:sz w:val="14"/>
        </w:rPr>
        <w:t>get</w:t>
      </w:r>
      <w:r w:rsidRPr="000A7537">
        <w:rPr>
          <w:sz w:val="14"/>
        </w:rPr>
        <w:t xml:space="preserve"> </w:t>
      </w:r>
      <w:r w:rsidRPr="00384424">
        <w:rPr>
          <w:vanish/>
          <w:sz w:val="14"/>
        </w:rPr>
        <w:t>any</w:t>
      </w:r>
      <w:r w:rsidRPr="000A7537">
        <w:rPr>
          <w:sz w:val="14"/>
        </w:rPr>
        <w:t xml:space="preserve"> </w:t>
      </w:r>
      <w:r w:rsidRPr="00384424">
        <w:rPr>
          <w:vanish/>
          <w:sz w:val="14"/>
        </w:rPr>
        <w:t>strike</w:t>
      </w:r>
      <w:r w:rsidRPr="000A7537">
        <w:rPr>
          <w:sz w:val="14"/>
        </w:rPr>
        <w:t xml:space="preserve"> </w:t>
      </w:r>
      <w:r w:rsidRPr="00384424">
        <w:rPr>
          <w:vanish/>
          <w:sz w:val="14"/>
        </w:rPr>
        <w:t>pay</w:t>
      </w:r>
      <w:r w:rsidRPr="000A7537">
        <w:rPr>
          <w:sz w:val="14"/>
        </w:rPr>
        <w:t xml:space="preserve"> </w:t>
      </w:r>
      <w:r w:rsidRPr="00384424">
        <w:rPr>
          <w:vanish/>
          <w:sz w:val="14"/>
        </w:rPr>
        <w:t>or</w:t>
      </w:r>
      <w:r w:rsidRPr="000A7537">
        <w:rPr>
          <w:sz w:val="14"/>
        </w:rPr>
        <w:t xml:space="preserve"> </w:t>
      </w:r>
      <w:r w:rsidRPr="00384424">
        <w:rPr>
          <w:vanish/>
          <w:sz w:val="14"/>
        </w:rPr>
        <w:t>an</w:t>
      </w:r>
      <w:r w:rsidRPr="000A7537">
        <w:rPr>
          <w:sz w:val="14"/>
        </w:rPr>
        <w:t xml:space="preserve"> </w:t>
      </w:r>
      <w:r w:rsidRPr="00384424">
        <w:rPr>
          <w:vanish/>
          <w:sz w:val="14"/>
        </w:rPr>
        <w:t>$11,000</w:t>
      </w:r>
      <w:r w:rsidRPr="000A7537">
        <w:rPr>
          <w:sz w:val="14"/>
        </w:rPr>
        <w:t xml:space="preserve"> </w:t>
      </w:r>
      <w:r w:rsidRPr="00384424">
        <w:rPr>
          <w:vanish/>
          <w:sz w:val="14"/>
        </w:rPr>
        <w:t>contract</w:t>
      </w:r>
      <w:r w:rsidRPr="000A7537">
        <w:rPr>
          <w:sz w:val="14"/>
        </w:rPr>
        <w:t xml:space="preserve"> </w:t>
      </w:r>
      <w:r w:rsidRPr="00384424">
        <w:rPr>
          <w:vanish/>
          <w:sz w:val="14"/>
        </w:rPr>
        <w:t>signing</w:t>
      </w:r>
      <w:r w:rsidRPr="000A7537">
        <w:rPr>
          <w:sz w:val="14"/>
        </w:rPr>
        <w:t xml:space="preserve"> </w:t>
      </w:r>
      <w:r w:rsidRPr="00384424">
        <w:rPr>
          <w:vanish/>
          <w:sz w:val="14"/>
        </w:rPr>
        <w:t>bonus.</w:t>
      </w:r>
      <w:r w:rsidRPr="000A7537">
        <w:rPr>
          <w:sz w:val="14"/>
        </w:rPr>
        <w:t xml:space="preserve"> </w:t>
      </w:r>
      <w:r w:rsidRPr="00384424">
        <w:rPr>
          <w:vanish/>
          <w:sz w:val="14"/>
        </w:rPr>
        <w:t>No,</w:t>
      </w:r>
      <w:r w:rsidRPr="000A7537">
        <w:rPr>
          <w:sz w:val="14"/>
        </w:rPr>
        <w:t xml:space="preserve"> </w:t>
      </w:r>
      <w:r w:rsidRPr="00384424">
        <w:rPr>
          <w:vanish/>
          <w:sz w:val="14"/>
        </w:rPr>
        <w:t>most</w:t>
      </w:r>
      <w:r w:rsidRPr="000A7537">
        <w:rPr>
          <w:sz w:val="14"/>
        </w:rPr>
        <w:t xml:space="preserve"> </w:t>
      </w:r>
      <w:r w:rsidRPr="00384424">
        <w:rPr>
          <w:vanish/>
          <w:sz w:val="14"/>
        </w:rPr>
        <w:t>of</w:t>
      </w:r>
      <w:r w:rsidRPr="000A7537">
        <w:rPr>
          <w:sz w:val="14"/>
        </w:rPr>
        <w:t xml:space="preserve"> </w:t>
      </w:r>
      <w:r w:rsidRPr="00384424">
        <w:rPr>
          <w:vanish/>
          <w:sz w:val="14"/>
        </w:rPr>
        <w:t>them</w:t>
      </w:r>
      <w:r w:rsidRPr="000A7537">
        <w:rPr>
          <w:sz w:val="14"/>
        </w:rPr>
        <w:t xml:space="preserve"> </w:t>
      </w:r>
      <w:r w:rsidRPr="00384424">
        <w:rPr>
          <w:vanish/>
          <w:sz w:val="14"/>
        </w:rPr>
        <w:t>lost</w:t>
      </w:r>
      <w:r w:rsidRPr="000A7537">
        <w:rPr>
          <w:sz w:val="14"/>
        </w:rPr>
        <w:t xml:space="preserve"> </w:t>
      </w:r>
      <w:r w:rsidRPr="00384424">
        <w:rPr>
          <w:vanish/>
          <w:sz w:val="14"/>
        </w:rPr>
        <w:t>close</w:t>
      </w:r>
      <w:r w:rsidRPr="000A7537">
        <w:rPr>
          <w:sz w:val="14"/>
        </w:rPr>
        <w:t xml:space="preserve"> </w:t>
      </w:r>
      <w:r w:rsidRPr="00384424">
        <w:rPr>
          <w:vanish/>
          <w:sz w:val="14"/>
        </w:rPr>
        <w:t>to</w:t>
      </w:r>
      <w:r w:rsidRPr="000A7537">
        <w:rPr>
          <w:sz w:val="14"/>
        </w:rPr>
        <w:t xml:space="preserve"> </w:t>
      </w:r>
      <w:r w:rsidRPr="00384424">
        <w:rPr>
          <w:vanish/>
          <w:sz w:val="14"/>
        </w:rPr>
        <w:t>a</w:t>
      </w:r>
      <w:r w:rsidRPr="000A7537">
        <w:rPr>
          <w:sz w:val="14"/>
        </w:rPr>
        <w:t xml:space="preserve"> </w:t>
      </w:r>
      <w:r w:rsidRPr="00384424">
        <w:rPr>
          <w:vanish/>
          <w:sz w:val="14"/>
        </w:rPr>
        <w:t>month’s</w:t>
      </w:r>
      <w:r w:rsidRPr="000A7537">
        <w:rPr>
          <w:sz w:val="14"/>
        </w:rPr>
        <w:t xml:space="preserve"> </w:t>
      </w:r>
      <w:r w:rsidRPr="00384424">
        <w:rPr>
          <w:vanish/>
          <w:sz w:val="14"/>
        </w:rPr>
        <w:t>worth</w:t>
      </w:r>
      <w:r w:rsidRPr="000A7537">
        <w:rPr>
          <w:sz w:val="14"/>
        </w:rPr>
        <w:t xml:space="preserve"> </w:t>
      </w:r>
      <w:r w:rsidRPr="00384424">
        <w:rPr>
          <w:vanish/>
          <w:sz w:val="14"/>
        </w:rPr>
        <w:t>of</w:t>
      </w:r>
      <w:r w:rsidRPr="000A7537">
        <w:rPr>
          <w:sz w:val="14"/>
        </w:rPr>
        <w:t xml:space="preserve"> </w:t>
      </w:r>
      <w:r w:rsidRPr="00384424">
        <w:rPr>
          <w:vanish/>
          <w:sz w:val="14"/>
        </w:rPr>
        <w:t>wages,</w:t>
      </w:r>
      <w:r w:rsidRPr="000A7537">
        <w:rPr>
          <w:sz w:val="14"/>
        </w:rPr>
        <w:t xml:space="preserve"> </w:t>
      </w:r>
      <w:r w:rsidRPr="00384424">
        <w:rPr>
          <w:vanish/>
          <w:sz w:val="14"/>
        </w:rPr>
        <w:t>which</w:t>
      </w:r>
      <w:r w:rsidRPr="000A7537">
        <w:rPr>
          <w:sz w:val="14"/>
        </w:rPr>
        <w:t xml:space="preserve"> </w:t>
      </w:r>
      <w:r w:rsidRPr="00384424">
        <w:rPr>
          <w:vanish/>
          <w:sz w:val="14"/>
        </w:rPr>
        <w:t>must</w:t>
      </w:r>
      <w:r w:rsidRPr="000A7537">
        <w:rPr>
          <w:sz w:val="14"/>
        </w:rPr>
        <w:t xml:space="preserve"> </w:t>
      </w:r>
      <w:r w:rsidRPr="00384424">
        <w:rPr>
          <w:vanish/>
          <w:sz w:val="14"/>
        </w:rPr>
        <w:t>be</w:t>
      </w:r>
      <w:r w:rsidRPr="000A7537">
        <w:rPr>
          <w:sz w:val="14"/>
        </w:rPr>
        <w:t xml:space="preserve"> </w:t>
      </w:r>
      <w:r w:rsidRPr="00384424">
        <w:rPr>
          <w:vanish/>
          <w:sz w:val="14"/>
        </w:rPr>
        <w:t>financially</w:t>
      </w:r>
      <w:r w:rsidRPr="000A7537">
        <w:rPr>
          <w:sz w:val="14"/>
        </w:rPr>
        <w:t xml:space="preserve"> </w:t>
      </w:r>
      <w:r w:rsidRPr="00384424">
        <w:rPr>
          <w:vanish/>
          <w:sz w:val="14"/>
        </w:rPr>
        <w:t>devastating</w:t>
      </w:r>
      <w:r w:rsidRPr="000A7537">
        <w:rPr>
          <w:sz w:val="14"/>
        </w:rPr>
        <w:t xml:space="preserve"> </w:t>
      </w:r>
      <w:r w:rsidRPr="00384424">
        <w:rPr>
          <w:vanish/>
          <w:sz w:val="14"/>
        </w:rPr>
        <w:t>for</w:t>
      </w:r>
      <w:r w:rsidRPr="000A7537">
        <w:rPr>
          <w:sz w:val="14"/>
        </w:rPr>
        <w:t xml:space="preserve"> </w:t>
      </w:r>
      <w:r w:rsidRPr="00384424">
        <w:rPr>
          <w:vanish/>
          <w:sz w:val="14"/>
        </w:rPr>
        <w:t>them.</w:t>
      </w:r>
      <w:r w:rsidRPr="000A7537">
        <w:rPr>
          <w:sz w:val="14"/>
        </w:rPr>
        <w:t xml:space="preserve"> </w:t>
      </w:r>
      <w:r w:rsidRPr="00384424">
        <w:rPr>
          <w:vanish/>
          <w:sz w:val="14"/>
        </w:rPr>
        <w:t>GM’s</w:t>
      </w:r>
      <w:r w:rsidRPr="000A7537">
        <w:rPr>
          <w:sz w:val="14"/>
        </w:rPr>
        <w:t xml:space="preserve"> </w:t>
      </w:r>
      <w:r w:rsidRPr="00384424">
        <w:rPr>
          <w:vanish/>
          <w:sz w:val="14"/>
        </w:rPr>
        <w:t>suppliers</w:t>
      </w:r>
      <w:r w:rsidRPr="000A7537">
        <w:rPr>
          <w:sz w:val="14"/>
        </w:rPr>
        <w:t xml:space="preserve"> </w:t>
      </w:r>
      <w:r w:rsidRPr="00384424">
        <w:rPr>
          <w:vanish/>
          <w:sz w:val="14"/>
        </w:rPr>
        <w:t>also</w:t>
      </w:r>
      <w:r w:rsidRPr="000A7537">
        <w:rPr>
          <w:sz w:val="14"/>
        </w:rPr>
        <w:t xml:space="preserve"> </w:t>
      </w:r>
      <w:r w:rsidRPr="00384424">
        <w:rPr>
          <w:vanish/>
          <w:sz w:val="14"/>
        </w:rPr>
        <w:t>lost</w:t>
      </w:r>
      <w:r w:rsidRPr="000A7537">
        <w:rPr>
          <w:sz w:val="14"/>
        </w:rPr>
        <w:t xml:space="preserve"> </w:t>
      </w:r>
      <w:r w:rsidRPr="00384424">
        <w:rPr>
          <w:vanish/>
          <w:sz w:val="14"/>
        </w:rPr>
        <w:t>a</w:t>
      </w:r>
      <w:r w:rsidRPr="000A7537">
        <w:rPr>
          <w:sz w:val="14"/>
        </w:rPr>
        <w:t xml:space="preserve"> </w:t>
      </w:r>
      <w:r w:rsidRPr="00384424">
        <w:rPr>
          <w:vanish/>
          <w:sz w:val="14"/>
        </w:rPr>
        <w:t>lot</w:t>
      </w:r>
      <w:r w:rsidRPr="000A7537">
        <w:rPr>
          <w:sz w:val="14"/>
        </w:rPr>
        <w:t xml:space="preserve"> </w:t>
      </w:r>
      <w:r w:rsidRPr="00384424">
        <w:rPr>
          <w:vanish/>
          <w:sz w:val="14"/>
        </w:rPr>
        <w:t>of</w:t>
      </w:r>
      <w:r w:rsidRPr="000A7537">
        <w:rPr>
          <w:sz w:val="14"/>
        </w:rPr>
        <w:t xml:space="preserve"> </w:t>
      </w:r>
      <w:r w:rsidRPr="00384424">
        <w:rPr>
          <w:vanish/>
          <w:sz w:val="14"/>
        </w:rPr>
        <w:t>money.</w:t>
      </w:r>
      <w:r w:rsidRPr="000A7537">
        <w:rPr>
          <w:sz w:val="14"/>
        </w:rPr>
        <w:t xml:space="preserve"> </w:t>
      </w:r>
      <w:r w:rsidRPr="00384424">
        <w:rPr>
          <w:vanish/>
          <w:sz w:val="14"/>
        </w:rPr>
        <w:t>So</w:t>
      </w:r>
      <w:r w:rsidRPr="000A7537">
        <w:rPr>
          <w:sz w:val="14"/>
        </w:rPr>
        <w:t xml:space="preserve"> </w:t>
      </w:r>
      <w:r w:rsidRPr="000A7537">
        <w:rPr>
          <w:highlight w:val="cyan"/>
          <w:u w:val="single"/>
        </w:rPr>
        <w:t>now they’re cutting budgets and</w:t>
      </w:r>
      <w:r w:rsidRPr="000A7537">
        <w:rPr>
          <w:u w:val="single"/>
        </w:rPr>
        <w:t xml:space="preserve"> </w:t>
      </w:r>
      <w:r w:rsidRPr="00384424">
        <w:rPr>
          <w:vanish/>
          <w:u w:val="single"/>
        </w:rPr>
        <w:t>delaying</w:t>
      </w:r>
      <w:r w:rsidRPr="000A7537">
        <w:rPr>
          <w:u w:val="single"/>
        </w:rPr>
        <w:t xml:space="preserve"> </w:t>
      </w:r>
      <w:r w:rsidRPr="00384424">
        <w:rPr>
          <w:vanish/>
          <w:u w:val="single"/>
        </w:rPr>
        <w:t>capital</w:t>
      </w:r>
      <w:r w:rsidRPr="000A7537">
        <w:rPr>
          <w:u w:val="single"/>
        </w:rPr>
        <w:t xml:space="preserve"> </w:t>
      </w:r>
      <w:r w:rsidRPr="000A7537">
        <w:rPr>
          <w:highlight w:val="cyan"/>
          <w:u w:val="single"/>
        </w:rPr>
        <w:t>investments</w:t>
      </w:r>
      <w:r w:rsidRPr="000A7537">
        <w:rPr>
          <w:u w:val="single"/>
        </w:rPr>
        <w:t xml:space="preserve"> </w:t>
      </w:r>
      <w:r w:rsidRPr="00384424">
        <w:rPr>
          <w:vanish/>
          <w:u w:val="single"/>
        </w:rPr>
        <w:t>to</w:t>
      </w:r>
      <w:r w:rsidRPr="000A7537">
        <w:rPr>
          <w:u w:val="single"/>
        </w:rPr>
        <w:t xml:space="preserve"> </w:t>
      </w:r>
      <w:r w:rsidRPr="00384424">
        <w:rPr>
          <w:vanish/>
          <w:u w:val="single"/>
        </w:rPr>
        <w:t>make</w:t>
      </w:r>
      <w:r w:rsidRPr="000A7537">
        <w:rPr>
          <w:u w:val="single"/>
        </w:rPr>
        <w:t xml:space="preserve"> </w:t>
      </w:r>
      <w:r w:rsidRPr="00384424">
        <w:rPr>
          <w:vanish/>
          <w:u w:val="single"/>
        </w:rPr>
        <w:t>up</w:t>
      </w:r>
      <w:r w:rsidRPr="000A7537">
        <w:rPr>
          <w:u w:val="single"/>
        </w:rPr>
        <w:t xml:space="preserve"> </w:t>
      </w:r>
      <w:r w:rsidRPr="00384424">
        <w:rPr>
          <w:vanish/>
          <w:u w:val="single"/>
        </w:rPr>
        <w:t>for</w:t>
      </w:r>
      <w:r w:rsidRPr="000A7537">
        <w:rPr>
          <w:u w:val="single"/>
        </w:rPr>
        <w:t xml:space="preserve"> </w:t>
      </w:r>
      <w:r w:rsidRPr="00384424">
        <w:rPr>
          <w:vanish/>
          <w:u w:val="single"/>
        </w:rPr>
        <w:t>the</w:t>
      </w:r>
      <w:r w:rsidRPr="000A7537">
        <w:rPr>
          <w:u w:val="single"/>
        </w:rPr>
        <w:t xml:space="preserve"> </w:t>
      </w:r>
      <w:r w:rsidRPr="00384424">
        <w:rPr>
          <w:vanish/>
          <w:u w:val="single"/>
        </w:rPr>
        <w:t>lost</w:t>
      </w:r>
      <w:r w:rsidRPr="000A7537">
        <w:rPr>
          <w:u w:val="single"/>
        </w:rPr>
        <w:t xml:space="preserve"> </w:t>
      </w:r>
      <w:r w:rsidRPr="00384424">
        <w:rPr>
          <w:vanish/>
          <w:u w:val="single"/>
        </w:rPr>
        <w:t>revenue,</w:t>
      </w:r>
      <w:r w:rsidRPr="000A7537">
        <w:rPr>
          <w:u w:val="single"/>
        </w:rPr>
        <w:t xml:space="preserve"> </w:t>
      </w:r>
      <w:r w:rsidRPr="000A7537">
        <w:rPr>
          <w:highlight w:val="cyan"/>
          <w:u w:val="single"/>
        </w:rPr>
        <w:t>which is a further drag on the economy</w:t>
      </w:r>
      <w:r w:rsidRPr="00384424">
        <w:rPr>
          <w:vanish/>
          <w:sz w:val="14"/>
        </w:rPr>
        <w:t>.</w:t>
      </w:r>
      <w:r w:rsidRPr="000A7537">
        <w:rPr>
          <w:sz w:val="14"/>
        </w:rPr>
        <w:t xml:space="preserve"> </w:t>
      </w:r>
      <w:r w:rsidRPr="00384424">
        <w:rPr>
          <w:vanish/>
          <w:sz w:val="14"/>
        </w:rPr>
        <w:t>According</w:t>
      </w:r>
      <w:r w:rsidRPr="000A7537">
        <w:rPr>
          <w:sz w:val="14"/>
        </w:rPr>
        <w:t xml:space="preserve"> </w:t>
      </w:r>
      <w:r w:rsidRPr="00384424">
        <w:rPr>
          <w:vanish/>
          <w:sz w:val="14"/>
        </w:rPr>
        <w:t>to</w:t>
      </w:r>
      <w:r w:rsidRPr="000A7537">
        <w:rPr>
          <w:sz w:val="14"/>
        </w:rPr>
        <w:t xml:space="preserve"> </w:t>
      </w:r>
      <w:r w:rsidRPr="00384424">
        <w:rPr>
          <w:vanish/>
          <w:sz w:val="14"/>
        </w:rPr>
        <w:t>CAR,</w:t>
      </w:r>
      <w:r w:rsidRPr="000A7537">
        <w:rPr>
          <w:sz w:val="14"/>
        </w:rPr>
        <w:t xml:space="preserve"> </w:t>
      </w:r>
      <w:r w:rsidRPr="00384424">
        <w:rPr>
          <w:vanish/>
          <w:sz w:val="14"/>
        </w:rPr>
        <w:t>the</w:t>
      </w:r>
      <w:r w:rsidRPr="000A7537">
        <w:rPr>
          <w:sz w:val="14"/>
        </w:rPr>
        <w:t xml:space="preserve"> </w:t>
      </w:r>
      <w:r w:rsidRPr="00384424">
        <w:rPr>
          <w:vanish/>
          <w:sz w:val="14"/>
        </w:rPr>
        <w:t>communities</w:t>
      </w:r>
      <w:r w:rsidRPr="000A7537">
        <w:rPr>
          <w:sz w:val="14"/>
        </w:rPr>
        <w:t xml:space="preserve"> </w:t>
      </w:r>
      <w:r w:rsidRPr="00384424">
        <w:rPr>
          <w:vanish/>
          <w:sz w:val="14"/>
        </w:rPr>
        <w:t>and</w:t>
      </w:r>
      <w:r w:rsidRPr="000A7537">
        <w:rPr>
          <w:sz w:val="14"/>
        </w:rPr>
        <w:t xml:space="preserve"> </w:t>
      </w:r>
      <w:r w:rsidRPr="00384424">
        <w:rPr>
          <w:vanish/>
          <w:sz w:val="14"/>
        </w:rPr>
        <w:t>states</w:t>
      </w:r>
      <w:r w:rsidRPr="000A7537">
        <w:rPr>
          <w:sz w:val="14"/>
        </w:rPr>
        <w:t xml:space="preserve"> </w:t>
      </w:r>
      <w:r w:rsidRPr="00384424">
        <w:rPr>
          <w:vanish/>
          <w:sz w:val="14"/>
        </w:rPr>
        <w:t>where</w:t>
      </w:r>
      <w:r w:rsidRPr="000A7537">
        <w:rPr>
          <w:sz w:val="14"/>
        </w:rPr>
        <w:t xml:space="preserve"> </w:t>
      </w:r>
      <w:r w:rsidRPr="00384424">
        <w:rPr>
          <w:vanish/>
          <w:sz w:val="14"/>
        </w:rPr>
        <w:t>GM’s</w:t>
      </w:r>
      <w:r w:rsidRPr="000A7537">
        <w:rPr>
          <w:sz w:val="14"/>
        </w:rPr>
        <w:t xml:space="preserve"> </w:t>
      </w:r>
      <w:r w:rsidRPr="00384424">
        <w:rPr>
          <w:vanish/>
          <w:sz w:val="14"/>
        </w:rPr>
        <w:t>plants</w:t>
      </w:r>
      <w:r w:rsidRPr="000A7537">
        <w:rPr>
          <w:sz w:val="14"/>
        </w:rPr>
        <w:t xml:space="preserve"> </w:t>
      </w:r>
      <w:r w:rsidRPr="00384424">
        <w:rPr>
          <w:vanish/>
          <w:sz w:val="14"/>
        </w:rPr>
        <w:t>are</w:t>
      </w:r>
      <w:r w:rsidRPr="000A7537">
        <w:rPr>
          <w:sz w:val="14"/>
        </w:rPr>
        <w:t xml:space="preserve"> </w:t>
      </w:r>
      <w:r w:rsidRPr="00384424">
        <w:rPr>
          <w:vanish/>
          <w:sz w:val="14"/>
        </w:rPr>
        <w:t>located</w:t>
      </w:r>
      <w:r w:rsidRPr="000A7537">
        <w:rPr>
          <w:sz w:val="14"/>
        </w:rPr>
        <w:t xml:space="preserve"> </w:t>
      </w:r>
      <w:r w:rsidRPr="00384424">
        <w:rPr>
          <w:vanish/>
          <w:sz w:val="14"/>
        </w:rPr>
        <w:t>collectively</w:t>
      </w:r>
      <w:r w:rsidRPr="000A7537">
        <w:rPr>
          <w:sz w:val="14"/>
        </w:rPr>
        <w:t xml:space="preserve"> </w:t>
      </w:r>
      <w:r w:rsidRPr="00384424">
        <w:rPr>
          <w:vanish/>
          <w:sz w:val="14"/>
        </w:rPr>
        <w:t>lost</w:t>
      </w:r>
      <w:r w:rsidRPr="000A7537">
        <w:rPr>
          <w:sz w:val="14"/>
        </w:rPr>
        <w:t xml:space="preserve"> </w:t>
      </w:r>
      <w:r w:rsidRPr="00384424">
        <w:rPr>
          <w:vanish/>
          <w:sz w:val="14"/>
        </w:rPr>
        <w:t>a</w:t>
      </w:r>
      <w:r w:rsidRPr="000A7537">
        <w:rPr>
          <w:sz w:val="14"/>
        </w:rPr>
        <w:t xml:space="preserve"> </w:t>
      </w:r>
      <w:r w:rsidRPr="00384424">
        <w:rPr>
          <w:vanish/>
          <w:sz w:val="14"/>
        </w:rPr>
        <w:t>couple</w:t>
      </w:r>
      <w:r w:rsidRPr="000A7537">
        <w:rPr>
          <w:sz w:val="14"/>
        </w:rPr>
        <w:t xml:space="preserve"> </w:t>
      </w:r>
      <w:r w:rsidRPr="00384424">
        <w:rPr>
          <w:vanish/>
          <w:sz w:val="14"/>
        </w:rPr>
        <w:t>of</w:t>
      </w:r>
      <w:r w:rsidRPr="000A7537">
        <w:rPr>
          <w:sz w:val="14"/>
        </w:rPr>
        <w:t xml:space="preserve"> </w:t>
      </w:r>
      <w:r w:rsidRPr="00384424">
        <w:rPr>
          <w:vanish/>
          <w:sz w:val="14"/>
        </w:rPr>
        <w:t>hundred</w:t>
      </w:r>
      <w:r w:rsidRPr="000A7537">
        <w:rPr>
          <w:sz w:val="14"/>
        </w:rPr>
        <w:t xml:space="preserve"> </w:t>
      </w:r>
      <w:r w:rsidRPr="00384424">
        <w:rPr>
          <w:vanish/>
          <w:sz w:val="14"/>
        </w:rPr>
        <w:t>million</w:t>
      </w:r>
      <w:r w:rsidRPr="000A7537">
        <w:rPr>
          <w:sz w:val="14"/>
        </w:rPr>
        <w:t xml:space="preserve"> </w:t>
      </w:r>
      <w:r w:rsidRPr="00384424">
        <w:rPr>
          <w:vanish/>
          <w:sz w:val="14"/>
        </w:rPr>
        <w:t>dollars</w:t>
      </w:r>
      <w:r w:rsidRPr="000A7537">
        <w:rPr>
          <w:sz w:val="14"/>
        </w:rPr>
        <w:t xml:space="preserve"> </w:t>
      </w:r>
      <w:r w:rsidRPr="00384424">
        <w:rPr>
          <w:vanish/>
          <w:sz w:val="14"/>
        </w:rPr>
        <w:t>in</w:t>
      </w:r>
      <w:r w:rsidRPr="000A7537">
        <w:rPr>
          <w:sz w:val="14"/>
        </w:rPr>
        <w:t xml:space="preserve"> </w:t>
      </w:r>
      <w:r w:rsidRPr="00384424">
        <w:rPr>
          <w:vanish/>
          <w:sz w:val="14"/>
        </w:rPr>
        <w:t>payroll</w:t>
      </w:r>
      <w:r w:rsidRPr="000A7537">
        <w:rPr>
          <w:sz w:val="14"/>
        </w:rPr>
        <w:t xml:space="preserve"> </w:t>
      </w:r>
      <w:r w:rsidRPr="00384424">
        <w:rPr>
          <w:vanish/>
          <w:sz w:val="14"/>
        </w:rPr>
        <w:t>and</w:t>
      </w:r>
      <w:r w:rsidRPr="000A7537">
        <w:rPr>
          <w:sz w:val="14"/>
        </w:rPr>
        <w:t xml:space="preserve"> </w:t>
      </w:r>
      <w:r w:rsidRPr="00384424">
        <w:rPr>
          <w:vanish/>
          <w:sz w:val="14"/>
        </w:rPr>
        <w:t>tax</w:t>
      </w:r>
      <w:r w:rsidRPr="000A7537">
        <w:rPr>
          <w:sz w:val="14"/>
        </w:rPr>
        <w:t xml:space="preserve"> </w:t>
      </w:r>
      <w:r w:rsidRPr="00384424">
        <w:rPr>
          <w:vanish/>
          <w:sz w:val="14"/>
        </w:rPr>
        <w:t>revenue.</w:t>
      </w:r>
      <w:r w:rsidRPr="000A7537">
        <w:rPr>
          <w:sz w:val="14"/>
        </w:rPr>
        <w:t xml:space="preserve"> </w:t>
      </w:r>
      <w:r w:rsidRPr="00384424">
        <w:rPr>
          <w:vanish/>
          <w:sz w:val="14"/>
        </w:rPr>
        <w:t>Some</w:t>
      </w:r>
      <w:r w:rsidRPr="000A7537">
        <w:rPr>
          <w:sz w:val="14"/>
        </w:rPr>
        <w:t xml:space="preserve"> </w:t>
      </w:r>
      <w:r w:rsidRPr="00384424">
        <w:rPr>
          <w:vanish/>
          <w:sz w:val="14"/>
        </w:rPr>
        <w:t>economists</w:t>
      </w:r>
      <w:r w:rsidRPr="000A7537">
        <w:rPr>
          <w:sz w:val="14"/>
        </w:rPr>
        <w:t xml:space="preserve"> </w:t>
      </w:r>
      <w:r w:rsidRPr="00384424">
        <w:rPr>
          <w:vanish/>
          <w:sz w:val="14"/>
        </w:rPr>
        <w:t>warn</w:t>
      </w:r>
      <w:r w:rsidRPr="000A7537">
        <w:rPr>
          <w:sz w:val="14"/>
        </w:rPr>
        <w:t xml:space="preserve"> </w:t>
      </w:r>
      <w:r w:rsidRPr="00384424">
        <w:rPr>
          <w:vanish/>
          <w:sz w:val="14"/>
        </w:rPr>
        <w:t>that</w:t>
      </w:r>
      <w:r w:rsidRPr="000A7537">
        <w:rPr>
          <w:sz w:val="14"/>
        </w:rPr>
        <w:t xml:space="preserve"> </w:t>
      </w:r>
      <w:r w:rsidRPr="00384424">
        <w:rPr>
          <w:vanish/>
          <w:u w:val="single"/>
        </w:rPr>
        <w:t>if</w:t>
      </w:r>
      <w:r w:rsidRPr="000A7537">
        <w:rPr>
          <w:u w:val="single"/>
        </w:rPr>
        <w:t xml:space="preserve"> </w:t>
      </w:r>
      <w:r w:rsidRPr="00384424">
        <w:rPr>
          <w:vanish/>
          <w:u w:val="single"/>
        </w:rPr>
        <w:t>the</w:t>
      </w:r>
      <w:r w:rsidRPr="000A7537">
        <w:rPr>
          <w:u w:val="single"/>
        </w:rPr>
        <w:t xml:space="preserve"> </w:t>
      </w:r>
      <w:r w:rsidRPr="000A7537">
        <w:rPr>
          <w:highlight w:val="cyan"/>
          <w:u w:val="single"/>
        </w:rPr>
        <w:t>strike</w:t>
      </w:r>
      <w:r w:rsidRPr="000A7537">
        <w:rPr>
          <w:u w:val="single"/>
        </w:rPr>
        <w:t xml:space="preserve"> </w:t>
      </w:r>
      <w:r w:rsidRPr="00384424">
        <w:rPr>
          <w:vanish/>
          <w:u w:val="single"/>
        </w:rPr>
        <w:t>were</w:t>
      </w:r>
      <w:r w:rsidRPr="000A7537">
        <w:rPr>
          <w:u w:val="single"/>
        </w:rPr>
        <w:t xml:space="preserve"> </w:t>
      </w:r>
      <w:r w:rsidRPr="000A7537">
        <w:rPr>
          <w:highlight w:val="cyan"/>
          <w:u w:val="single"/>
        </w:rPr>
        <w:t>prolonged</w:t>
      </w:r>
      <w:r w:rsidRPr="000A7537">
        <w:rPr>
          <w:u w:val="single"/>
        </w:rPr>
        <w:t xml:space="preserve"> </w:t>
      </w:r>
      <w:r w:rsidRPr="00384424">
        <w:rPr>
          <w:vanish/>
          <w:u w:val="single"/>
        </w:rPr>
        <w:t>it</w:t>
      </w:r>
      <w:r w:rsidRPr="000A7537">
        <w:rPr>
          <w:u w:val="single"/>
        </w:rPr>
        <w:t xml:space="preserve"> </w:t>
      </w:r>
      <w:r w:rsidRPr="00384424">
        <w:rPr>
          <w:vanish/>
          <w:u w:val="single"/>
        </w:rPr>
        <w:t>could</w:t>
      </w:r>
      <w:r w:rsidRPr="000A7537">
        <w:rPr>
          <w:u w:val="single"/>
        </w:rPr>
        <w:t xml:space="preserve"> </w:t>
      </w:r>
      <w:r w:rsidRPr="000A7537">
        <w:rPr>
          <w:highlight w:val="cyan"/>
          <w:u w:val="single"/>
        </w:rPr>
        <w:t>knock the state</w:t>
      </w:r>
      <w:r w:rsidRPr="000A7537">
        <w:rPr>
          <w:sz w:val="14"/>
        </w:rPr>
        <w:t xml:space="preserve"> </w:t>
      </w:r>
      <w:r w:rsidRPr="00384424">
        <w:rPr>
          <w:vanish/>
          <w:sz w:val="14"/>
        </w:rPr>
        <w:t>of</w:t>
      </w:r>
      <w:r w:rsidRPr="000A7537">
        <w:rPr>
          <w:sz w:val="14"/>
        </w:rPr>
        <w:t xml:space="preserve"> </w:t>
      </w:r>
      <w:r w:rsidRPr="00384424">
        <w:rPr>
          <w:vanish/>
          <w:sz w:val="14"/>
        </w:rPr>
        <w:t>Michigan</w:t>
      </w:r>
      <w:r w:rsidRPr="000A7537">
        <w:rPr>
          <w:sz w:val="14"/>
        </w:rPr>
        <w:t xml:space="preserve"> </w:t>
      </w:r>
      <w:r w:rsidRPr="00384424">
        <w:rPr>
          <w:vanish/>
          <w:sz w:val="14"/>
        </w:rPr>
        <w:t>–</w:t>
      </w:r>
      <w:r w:rsidRPr="000A7537">
        <w:rPr>
          <w:sz w:val="14"/>
        </w:rPr>
        <w:t xml:space="preserve"> </w:t>
      </w:r>
      <w:r w:rsidRPr="00384424">
        <w:rPr>
          <w:vanish/>
          <w:sz w:val="14"/>
        </w:rPr>
        <w:t>home</w:t>
      </w:r>
      <w:r w:rsidRPr="000A7537">
        <w:rPr>
          <w:sz w:val="14"/>
        </w:rPr>
        <w:t xml:space="preserve"> </w:t>
      </w:r>
      <w:r w:rsidRPr="00384424">
        <w:rPr>
          <w:vanish/>
          <w:sz w:val="14"/>
        </w:rPr>
        <w:t>to</w:t>
      </w:r>
      <w:r w:rsidRPr="000A7537">
        <w:rPr>
          <w:sz w:val="14"/>
        </w:rPr>
        <w:t xml:space="preserve"> </w:t>
      </w:r>
      <w:r w:rsidRPr="00384424">
        <w:rPr>
          <w:vanish/>
          <w:sz w:val="14"/>
        </w:rPr>
        <w:t>GM</w:t>
      </w:r>
      <w:r w:rsidRPr="000A7537">
        <w:rPr>
          <w:sz w:val="14"/>
        </w:rPr>
        <w:t xml:space="preserve"> </w:t>
      </w:r>
      <w:r w:rsidRPr="00384424">
        <w:rPr>
          <w:vanish/>
          <w:sz w:val="14"/>
        </w:rPr>
        <w:t>and</w:t>
      </w:r>
      <w:r w:rsidRPr="000A7537">
        <w:rPr>
          <w:sz w:val="14"/>
        </w:rPr>
        <w:t xml:space="preserve"> </w:t>
      </w:r>
      <w:r w:rsidRPr="00384424">
        <w:rPr>
          <w:vanish/>
          <w:sz w:val="14"/>
        </w:rPr>
        <w:t>the</w:t>
      </w:r>
      <w:r w:rsidRPr="000A7537">
        <w:rPr>
          <w:sz w:val="14"/>
        </w:rPr>
        <w:t xml:space="preserve"> </w:t>
      </w:r>
      <w:r w:rsidRPr="00384424">
        <w:rPr>
          <w:vanish/>
          <w:sz w:val="14"/>
        </w:rPr>
        <w:t>UAW</w:t>
      </w:r>
      <w:r w:rsidRPr="000A7537">
        <w:rPr>
          <w:sz w:val="14"/>
        </w:rPr>
        <w:t xml:space="preserve"> </w:t>
      </w:r>
      <w:r w:rsidRPr="00384424">
        <w:rPr>
          <w:vanish/>
          <w:sz w:val="14"/>
        </w:rPr>
        <w:t>–</w:t>
      </w:r>
      <w:r w:rsidRPr="000A7537">
        <w:rPr>
          <w:sz w:val="14"/>
        </w:rPr>
        <w:t xml:space="preserve"> </w:t>
      </w:r>
      <w:r w:rsidRPr="000A7537">
        <w:rPr>
          <w:highlight w:val="cyan"/>
          <w:u w:val="single"/>
        </w:rPr>
        <w:t xml:space="preserve">into </w:t>
      </w:r>
      <w:r w:rsidRPr="00384424">
        <w:rPr>
          <w:vanish/>
          <w:u w:val="single"/>
        </w:rPr>
        <w:t>a</w:t>
      </w:r>
      <w:r w:rsidRPr="000A7537">
        <w:rPr>
          <w:u w:val="single"/>
        </w:rPr>
        <w:t xml:space="preserve"> </w:t>
      </w:r>
      <w:r w:rsidRPr="000A7537">
        <w:rPr>
          <w:highlight w:val="cyan"/>
          <w:u w:val="single"/>
        </w:rPr>
        <w:t>recession</w:t>
      </w:r>
      <w:r w:rsidRPr="00384424">
        <w:rPr>
          <w:vanish/>
          <w:sz w:val="14"/>
        </w:rPr>
        <w:t>.</w:t>
      </w:r>
      <w:r w:rsidRPr="000A7537">
        <w:rPr>
          <w:sz w:val="14"/>
        </w:rPr>
        <w:t xml:space="preserve"> </w:t>
      </w:r>
      <w:r w:rsidRPr="00384424">
        <w:rPr>
          <w:vanish/>
          <w:sz w:val="14"/>
        </w:rPr>
        <w:t>That</w:t>
      </w:r>
      <w:r w:rsidRPr="000A7537">
        <w:rPr>
          <w:sz w:val="14"/>
        </w:rPr>
        <w:t xml:space="preserve"> </w:t>
      </w:r>
      <w:r w:rsidRPr="00384424">
        <w:rPr>
          <w:vanish/>
          <w:sz w:val="14"/>
        </w:rPr>
        <w:t>prompted</w:t>
      </w:r>
      <w:r w:rsidRPr="000A7537">
        <w:rPr>
          <w:sz w:val="14"/>
        </w:rPr>
        <w:t xml:space="preserve"> </w:t>
      </w:r>
      <w:r w:rsidRPr="00384424">
        <w:rPr>
          <w:vanish/>
          <w:sz w:val="14"/>
        </w:rPr>
        <w:t>the</w:t>
      </w:r>
      <w:r w:rsidRPr="000A7537">
        <w:rPr>
          <w:sz w:val="14"/>
        </w:rPr>
        <w:t xml:space="preserve"> </w:t>
      </w:r>
      <w:r w:rsidRPr="00384424">
        <w:rPr>
          <w:vanish/>
          <w:sz w:val="14"/>
        </w:rPr>
        <w:t>governor</w:t>
      </w:r>
      <w:r w:rsidRPr="000A7537">
        <w:rPr>
          <w:sz w:val="14"/>
        </w:rPr>
        <w:t xml:space="preserve"> </w:t>
      </w:r>
      <w:r w:rsidRPr="00384424">
        <w:rPr>
          <w:vanish/>
          <w:sz w:val="14"/>
        </w:rPr>
        <w:t>of</w:t>
      </w:r>
      <w:r w:rsidRPr="000A7537">
        <w:rPr>
          <w:sz w:val="14"/>
        </w:rPr>
        <w:t xml:space="preserve"> </w:t>
      </w:r>
      <w:r w:rsidRPr="00384424">
        <w:rPr>
          <w:vanish/>
          <w:sz w:val="14"/>
        </w:rPr>
        <w:t>Michigan,</w:t>
      </w:r>
      <w:r w:rsidRPr="000A7537">
        <w:rPr>
          <w:sz w:val="14"/>
        </w:rPr>
        <w:t xml:space="preserve"> </w:t>
      </w:r>
      <w:r w:rsidRPr="00384424">
        <w:rPr>
          <w:vanish/>
          <w:sz w:val="14"/>
        </w:rPr>
        <w:t>Gretchen</w:t>
      </w:r>
      <w:r w:rsidRPr="000A7537">
        <w:rPr>
          <w:sz w:val="14"/>
        </w:rPr>
        <w:t xml:space="preserve"> </w:t>
      </w:r>
      <w:r w:rsidRPr="00384424">
        <w:rPr>
          <w:vanish/>
          <w:sz w:val="14"/>
        </w:rPr>
        <w:t>Whitmer,</w:t>
      </w:r>
      <w:r w:rsidRPr="000A7537">
        <w:rPr>
          <w:sz w:val="14"/>
        </w:rPr>
        <w:t xml:space="preserve"> </w:t>
      </w:r>
      <w:r w:rsidRPr="00384424">
        <w:rPr>
          <w:vanish/>
          <w:sz w:val="14"/>
        </w:rPr>
        <w:t>to</w:t>
      </w:r>
      <w:r w:rsidRPr="000A7537">
        <w:rPr>
          <w:sz w:val="14"/>
        </w:rPr>
        <w:t xml:space="preserve"> </w:t>
      </w:r>
      <w:r w:rsidRPr="00384424">
        <w:rPr>
          <w:vanish/>
          <w:sz w:val="14"/>
        </w:rPr>
        <w:t>call</w:t>
      </w:r>
      <w:r w:rsidRPr="000A7537">
        <w:rPr>
          <w:sz w:val="14"/>
        </w:rPr>
        <w:t xml:space="preserve"> </w:t>
      </w:r>
      <w:r w:rsidRPr="00384424">
        <w:rPr>
          <w:vanish/>
          <w:sz w:val="14"/>
        </w:rPr>
        <w:t>GM</w:t>
      </w:r>
      <w:r w:rsidRPr="000A7537">
        <w:rPr>
          <w:sz w:val="14"/>
        </w:rPr>
        <w:t xml:space="preserve"> </w:t>
      </w:r>
      <w:r w:rsidRPr="00384424">
        <w:rPr>
          <w:vanish/>
          <w:sz w:val="14"/>
        </w:rPr>
        <w:t>CEO</w:t>
      </w:r>
      <w:r w:rsidRPr="000A7537">
        <w:rPr>
          <w:sz w:val="14"/>
        </w:rPr>
        <w:t xml:space="preserve"> </w:t>
      </w:r>
      <w:r w:rsidRPr="00384424">
        <w:rPr>
          <w:vanish/>
          <w:sz w:val="14"/>
        </w:rPr>
        <w:t>Mary</w:t>
      </w:r>
      <w:r w:rsidRPr="000A7537">
        <w:rPr>
          <w:sz w:val="14"/>
        </w:rPr>
        <w:t xml:space="preserve"> </w:t>
      </w:r>
      <w:r w:rsidRPr="00384424">
        <w:rPr>
          <w:vanish/>
          <w:sz w:val="14"/>
        </w:rPr>
        <w:t>Barra</w:t>
      </w:r>
      <w:r w:rsidRPr="000A7537">
        <w:rPr>
          <w:sz w:val="14"/>
        </w:rPr>
        <w:t xml:space="preserve"> </w:t>
      </w:r>
      <w:r w:rsidRPr="00384424">
        <w:rPr>
          <w:vanish/>
          <w:sz w:val="14"/>
        </w:rPr>
        <w:t>and</w:t>
      </w:r>
      <w:r w:rsidRPr="000A7537">
        <w:rPr>
          <w:sz w:val="14"/>
        </w:rPr>
        <w:t xml:space="preserve"> </w:t>
      </w:r>
      <w:r w:rsidRPr="00384424">
        <w:rPr>
          <w:vanish/>
          <w:sz w:val="14"/>
        </w:rPr>
        <w:t>UAW</w:t>
      </w:r>
      <w:r w:rsidRPr="000A7537">
        <w:rPr>
          <w:sz w:val="14"/>
        </w:rPr>
        <w:t xml:space="preserve"> </w:t>
      </w:r>
      <w:r w:rsidRPr="00384424">
        <w:rPr>
          <w:vanish/>
          <w:sz w:val="14"/>
        </w:rPr>
        <w:t>leaders</w:t>
      </w:r>
      <w:r w:rsidRPr="000A7537">
        <w:rPr>
          <w:sz w:val="14"/>
        </w:rPr>
        <w:t xml:space="preserve"> </w:t>
      </w:r>
      <w:r w:rsidRPr="00384424">
        <w:rPr>
          <w:vanish/>
          <w:sz w:val="14"/>
        </w:rPr>
        <w:t>and</w:t>
      </w:r>
      <w:r w:rsidRPr="000A7537">
        <w:rPr>
          <w:sz w:val="14"/>
        </w:rPr>
        <w:t xml:space="preserve"> </w:t>
      </w:r>
      <w:r w:rsidRPr="00384424">
        <w:rPr>
          <w:vanish/>
          <w:sz w:val="14"/>
        </w:rPr>
        <w:t>urge</w:t>
      </w:r>
      <w:r w:rsidRPr="000A7537">
        <w:rPr>
          <w:sz w:val="14"/>
        </w:rPr>
        <w:t xml:space="preserve"> </w:t>
      </w:r>
      <w:r w:rsidRPr="00384424">
        <w:rPr>
          <w:vanish/>
          <w:sz w:val="14"/>
        </w:rPr>
        <w:t>them</w:t>
      </w:r>
      <w:r w:rsidRPr="000A7537">
        <w:rPr>
          <w:sz w:val="14"/>
        </w:rPr>
        <w:t xml:space="preserve"> </w:t>
      </w:r>
      <w:r w:rsidRPr="00384424">
        <w:rPr>
          <w:vanish/>
          <w:sz w:val="14"/>
        </w:rPr>
        <w:t>to</w:t>
      </w:r>
      <w:r w:rsidRPr="000A7537">
        <w:rPr>
          <w:sz w:val="14"/>
        </w:rPr>
        <w:t xml:space="preserve"> </w:t>
      </w:r>
      <w:r w:rsidRPr="00384424">
        <w:rPr>
          <w:vanish/>
          <w:sz w:val="14"/>
        </w:rPr>
        <w:t>settle</w:t>
      </w:r>
      <w:r w:rsidRPr="000A7537">
        <w:rPr>
          <w:sz w:val="14"/>
        </w:rPr>
        <w:t xml:space="preserve"> </w:t>
      </w:r>
      <w:r w:rsidRPr="00384424">
        <w:rPr>
          <w:vanish/>
          <w:sz w:val="14"/>
        </w:rPr>
        <w:t>as</w:t>
      </w:r>
      <w:r w:rsidRPr="000A7537">
        <w:rPr>
          <w:sz w:val="14"/>
        </w:rPr>
        <w:t xml:space="preserve"> </w:t>
      </w:r>
      <w:r w:rsidRPr="00384424">
        <w:rPr>
          <w:vanish/>
          <w:sz w:val="14"/>
        </w:rPr>
        <w:t>fast</w:t>
      </w:r>
      <w:r w:rsidRPr="000A7537">
        <w:rPr>
          <w:sz w:val="14"/>
        </w:rPr>
        <w:t xml:space="preserve"> </w:t>
      </w:r>
      <w:r w:rsidRPr="00384424">
        <w:rPr>
          <w:vanish/>
          <w:sz w:val="14"/>
        </w:rPr>
        <w:t>as</w:t>
      </w:r>
      <w:r w:rsidRPr="000A7537">
        <w:rPr>
          <w:sz w:val="14"/>
        </w:rPr>
        <w:t xml:space="preserve"> </w:t>
      </w:r>
      <w:r w:rsidRPr="00384424">
        <w:rPr>
          <w:vanish/>
          <w:sz w:val="14"/>
        </w:rPr>
        <w:t>possible.</w:t>
      </w:r>
      <w:r w:rsidRPr="000A7537">
        <w:rPr>
          <w:sz w:val="14"/>
        </w:rPr>
        <w:t xml:space="preserve"> </w:t>
      </w:r>
      <w:r w:rsidRPr="00384424">
        <w:rPr>
          <w:vanish/>
          <w:sz w:val="14"/>
        </w:rPr>
        <w:t>So,</w:t>
      </w:r>
      <w:r w:rsidRPr="000A7537">
        <w:rPr>
          <w:sz w:val="14"/>
        </w:rPr>
        <w:t xml:space="preserve"> </w:t>
      </w:r>
      <w:r w:rsidRPr="00384424">
        <w:rPr>
          <w:vanish/>
          <w:sz w:val="14"/>
        </w:rPr>
        <w:t>while</w:t>
      </w:r>
      <w:r w:rsidRPr="000A7537">
        <w:rPr>
          <w:sz w:val="14"/>
        </w:rPr>
        <w:t xml:space="preserve"> </w:t>
      </w:r>
      <w:r w:rsidRPr="00384424">
        <w:rPr>
          <w:vanish/>
          <w:sz w:val="14"/>
        </w:rPr>
        <w:t>the</w:t>
      </w:r>
      <w:r w:rsidRPr="000A7537">
        <w:rPr>
          <w:sz w:val="14"/>
        </w:rPr>
        <w:t xml:space="preserve"> </w:t>
      </w:r>
      <w:r w:rsidRPr="00384424">
        <w:rPr>
          <w:vanish/>
          <w:sz w:val="14"/>
        </w:rPr>
        <w:t>UAW</w:t>
      </w:r>
      <w:r w:rsidRPr="000A7537">
        <w:rPr>
          <w:sz w:val="14"/>
        </w:rPr>
        <w:t xml:space="preserve"> </w:t>
      </w:r>
      <w:r w:rsidRPr="00384424">
        <w:rPr>
          <w:vanish/>
          <w:sz w:val="14"/>
        </w:rPr>
        <w:t>managed</w:t>
      </w:r>
      <w:r w:rsidRPr="000A7537">
        <w:rPr>
          <w:sz w:val="14"/>
        </w:rPr>
        <w:t xml:space="preserve"> </w:t>
      </w:r>
      <w:r w:rsidRPr="00384424">
        <w:rPr>
          <w:vanish/>
          <w:sz w:val="14"/>
        </w:rPr>
        <w:t>to</w:t>
      </w:r>
      <w:r w:rsidRPr="000A7537">
        <w:rPr>
          <w:sz w:val="14"/>
        </w:rPr>
        <w:t xml:space="preserve"> </w:t>
      </w:r>
      <w:r w:rsidRPr="00384424">
        <w:rPr>
          <w:vanish/>
          <w:sz w:val="14"/>
        </w:rPr>
        <w:t>get</w:t>
      </w:r>
      <w:r w:rsidRPr="000A7537">
        <w:rPr>
          <w:sz w:val="14"/>
        </w:rPr>
        <w:t xml:space="preserve"> </w:t>
      </w:r>
      <w:r w:rsidRPr="00384424">
        <w:rPr>
          <w:vanish/>
          <w:sz w:val="14"/>
        </w:rPr>
        <w:t>a</w:t>
      </w:r>
      <w:r w:rsidRPr="000A7537">
        <w:rPr>
          <w:sz w:val="14"/>
        </w:rPr>
        <w:t xml:space="preserve"> </w:t>
      </w:r>
      <w:r w:rsidRPr="00384424">
        <w:rPr>
          <w:vanish/>
          <w:sz w:val="14"/>
        </w:rPr>
        <w:t>nice</w:t>
      </w:r>
      <w:r w:rsidRPr="000A7537">
        <w:rPr>
          <w:sz w:val="14"/>
        </w:rPr>
        <w:t xml:space="preserve"> </w:t>
      </w:r>
      <w:r w:rsidRPr="00384424">
        <w:rPr>
          <w:vanish/>
          <w:sz w:val="14"/>
        </w:rPr>
        <w:t>raise</w:t>
      </w:r>
      <w:r w:rsidRPr="000A7537">
        <w:rPr>
          <w:sz w:val="14"/>
        </w:rPr>
        <w:t xml:space="preserve"> </w:t>
      </w:r>
      <w:r w:rsidRPr="00384424">
        <w:rPr>
          <w:vanish/>
          <w:sz w:val="14"/>
        </w:rPr>
        <w:t>for</w:t>
      </w:r>
      <w:r w:rsidRPr="000A7537">
        <w:rPr>
          <w:sz w:val="14"/>
        </w:rPr>
        <w:t xml:space="preserve"> </w:t>
      </w:r>
      <w:r w:rsidRPr="00384424">
        <w:rPr>
          <w:vanish/>
          <w:sz w:val="14"/>
        </w:rPr>
        <w:t>its</w:t>
      </w:r>
      <w:r w:rsidRPr="000A7537">
        <w:rPr>
          <w:sz w:val="14"/>
        </w:rPr>
        <w:t xml:space="preserve"> </w:t>
      </w:r>
      <w:r w:rsidRPr="00384424">
        <w:rPr>
          <w:vanish/>
          <w:sz w:val="14"/>
        </w:rPr>
        <w:t>members,</w:t>
      </w:r>
      <w:r w:rsidRPr="000A7537">
        <w:rPr>
          <w:sz w:val="14"/>
        </w:rPr>
        <w:t xml:space="preserve"> </w:t>
      </w:r>
      <w:r w:rsidRPr="00384424">
        <w:rPr>
          <w:vanish/>
          <w:sz w:val="14"/>
        </w:rPr>
        <w:t>the</w:t>
      </w:r>
      <w:r w:rsidRPr="000A7537">
        <w:rPr>
          <w:sz w:val="14"/>
        </w:rPr>
        <w:t xml:space="preserve"> </w:t>
      </w:r>
      <w:r w:rsidRPr="00384424">
        <w:rPr>
          <w:vanish/>
          <w:sz w:val="14"/>
        </w:rPr>
        <w:t>strike</w:t>
      </w:r>
      <w:r w:rsidRPr="000A7537">
        <w:rPr>
          <w:sz w:val="14"/>
        </w:rPr>
        <w:t xml:space="preserve"> </w:t>
      </w:r>
      <w:r w:rsidRPr="00384424">
        <w:rPr>
          <w:vanish/>
          <w:sz w:val="14"/>
        </w:rPr>
        <w:t>left</w:t>
      </w:r>
      <w:r w:rsidRPr="000A7537">
        <w:rPr>
          <w:sz w:val="14"/>
        </w:rPr>
        <w:t xml:space="preserve"> </w:t>
      </w:r>
      <w:r w:rsidRPr="00384424">
        <w:rPr>
          <w:vanish/>
          <w:sz w:val="14"/>
        </w:rPr>
        <w:t>a</w:t>
      </w:r>
      <w:r w:rsidRPr="000A7537">
        <w:rPr>
          <w:sz w:val="14"/>
        </w:rPr>
        <w:t xml:space="preserve"> </w:t>
      </w:r>
      <w:r w:rsidRPr="00384424">
        <w:rPr>
          <w:vanish/>
          <w:sz w:val="14"/>
        </w:rPr>
        <w:t>path</w:t>
      </w:r>
      <w:r w:rsidRPr="000A7537">
        <w:rPr>
          <w:sz w:val="14"/>
        </w:rPr>
        <w:t xml:space="preserve"> </w:t>
      </w:r>
      <w:r w:rsidRPr="00384424">
        <w:rPr>
          <w:vanish/>
          <w:sz w:val="14"/>
        </w:rPr>
        <w:t>of</w:t>
      </w:r>
      <w:r w:rsidRPr="000A7537">
        <w:rPr>
          <w:sz w:val="14"/>
        </w:rPr>
        <w:t xml:space="preserve"> </w:t>
      </w:r>
      <w:r w:rsidRPr="00384424">
        <w:rPr>
          <w:vanish/>
          <w:sz w:val="14"/>
        </w:rPr>
        <w:t>destruction</w:t>
      </w:r>
      <w:r w:rsidRPr="000A7537">
        <w:rPr>
          <w:sz w:val="14"/>
        </w:rPr>
        <w:t xml:space="preserve"> </w:t>
      </w:r>
      <w:r w:rsidRPr="00384424">
        <w:rPr>
          <w:vanish/>
          <w:sz w:val="14"/>
        </w:rPr>
        <w:t>in</w:t>
      </w:r>
      <w:r w:rsidRPr="000A7537">
        <w:rPr>
          <w:sz w:val="14"/>
        </w:rPr>
        <w:t xml:space="preserve"> </w:t>
      </w:r>
      <w:r w:rsidRPr="00384424">
        <w:rPr>
          <w:vanish/>
          <w:sz w:val="14"/>
        </w:rPr>
        <w:t>its</w:t>
      </w:r>
      <w:r w:rsidRPr="000A7537">
        <w:rPr>
          <w:sz w:val="14"/>
        </w:rPr>
        <w:t xml:space="preserve"> </w:t>
      </w:r>
      <w:r w:rsidRPr="00384424">
        <w:rPr>
          <w:vanish/>
          <w:sz w:val="14"/>
        </w:rPr>
        <w:t>wake.</w:t>
      </w:r>
      <w:r w:rsidRPr="000A7537">
        <w:rPr>
          <w:sz w:val="14"/>
        </w:rPr>
        <w:t xml:space="preserve"> </w:t>
      </w:r>
      <w:r w:rsidRPr="00384424">
        <w:rPr>
          <w:vanish/>
          <w:sz w:val="14"/>
        </w:rPr>
        <w:t>That’s</w:t>
      </w:r>
      <w:r w:rsidRPr="000A7537">
        <w:rPr>
          <w:sz w:val="14"/>
        </w:rPr>
        <w:t xml:space="preserve"> </w:t>
      </w:r>
      <w:r w:rsidRPr="00384424">
        <w:rPr>
          <w:vanish/>
          <w:sz w:val="14"/>
        </w:rPr>
        <w:t>not</w:t>
      </w:r>
      <w:r w:rsidRPr="000A7537">
        <w:rPr>
          <w:sz w:val="14"/>
        </w:rPr>
        <w:t xml:space="preserve"> </w:t>
      </w:r>
      <w:r w:rsidRPr="00384424">
        <w:rPr>
          <w:vanish/>
          <w:sz w:val="14"/>
        </w:rPr>
        <w:t>fair</w:t>
      </w:r>
      <w:r w:rsidRPr="000A7537">
        <w:rPr>
          <w:sz w:val="14"/>
        </w:rPr>
        <w:t xml:space="preserve"> </w:t>
      </w:r>
      <w:r w:rsidRPr="00384424">
        <w:rPr>
          <w:vanish/>
          <w:sz w:val="14"/>
        </w:rPr>
        <w:t>to</w:t>
      </w:r>
      <w:r w:rsidRPr="000A7537">
        <w:rPr>
          <w:sz w:val="14"/>
        </w:rPr>
        <w:t xml:space="preserve"> </w:t>
      </w:r>
      <w:r w:rsidRPr="00384424">
        <w:rPr>
          <w:vanish/>
          <w:sz w:val="14"/>
        </w:rPr>
        <w:t>the</w:t>
      </w:r>
      <w:r w:rsidRPr="000A7537">
        <w:rPr>
          <w:sz w:val="14"/>
        </w:rPr>
        <w:t xml:space="preserve"> </w:t>
      </w:r>
      <w:r w:rsidRPr="00384424">
        <w:rPr>
          <w:vanish/>
          <w:sz w:val="14"/>
        </w:rPr>
        <w:t>innocent</w:t>
      </w:r>
      <w:r w:rsidRPr="000A7537">
        <w:rPr>
          <w:sz w:val="14"/>
        </w:rPr>
        <w:t xml:space="preserve"> </w:t>
      </w:r>
      <w:r w:rsidRPr="00384424">
        <w:rPr>
          <w:vanish/>
          <w:sz w:val="14"/>
        </w:rPr>
        <w:t>bystanders</w:t>
      </w:r>
      <w:r w:rsidRPr="000A7537">
        <w:rPr>
          <w:sz w:val="14"/>
        </w:rPr>
        <w:t xml:space="preserve"> </w:t>
      </w:r>
      <w:r w:rsidRPr="00384424">
        <w:rPr>
          <w:vanish/>
          <w:sz w:val="14"/>
        </w:rPr>
        <w:t>who</w:t>
      </w:r>
      <w:r w:rsidRPr="000A7537">
        <w:rPr>
          <w:sz w:val="14"/>
        </w:rPr>
        <w:t xml:space="preserve"> </w:t>
      </w:r>
      <w:r w:rsidRPr="00384424">
        <w:rPr>
          <w:vanish/>
          <w:sz w:val="14"/>
        </w:rPr>
        <w:t>will</w:t>
      </w:r>
      <w:r w:rsidRPr="000A7537">
        <w:rPr>
          <w:sz w:val="14"/>
        </w:rPr>
        <w:t xml:space="preserve"> </w:t>
      </w:r>
      <w:r w:rsidRPr="00384424">
        <w:rPr>
          <w:vanish/>
          <w:sz w:val="14"/>
        </w:rPr>
        <w:t>never</w:t>
      </w:r>
      <w:r w:rsidRPr="000A7537">
        <w:rPr>
          <w:sz w:val="14"/>
        </w:rPr>
        <w:t xml:space="preserve"> </w:t>
      </w:r>
      <w:r w:rsidRPr="00384424">
        <w:rPr>
          <w:vanish/>
          <w:sz w:val="14"/>
        </w:rPr>
        <w:t>regain</w:t>
      </w:r>
      <w:r w:rsidRPr="000A7537">
        <w:rPr>
          <w:sz w:val="14"/>
        </w:rPr>
        <w:t xml:space="preserve"> </w:t>
      </w:r>
      <w:r w:rsidRPr="00384424">
        <w:rPr>
          <w:vanish/>
          <w:sz w:val="14"/>
        </w:rPr>
        <w:t>what</w:t>
      </w:r>
      <w:r w:rsidRPr="000A7537">
        <w:rPr>
          <w:sz w:val="14"/>
        </w:rPr>
        <w:t xml:space="preserve"> </w:t>
      </w:r>
      <w:r w:rsidRPr="00384424">
        <w:rPr>
          <w:vanish/>
          <w:sz w:val="14"/>
        </w:rPr>
        <w:t>they</w:t>
      </w:r>
      <w:r w:rsidRPr="000A7537">
        <w:rPr>
          <w:sz w:val="14"/>
        </w:rPr>
        <w:t xml:space="preserve"> </w:t>
      </w:r>
      <w:r w:rsidRPr="00384424">
        <w:rPr>
          <w:vanish/>
          <w:sz w:val="14"/>
        </w:rPr>
        <w:t>lost.</w:t>
      </w:r>
      <w:r w:rsidRPr="000A7537">
        <w:rPr>
          <w:sz w:val="14"/>
        </w:rPr>
        <w:t xml:space="preserve"> </w:t>
      </w:r>
      <w:r w:rsidRPr="00384424">
        <w:rPr>
          <w:vanish/>
          <w:sz w:val="14"/>
        </w:rPr>
        <w:t>John</w:t>
      </w:r>
      <w:r w:rsidRPr="000A7537">
        <w:rPr>
          <w:sz w:val="14"/>
        </w:rPr>
        <w:t xml:space="preserve"> </w:t>
      </w:r>
      <w:r w:rsidRPr="00384424">
        <w:rPr>
          <w:vanish/>
          <w:sz w:val="14"/>
        </w:rPr>
        <w:t>McElroyI’m</w:t>
      </w:r>
      <w:r w:rsidRPr="000A7537">
        <w:rPr>
          <w:sz w:val="14"/>
        </w:rPr>
        <w:t xml:space="preserve"> </w:t>
      </w:r>
      <w:r w:rsidRPr="00384424">
        <w:rPr>
          <w:vanish/>
          <w:sz w:val="14"/>
        </w:rPr>
        <w:t>not</w:t>
      </w:r>
      <w:r w:rsidRPr="000A7537">
        <w:rPr>
          <w:sz w:val="14"/>
        </w:rPr>
        <w:t xml:space="preserve"> </w:t>
      </w:r>
      <w:r w:rsidRPr="00384424">
        <w:rPr>
          <w:vanish/>
          <w:sz w:val="14"/>
        </w:rPr>
        <w:t>sure</w:t>
      </w:r>
      <w:r w:rsidRPr="000A7537">
        <w:rPr>
          <w:sz w:val="14"/>
        </w:rPr>
        <w:t xml:space="preserve"> </w:t>
      </w:r>
      <w:r w:rsidRPr="00384424">
        <w:rPr>
          <w:vanish/>
          <w:sz w:val="14"/>
        </w:rPr>
        <w:t>how</w:t>
      </w:r>
      <w:r w:rsidRPr="000A7537">
        <w:rPr>
          <w:sz w:val="14"/>
        </w:rPr>
        <w:t xml:space="preserve"> </w:t>
      </w:r>
      <w:r w:rsidRPr="00384424">
        <w:rPr>
          <w:vanish/>
          <w:sz w:val="14"/>
        </w:rPr>
        <w:t>this</w:t>
      </w:r>
      <w:r w:rsidRPr="000A7537">
        <w:rPr>
          <w:sz w:val="14"/>
        </w:rPr>
        <w:t xml:space="preserve"> </w:t>
      </w:r>
      <w:r w:rsidRPr="00384424">
        <w:rPr>
          <w:vanish/>
          <w:sz w:val="14"/>
        </w:rPr>
        <w:t>will</w:t>
      </w:r>
      <w:r w:rsidRPr="000A7537">
        <w:rPr>
          <w:sz w:val="14"/>
        </w:rPr>
        <w:t xml:space="preserve"> </w:t>
      </w:r>
      <w:r w:rsidRPr="00384424">
        <w:rPr>
          <w:vanish/>
          <w:sz w:val="14"/>
        </w:rPr>
        <w:t>ever</w:t>
      </w:r>
      <w:r w:rsidRPr="000A7537">
        <w:rPr>
          <w:sz w:val="14"/>
        </w:rPr>
        <w:t xml:space="preserve"> </w:t>
      </w:r>
      <w:r w:rsidRPr="00384424">
        <w:rPr>
          <w:vanish/>
          <w:sz w:val="14"/>
        </w:rPr>
        <w:t>be</w:t>
      </w:r>
      <w:r w:rsidRPr="000A7537">
        <w:rPr>
          <w:sz w:val="14"/>
        </w:rPr>
        <w:t xml:space="preserve"> </w:t>
      </w:r>
      <w:r w:rsidRPr="00384424">
        <w:rPr>
          <w:vanish/>
          <w:sz w:val="14"/>
        </w:rPr>
        <w:t>resolved.</w:t>
      </w:r>
      <w:r w:rsidRPr="000A7537">
        <w:rPr>
          <w:sz w:val="14"/>
        </w:rPr>
        <w:t xml:space="preserve"> </w:t>
      </w:r>
      <w:r w:rsidRPr="00384424">
        <w:rPr>
          <w:vanish/>
          <w:sz w:val="14"/>
        </w:rPr>
        <w:t>I</w:t>
      </w:r>
      <w:r w:rsidRPr="000A7537">
        <w:rPr>
          <w:sz w:val="14"/>
        </w:rPr>
        <w:t xml:space="preserve"> </w:t>
      </w:r>
      <w:r w:rsidRPr="00384424">
        <w:rPr>
          <w:vanish/>
          <w:sz w:val="14"/>
        </w:rPr>
        <w:t>understand</w:t>
      </w:r>
      <w:r w:rsidRPr="000A7537">
        <w:rPr>
          <w:sz w:val="14"/>
        </w:rPr>
        <w:t xml:space="preserve"> </w:t>
      </w:r>
      <w:r w:rsidRPr="00384424">
        <w:rPr>
          <w:vanish/>
          <w:sz w:val="14"/>
        </w:rPr>
        <w:t>the</w:t>
      </w:r>
      <w:r w:rsidRPr="000A7537">
        <w:rPr>
          <w:sz w:val="14"/>
        </w:rPr>
        <w:t xml:space="preserve"> </w:t>
      </w:r>
      <w:r w:rsidRPr="00384424">
        <w:rPr>
          <w:vanish/>
          <w:sz w:val="14"/>
        </w:rPr>
        <w:t>need</w:t>
      </w:r>
      <w:r w:rsidRPr="000A7537">
        <w:rPr>
          <w:sz w:val="14"/>
        </w:rPr>
        <w:t xml:space="preserve"> </w:t>
      </w:r>
      <w:r w:rsidRPr="00384424">
        <w:rPr>
          <w:vanish/>
          <w:sz w:val="14"/>
        </w:rPr>
        <w:t>for</w:t>
      </w:r>
      <w:r w:rsidRPr="000A7537">
        <w:rPr>
          <w:sz w:val="14"/>
        </w:rPr>
        <w:t xml:space="preserve"> </w:t>
      </w:r>
      <w:r w:rsidRPr="00384424">
        <w:rPr>
          <w:vanish/>
          <w:sz w:val="14"/>
        </w:rPr>
        <w:t>collective</w:t>
      </w:r>
      <w:r w:rsidRPr="000A7537">
        <w:rPr>
          <w:sz w:val="14"/>
        </w:rPr>
        <w:t xml:space="preserve"> </w:t>
      </w:r>
      <w:r w:rsidRPr="00384424">
        <w:rPr>
          <w:vanish/>
          <w:sz w:val="14"/>
        </w:rPr>
        <w:t>bargaining</w:t>
      </w:r>
      <w:r w:rsidRPr="000A7537">
        <w:rPr>
          <w:sz w:val="14"/>
        </w:rPr>
        <w:t xml:space="preserve"> </w:t>
      </w:r>
      <w:r w:rsidRPr="00384424">
        <w:rPr>
          <w:vanish/>
          <w:sz w:val="14"/>
        </w:rPr>
        <w:t>and</w:t>
      </w:r>
      <w:r w:rsidRPr="000A7537">
        <w:rPr>
          <w:sz w:val="14"/>
        </w:rPr>
        <w:t xml:space="preserve"> </w:t>
      </w:r>
      <w:r w:rsidRPr="00384424">
        <w:rPr>
          <w:vanish/>
          <w:sz w:val="14"/>
        </w:rPr>
        <w:t>the</w:t>
      </w:r>
      <w:r w:rsidRPr="000A7537">
        <w:rPr>
          <w:sz w:val="14"/>
        </w:rPr>
        <w:t xml:space="preserve"> </w:t>
      </w:r>
      <w:r w:rsidRPr="00384424">
        <w:rPr>
          <w:vanish/>
          <w:sz w:val="14"/>
        </w:rPr>
        <w:t>threat</w:t>
      </w:r>
      <w:r w:rsidRPr="000A7537">
        <w:rPr>
          <w:sz w:val="14"/>
        </w:rPr>
        <w:t xml:space="preserve"> </w:t>
      </w:r>
      <w:r w:rsidRPr="00384424">
        <w:rPr>
          <w:vanish/>
          <w:sz w:val="14"/>
        </w:rPr>
        <w:t>of</w:t>
      </w:r>
      <w:r w:rsidRPr="000A7537">
        <w:rPr>
          <w:sz w:val="14"/>
        </w:rPr>
        <w:t xml:space="preserve"> </w:t>
      </w:r>
      <w:r w:rsidRPr="00384424">
        <w:rPr>
          <w:vanish/>
          <w:sz w:val="14"/>
        </w:rPr>
        <w:t>a</w:t>
      </w:r>
      <w:r w:rsidRPr="000A7537">
        <w:rPr>
          <w:sz w:val="14"/>
        </w:rPr>
        <w:t xml:space="preserve"> </w:t>
      </w:r>
      <w:r w:rsidRPr="00384424">
        <w:rPr>
          <w:vanish/>
          <w:sz w:val="14"/>
        </w:rPr>
        <w:t>strike.</w:t>
      </w:r>
      <w:r w:rsidRPr="000A7537">
        <w:rPr>
          <w:sz w:val="14"/>
        </w:rPr>
        <w:t xml:space="preserve"> </w:t>
      </w:r>
      <w:r w:rsidRPr="00384424">
        <w:rPr>
          <w:vanish/>
          <w:sz w:val="14"/>
        </w:rPr>
        <w:t>But</w:t>
      </w:r>
      <w:r w:rsidRPr="000A7537">
        <w:rPr>
          <w:sz w:val="14"/>
        </w:rPr>
        <w:t xml:space="preserve"> </w:t>
      </w:r>
      <w:r w:rsidRPr="00384424">
        <w:rPr>
          <w:vanish/>
          <w:sz w:val="14"/>
        </w:rPr>
        <w:t>there’s</w:t>
      </w:r>
      <w:r w:rsidRPr="000A7537">
        <w:rPr>
          <w:sz w:val="14"/>
        </w:rPr>
        <w:t xml:space="preserve"> </w:t>
      </w:r>
      <w:r w:rsidRPr="00384424">
        <w:rPr>
          <w:vanish/>
          <w:sz w:val="14"/>
        </w:rPr>
        <w:t>got</w:t>
      </w:r>
      <w:r w:rsidRPr="000A7537">
        <w:rPr>
          <w:sz w:val="14"/>
        </w:rPr>
        <w:t xml:space="preserve"> </w:t>
      </w:r>
      <w:r w:rsidRPr="00384424">
        <w:rPr>
          <w:vanish/>
          <w:sz w:val="14"/>
        </w:rPr>
        <w:t>to</w:t>
      </w:r>
      <w:r w:rsidRPr="000A7537">
        <w:rPr>
          <w:sz w:val="14"/>
        </w:rPr>
        <w:t xml:space="preserve"> </w:t>
      </w:r>
      <w:r w:rsidRPr="00384424">
        <w:rPr>
          <w:vanish/>
          <w:sz w:val="14"/>
        </w:rPr>
        <w:t>be</w:t>
      </w:r>
      <w:r w:rsidRPr="000A7537">
        <w:rPr>
          <w:sz w:val="14"/>
        </w:rPr>
        <w:t xml:space="preserve"> </w:t>
      </w:r>
      <w:r w:rsidRPr="00384424">
        <w:rPr>
          <w:vanish/>
          <w:sz w:val="14"/>
        </w:rPr>
        <w:t>a</w:t>
      </w:r>
      <w:r w:rsidRPr="000A7537">
        <w:rPr>
          <w:sz w:val="14"/>
        </w:rPr>
        <w:t xml:space="preserve"> </w:t>
      </w:r>
      <w:r w:rsidRPr="00384424">
        <w:rPr>
          <w:vanish/>
          <w:sz w:val="14"/>
        </w:rPr>
        <w:t>better</w:t>
      </w:r>
      <w:r w:rsidRPr="000A7537">
        <w:rPr>
          <w:sz w:val="14"/>
        </w:rPr>
        <w:t xml:space="preserve"> </w:t>
      </w:r>
      <w:r w:rsidRPr="00384424">
        <w:rPr>
          <w:vanish/>
          <w:sz w:val="14"/>
        </w:rPr>
        <w:t>way</w:t>
      </w:r>
      <w:r w:rsidRPr="000A7537">
        <w:rPr>
          <w:sz w:val="14"/>
        </w:rPr>
        <w:t xml:space="preserve"> </w:t>
      </w:r>
      <w:r w:rsidRPr="00384424">
        <w:rPr>
          <w:vanish/>
          <w:sz w:val="14"/>
        </w:rPr>
        <w:t>to</w:t>
      </w:r>
      <w:r w:rsidRPr="000A7537">
        <w:rPr>
          <w:sz w:val="14"/>
        </w:rPr>
        <w:t xml:space="preserve"> </w:t>
      </w:r>
      <w:r w:rsidRPr="00384424">
        <w:rPr>
          <w:vanish/>
          <w:sz w:val="14"/>
        </w:rPr>
        <w:t>get</w:t>
      </w:r>
      <w:r w:rsidRPr="000A7537">
        <w:rPr>
          <w:sz w:val="14"/>
        </w:rPr>
        <w:t xml:space="preserve"> </w:t>
      </w:r>
      <w:r w:rsidRPr="00384424">
        <w:rPr>
          <w:vanish/>
          <w:sz w:val="14"/>
        </w:rPr>
        <w:t>workers</w:t>
      </w:r>
      <w:r w:rsidRPr="000A7537">
        <w:rPr>
          <w:sz w:val="14"/>
        </w:rPr>
        <w:t xml:space="preserve"> </w:t>
      </w:r>
      <w:r w:rsidRPr="00384424">
        <w:rPr>
          <w:vanish/>
          <w:sz w:val="14"/>
        </w:rPr>
        <w:t>a</w:t>
      </w:r>
      <w:r w:rsidRPr="000A7537">
        <w:rPr>
          <w:sz w:val="14"/>
        </w:rPr>
        <w:t xml:space="preserve"> </w:t>
      </w:r>
      <w:r w:rsidRPr="00384424">
        <w:rPr>
          <w:vanish/>
          <w:sz w:val="14"/>
        </w:rPr>
        <w:t>raise</w:t>
      </w:r>
      <w:r w:rsidRPr="000A7537">
        <w:rPr>
          <w:sz w:val="14"/>
        </w:rPr>
        <w:t xml:space="preserve"> </w:t>
      </w:r>
      <w:r w:rsidRPr="00384424">
        <w:rPr>
          <w:vanish/>
          <w:sz w:val="14"/>
        </w:rPr>
        <w:t>without</w:t>
      </w:r>
      <w:r w:rsidRPr="000A7537">
        <w:rPr>
          <w:sz w:val="14"/>
        </w:rPr>
        <w:t xml:space="preserve"> </w:t>
      </w:r>
      <w:r w:rsidRPr="00384424">
        <w:rPr>
          <w:vanish/>
          <w:sz w:val="14"/>
        </w:rPr>
        <w:t>torching</w:t>
      </w:r>
      <w:r w:rsidRPr="000A7537">
        <w:rPr>
          <w:sz w:val="14"/>
        </w:rPr>
        <w:t xml:space="preserve"> </w:t>
      </w:r>
      <w:r w:rsidRPr="00384424">
        <w:rPr>
          <w:vanish/>
          <w:sz w:val="14"/>
        </w:rPr>
        <w:t>the</w:t>
      </w:r>
      <w:r w:rsidRPr="000A7537">
        <w:rPr>
          <w:sz w:val="14"/>
        </w:rPr>
        <w:t xml:space="preserve"> </w:t>
      </w:r>
      <w:r w:rsidRPr="00384424">
        <w:rPr>
          <w:vanish/>
          <w:sz w:val="14"/>
        </w:rPr>
        <w:t>countryside.</w:t>
      </w:r>
    </w:p>
    <w:p w14:paraId="0766E852" w14:textId="77777777" w:rsidR="008B6030" w:rsidRPr="000A7537" w:rsidRDefault="008B6030" w:rsidP="008B6030"/>
    <w:p w14:paraId="11EB3635" w14:textId="77777777" w:rsidR="008B6030" w:rsidRPr="000A7537" w:rsidRDefault="008B6030" w:rsidP="008B6030">
      <w:pPr>
        <w:pStyle w:val="Heading4"/>
      </w:pPr>
      <w:r w:rsidRPr="000A7537">
        <w:t xml:space="preserve">Strikes create a stigmatization effect over labor and investment - </w:t>
      </w:r>
      <w:r w:rsidRPr="000A7537">
        <w:rPr>
          <w:u w:val="single"/>
        </w:rPr>
        <w:t>devastates</w:t>
      </w:r>
      <w:r w:rsidRPr="000A7537">
        <w:t xml:space="preserve"> growth.</w:t>
      </w:r>
    </w:p>
    <w:p w14:paraId="078B4D60" w14:textId="77777777" w:rsidR="008B6030" w:rsidRPr="000A7537" w:rsidRDefault="008B6030" w:rsidP="008B6030">
      <w:pPr>
        <w:rPr>
          <w:sz w:val="16"/>
        </w:rPr>
      </w:pPr>
      <w:r w:rsidRPr="000A7537">
        <w:rPr>
          <w:rStyle w:val="Style13ptBold"/>
          <w:u w:val="single"/>
        </w:rPr>
        <w:t>Tenza 20</w:t>
      </w:r>
      <w:r w:rsidRPr="000A7537">
        <w:rPr>
          <w:sz w:val="16"/>
        </w:rPr>
        <w:t>, Mlungisi. (Mr Mlungisi Tenza is a lecturer in the field of Labour Law at the School of Law. He holds a LLM Degree. His research interests are in Constitutional Law, Law of Trade Marks and Competition Law.. Academic Qualifications: LLB LLM Professional Qualifications: Admitted Attorney of the High Court of South Africa Commissioner of the CCMA) "THE EFFECTS OF VIOLENT STRIKES ON THE ECONOMY OF A DEVELOPING COUNTRY: A CASE OF SOUTH AFRICA." SciELO - Scientific Electronic Library Online, 2020, www.scielo.org.za/pdf/obiter/v41n3/04.pdf.</w:t>
      </w:r>
    </w:p>
    <w:p w14:paraId="0623FF3F" w14:textId="77777777" w:rsidR="008B6030" w:rsidRPr="000A7537" w:rsidRDefault="008B6030" w:rsidP="008B6030">
      <w:pPr>
        <w:rPr>
          <w:sz w:val="16"/>
        </w:rPr>
      </w:pPr>
      <w:r w:rsidRPr="00384424">
        <w:rPr>
          <w:vanish/>
          <w:sz w:val="16"/>
        </w:rPr>
        <w:t>When</w:t>
      </w:r>
      <w:r w:rsidRPr="000A7537">
        <w:rPr>
          <w:sz w:val="16"/>
        </w:rPr>
        <w:t xml:space="preserve"> </w:t>
      </w:r>
      <w:r w:rsidRPr="00384424">
        <w:rPr>
          <w:vanish/>
          <w:sz w:val="16"/>
        </w:rPr>
        <w:t>South</w:t>
      </w:r>
      <w:r w:rsidRPr="000A7537">
        <w:rPr>
          <w:sz w:val="16"/>
        </w:rPr>
        <w:t xml:space="preserve"> </w:t>
      </w:r>
      <w:r w:rsidRPr="00384424">
        <w:rPr>
          <w:vanish/>
          <w:sz w:val="16"/>
        </w:rPr>
        <w:t>Africa</w:t>
      </w:r>
      <w:r w:rsidRPr="000A7537">
        <w:rPr>
          <w:sz w:val="16"/>
        </w:rPr>
        <w:t xml:space="preserve"> </w:t>
      </w:r>
      <w:r w:rsidRPr="00384424">
        <w:rPr>
          <w:vanish/>
          <w:sz w:val="16"/>
        </w:rPr>
        <w:t>obtained</w:t>
      </w:r>
      <w:r w:rsidRPr="000A7537">
        <w:rPr>
          <w:sz w:val="16"/>
        </w:rPr>
        <w:t xml:space="preserve"> </w:t>
      </w:r>
      <w:r w:rsidRPr="00384424">
        <w:rPr>
          <w:vanish/>
          <w:sz w:val="16"/>
        </w:rPr>
        <w:t>democracy</w:t>
      </w:r>
      <w:r w:rsidRPr="000A7537">
        <w:rPr>
          <w:sz w:val="16"/>
        </w:rPr>
        <w:t xml:space="preserve"> </w:t>
      </w:r>
      <w:r w:rsidRPr="00384424">
        <w:rPr>
          <w:vanish/>
          <w:sz w:val="16"/>
        </w:rPr>
        <w:t>in</w:t>
      </w:r>
      <w:r w:rsidRPr="000A7537">
        <w:rPr>
          <w:sz w:val="16"/>
        </w:rPr>
        <w:t xml:space="preserve"> </w:t>
      </w:r>
      <w:r w:rsidRPr="00384424">
        <w:rPr>
          <w:vanish/>
          <w:sz w:val="16"/>
        </w:rPr>
        <w:t>1994,</w:t>
      </w:r>
      <w:r w:rsidRPr="000A7537">
        <w:rPr>
          <w:sz w:val="16"/>
        </w:rPr>
        <w:t xml:space="preserve"> </w:t>
      </w:r>
      <w:r w:rsidRPr="00384424">
        <w:rPr>
          <w:vanish/>
          <w:sz w:val="16"/>
        </w:rPr>
        <w:t>there</w:t>
      </w:r>
      <w:r w:rsidRPr="000A7537">
        <w:rPr>
          <w:sz w:val="16"/>
        </w:rPr>
        <w:t xml:space="preserve"> </w:t>
      </w:r>
      <w:r w:rsidRPr="00384424">
        <w:rPr>
          <w:vanish/>
          <w:sz w:val="16"/>
        </w:rPr>
        <w:t>was</w:t>
      </w:r>
      <w:r w:rsidRPr="000A7537">
        <w:rPr>
          <w:sz w:val="16"/>
        </w:rPr>
        <w:t xml:space="preserve"> </w:t>
      </w:r>
      <w:r w:rsidRPr="00384424">
        <w:rPr>
          <w:vanish/>
          <w:sz w:val="16"/>
        </w:rPr>
        <w:t>a</w:t>
      </w:r>
      <w:r w:rsidRPr="000A7537">
        <w:rPr>
          <w:sz w:val="16"/>
        </w:rPr>
        <w:t xml:space="preserve"> </w:t>
      </w:r>
      <w:r w:rsidRPr="00384424">
        <w:rPr>
          <w:vanish/>
          <w:sz w:val="16"/>
        </w:rPr>
        <w:t>dream</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better</w:t>
      </w:r>
      <w:r w:rsidRPr="000A7537">
        <w:rPr>
          <w:sz w:val="16"/>
        </w:rPr>
        <w:t xml:space="preserve"> </w:t>
      </w:r>
      <w:r w:rsidRPr="00384424">
        <w:rPr>
          <w:vanish/>
          <w:sz w:val="16"/>
        </w:rPr>
        <w:t>country</w:t>
      </w:r>
      <w:r w:rsidRPr="000A7537">
        <w:rPr>
          <w:sz w:val="16"/>
        </w:rPr>
        <w:t xml:space="preserve"> </w:t>
      </w:r>
      <w:r w:rsidRPr="00384424">
        <w:rPr>
          <w:vanish/>
          <w:sz w:val="16"/>
        </w:rPr>
        <w:t>with</w:t>
      </w:r>
      <w:r w:rsidRPr="000A7537">
        <w:rPr>
          <w:sz w:val="16"/>
        </w:rPr>
        <w:t xml:space="preserve"> </w:t>
      </w:r>
      <w:r w:rsidRPr="00384424">
        <w:rPr>
          <w:vanish/>
          <w:sz w:val="16"/>
        </w:rPr>
        <w:t>a</w:t>
      </w:r>
      <w:r w:rsidRPr="000A7537">
        <w:rPr>
          <w:sz w:val="16"/>
        </w:rPr>
        <w:t xml:space="preserve"> </w:t>
      </w:r>
      <w:r w:rsidRPr="00384424">
        <w:rPr>
          <w:vanish/>
          <w:sz w:val="16"/>
        </w:rPr>
        <w:t>new</w:t>
      </w:r>
      <w:r w:rsidRPr="000A7537">
        <w:rPr>
          <w:sz w:val="16"/>
        </w:rPr>
        <w:t xml:space="preserve"> </w:t>
      </w:r>
      <w:r w:rsidRPr="00384424">
        <w:rPr>
          <w:vanish/>
          <w:sz w:val="16"/>
        </w:rPr>
        <w:t>vision</w:t>
      </w:r>
      <w:r w:rsidRPr="000A7537">
        <w:rPr>
          <w:sz w:val="16"/>
        </w:rPr>
        <w:t xml:space="preserve"> </w:t>
      </w:r>
      <w:r w:rsidRPr="00384424">
        <w:rPr>
          <w:vanish/>
          <w:sz w:val="16"/>
        </w:rPr>
        <w:t>for</w:t>
      </w:r>
      <w:r w:rsidRPr="000A7537">
        <w:rPr>
          <w:sz w:val="16"/>
        </w:rPr>
        <w:t xml:space="preserve"> </w:t>
      </w:r>
      <w:r w:rsidRPr="00384424">
        <w:rPr>
          <w:vanish/>
          <w:sz w:val="16"/>
        </w:rPr>
        <w:t>industrial</w:t>
      </w:r>
      <w:r w:rsidRPr="000A7537">
        <w:rPr>
          <w:sz w:val="16"/>
        </w:rPr>
        <w:t xml:space="preserve"> </w:t>
      </w:r>
      <w:r w:rsidRPr="00384424">
        <w:rPr>
          <w:vanish/>
          <w:sz w:val="16"/>
        </w:rPr>
        <w:t>relations.5</w:t>
      </w:r>
      <w:r w:rsidRPr="000A7537">
        <w:rPr>
          <w:sz w:val="16"/>
        </w:rPr>
        <w:t xml:space="preserve"> </w:t>
      </w:r>
      <w:r w:rsidRPr="00384424">
        <w:rPr>
          <w:vanish/>
          <w:sz w:val="16"/>
        </w:rPr>
        <w:t>However,</w:t>
      </w:r>
      <w:r w:rsidRPr="000A7537">
        <w:rPr>
          <w:sz w:val="16"/>
        </w:rPr>
        <w:t xml:space="preserve"> </w:t>
      </w:r>
      <w:r w:rsidRPr="00384424">
        <w:rPr>
          <w:vanish/>
          <w:sz w:val="16"/>
        </w:rPr>
        <w:t>the</w:t>
      </w:r>
      <w:r w:rsidRPr="000A7537">
        <w:rPr>
          <w:sz w:val="16"/>
        </w:rPr>
        <w:t xml:space="preserve"> </w:t>
      </w:r>
      <w:r w:rsidRPr="00384424">
        <w:rPr>
          <w:vanish/>
          <w:sz w:val="16"/>
        </w:rPr>
        <w:t>number</w:t>
      </w:r>
      <w:r w:rsidRPr="000A7537">
        <w:rPr>
          <w:sz w:val="16"/>
        </w:rPr>
        <w:t xml:space="preserve"> </w:t>
      </w:r>
      <w:r w:rsidRPr="00384424">
        <w:rPr>
          <w:vanish/>
          <w:sz w:val="16"/>
        </w:rPr>
        <w:t>of</w:t>
      </w:r>
      <w:r w:rsidRPr="000A7537">
        <w:rPr>
          <w:sz w:val="16"/>
        </w:rPr>
        <w:t xml:space="preserve"> </w:t>
      </w:r>
      <w:r w:rsidRPr="00384424">
        <w:rPr>
          <w:vanish/>
          <w:sz w:val="16"/>
        </w:rPr>
        <w:t>violent</w:t>
      </w:r>
      <w:r w:rsidRPr="000A7537">
        <w:rPr>
          <w:sz w:val="16"/>
        </w:rPr>
        <w:t xml:space="preserve"> </w:t>
      </w:r>
      <w:r w:rsidRPr="00384424">
        <w:rPr>
          <w:vanish/>
          <w:sz w:val="16"/>
        </w:rPr>
        <w:t>strikes</w:t>
      </w:r>
      <w:r w:rsidRPr="000A7537">
        <w:rPr>
          <w:sz w:val="16"/>
        </w:rPr>
        <w:t xml:space="preserve"> </w:t>
      </w:r>
      <w:r w:rsidRPr="00384424">
        <w:rPr>
          <w:vanish/>
          <w:sz w:val="16"/>
        </w:rPr>
        <w:t>that</w:t>
      </w:r>
      <w:r w:rsidRPr="000A7537">
        <w:rPr>
          <w:sz w:val="16"/>
        </w:rPr>
        <w:t xml:space="preserve"> </w:t>
      </w:r>
      <w:r w:rsidRPr="00384424">
        <w:rPr>
          <w:vanish/>
          <w:sz w:val="16"/>
        </w:rPr>
        <w:t>have</w:t>
      </w:r>
      <w:r w:rsidRPr="000A7537">
        <w:rPr>
          <w:sz w:val="16"/>
        </w:rPr>
        <w:t xml:space="preserve"> </w:t>
      </w:r>
      <w:r w:rsidRPr="00384424">
        <w:rPr>
          <w:vanish/>
          <w:sz w:val="16"/>
        </w:rPr>
        <w:t>bedevilled</w:t>
      </w:r>
      <w:r w:rsidRPr="000A7537">
        <w:rPr>
          <w:sz w:val="16"/>
        </w:rPr>
        <w:t xml:space="preserve"> </w:t>
      </w:r>
      <w:r w:rsidRPr="00384424">
        <w:rPr>
          <w:vanish/>
          <w:sz w:val="16"/>
        </w:rPr>
        <w:t>this</w:t>
      </w:r>
      <w:r w:rsidRPr="000A7537">
        <w:rPr>
          <w:sz w:val="16"/>
        </w:rPr>
        <w:t xml:space="preserve"> </w:t>
      </w:r>
      <w:r w:rsidRPr="00384424">
        <w:rPr>
          <w:vanish/>
          <w:sz w:val="16"/>
        </w:rPr>
        <w:t>country</w:t>
      </w:r>
      <w:r w:rsidRPr="000A7537">
        <w:rPr>
          <w:sz w:val="16"/>
        </w:rPr>
        <w:t xml:space="preserve"> </w:t>
      </w:r>
      <w:r w:rsidRPr="00384424">
        <w:rPr>
          <w:vanish/>
          <w:sz w:val="16"/>
        </w:rPr>
        <w:t>in</w:t>
      </w:r>
      <w:r w:rsidRPr="000A7537">
        <w:rPr>
          <w:sz w:val="16"/>
        </w:rPr>
        <w:t xml:space="preserve"> </w:t>
      </w:r>
      <w:r w:rsidRPr="00384424">
        <w:rPr>
          <w:vanish/>
          <w:sz w:val="16"/>
        </w:rPr>
        <w:t>recent</w:t>
      </w:r>
      <w:r w:rsidRPr="000A7537">
        <w:rPr>
          <w:sz w:val="16"/>
        </w:rPr>
        <w:t xml:space="preserve"> </w:t>
      </w:r>
      <w:r w:rsidRPr="00384424">
        <w:rPr>
          <w:vanish/>
          <w:sz w:val="16"/>
        </w:rPr>
        <w:t>years</w:t>
      </w:r>
      <w:r w:rsidRPr="000A7537">
        <w:rPr>
          <w:sz w:val="16"/>
        </w:rPr>
        <w:t xml:space="preserve"> </w:t>
      </w:r>
      <w:r w:rsidRPr="00384424">
        <w:rPr>
          <w:vanish/>
          <w:sz w:val="16"/>
        </w:rPr>
        <w:t>seems</w:t>
      </w:r>
      <w:r w:rsidRPr="000A7537">
        <w:rPr>
          <w:sz w:val="16"/>
        </w:rPr>
        <w:t xml:space="preserve"> </w:t>
      </w:r>
      <w:r w:rsidRPr="00384424">
        <w:rPr>
          <w:vanish/>
          <w:sz w:val="16"/>
        </w:rPr>
        <w:t>to</w:t>
      </w:r>
      <w:r w:rsidRPr="000A7537">
        <w:rPr>
          <w:sz w:val="16"/>
        </w:rPr>
        <w:t xml:space="preserve"> </w:t>
      </w:r>
      <w:r w:rsidRPr="00384424">
        <w:rPr>
          <w:vanish/>
          <w:sz w:val="16"/>
        </w:rPr>
        <w:t>have</w:t>
      </w:r>
      <w:r w:rsidRPr="000A7537">
        <w:rPr>
          <w:sz w:val="16"/>
        </w:rPr>
        <w:t xml:space="preserve"> </w:t>
      </w:r>
      <w:r w:rsidRPr="00384424">
        <w:rPr>
          <w:vanish/>
          <w:sz w:val="16"/>
        </w:rPr>
        <w:t>shattered-down</w:t>
      </w:r>
      <w:r w:rsidRPr="000A7537">
        <w:rPr>
          <w:sz w:val="16"/>
        </w:rPr>
        <w:t xml:space="preserve"> </w:t>
      </w:r>
      <w:r w:rsidRPr="00384424">
        <w:rPr>
          <w:vanish/>
          <w:sz w:val="16"/>
        </w:rPr>
        <w:t>the</w:t>
      </w:r>
      <w:r w:rsidRPr="000A7537">
        <w:rPr>
          <w:sz w:val="16"/>
        </w:rPr>
        <w:t xml:space="preserve"> </w:t>
      </w:r>
      <w:r w:rsidRPr="00384424">
        <w:rPr>
          <w:vanish/>
          <w:sz w:val="16"/>
        </w:rPr>
        <w:t>aspirations</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better</w:t>
      </w:r>
      <w:r w:rsidRPr="000A7537">
        <w:rPr>
          <w:sz w:val="16"/>
        </w:rPr>
        <w:t xml:space="preserve"> </w:t>
      </w:r>
      <w:r w:rsidRPr="00384424">
        <w:rPr>
          <w:vanish/>
          <w:sz w:val="16"/>
        </w:rPr>
        <w:t>South</w:t>
      </w:r>
      <w:r w:rsidRPr="000A7537">
        <w:rPr>
          <w:sz w:val="16"/>
        </w:rPr>
        <w:t xml:space="preserve"> </w:t>
      </w:r>
      <w:r w:rsidRPr="00384424">
        <w:rPr>
          <w:vanish/>
          <w:sz w:val="16"/>
        </w:rPr>
        <w:t>Africa.</w:t>
      </w:r>
      <w:r w:rsidRPr="000A7537">
        <w:rPr>
          <w:sz w:val="16"/>
        </w:rPr>
        <w:t xml:space="preserve"> </w:t>
      </w:r>
      <w:r w:rsidRPr="000A7537">
        <w:rPr>
          <w:highlight w:val="cyan"/>
          <w:u w:val="single"/>
        </w:rPr>
        <w:t>South Africa recorded 114 strikes</w:t>
      </w:r>
      <w:r w:rsidRPr="000A7537">
        <w:rPr>
          <w:u w:val="single"/>
        </w:rPr>
        <w:t xml:space="preserve"> </w:t>
      </w:r>
      <w:r w:rsidRPr="00384424">
        <w:rPr>
          <w:vanish/>
          <w:u w:val="single"/>
        </w:rPr>
        <w:t>in</w:t>
      </w:r>
      <w:r w:rsidRPr="000A7537">
        <w:rPr>
          <w:u w:val="single"/>
        </w:rPr>
        <w:t xml:space="preserve"> </w:t>
      </w:r>
      <w:r w:rsidRPr="00384424">
        <w:rPr>
          <w:vanish/>
          <w:u w:val="single"/>
        </w:rPr>
        <w:t>2013</w:t>
      </w:r>
      <w:r w:rsidRPr="000A7537">
        <w:rPr>
          <w:u w:val="single"/>
        </w:rPr>
        <w:t xml:space="preserve"> </w:t>
      </w:r>
      <w:r w:rsidRPr="00384424">
        <w:rPr>
          <w:vanish/>
          <w:u w:val="single"/>
        </w:rPr>
        <w:t>and</w:t>
      </w:r>
      <w:r w:rsidRPr="000A7537">
        <w:rPr>
          <w:u w:val="single"/>
        </w:rPr>
        <w:t xml:space="preserve"> </w:t>
      </w:r>
      <w:r w:rsidRPr="00384424">
        <w:rPr>
          <w:vanish/>
          <w:u w:val="single"/>
        </w:rPr>
        <w:t>88</w:t>
      </w:r>
      <w:r w:rsidRPr="000A7537">
        <w:rPr>
          <w:u w:val="single"/>
        </w:rPr>
        <w:t xml:space="preserve"> </w:t>
      </w:r>
      <w:r w:rsidRPr="00384424">
        <w:rPr>
          <w:vanish/>
          <w:u w:val="single"/>
        </w:rPr>
        <w:t>strikes</w:t>
      </w:r>
      <w:r w:rsidRPr="000A7537">
        <w:rPr>
          <w:u w:val="single"/>
        </w:rPr>
        <w:t xml:space="preserve"> </w:t>
      </w:r>
      <w:r w:rsidRPr="00384424">
        <w:rPr>
          <w:vanish/>
          <w:u w:val="single"/>
        </w:rPr>
        <w:t>in</w:t>
      </w:r>
      <w:r w:rsidRPr="000A7537">
        <w:rPr>
          <w:u w:val="single"/>
        </w:rPr>
        <w:t xml:space="preserve"> </w:t>
      </w:r>
      <w:r w:rsidRPr="00384424">
        <w:rPr>
          <w:vanish/>
          <w:u w:val="single"/>
        </w:rPr>
        <w:t>2014,</w:t>
      </w:r>
      <w:r w:rsidRPr="000A7537">
        <w:rPr>
          <w:u w:val="single"/>
        </w:rPr>
        <w:t xml:space="preserve"> </w:t>
      </w:r>
      <w:r w:rsidRPr="00384424">
        <w:rPr>
          <w:vanish/>
          <w:u w:val="single"/>
        </w:rPr>
        <w:t>which</w:t>
      </w:r>
      <w:r w:rsidRPr="000A7537">
        <w:rPr>
          <w:u w:val="single"/>
        </w:rPr>
        <w:t xml:space="preserve"> </w:t>
      </w:r>
      <w:r w:rsidRPr="000A7537">
        <w:rPr>
          <w:highlight w:val="cyan"/>
          <w:u w:val="single"/>
        </w:rPr>
        <w:t>cost</w:t>
      </w:r>
      <w:r w:rsidRPr="000A7537">
        <w:rPr>
          <w:u w:val="single"/>
        </w:rPr>
        <w:t xml:space="preserve"> </w:t>
      </w:r>
      <w:r w:rsidRPr="00384424">
        <w:rPr>
          <w:vanish/>
          <w:u w:val="single"/>
        </w:rPr>
        <w:t>the</w:t>
      </w:r>
      <w:r w:rsidRPr="000A7537">
        <w:rPr>
          <w:u w:val="single"/>
        </w:rPr>
        <w:t xml:space="preserve"> </w:t>
      </w:r>
      <w:r w:rsidRPr="00384424">
        <w:rPr>
          <w:vanish/>
          <w:u w:val="single"/>
        </w:rPr>
        <w:t>country</w:t>
      </w:r>
      <w:r w:rsidRPr="000A7537">
        <w:rPr>
          <w:u w:val="single"/>
        </w:rPr>
        <w:t xml:space="preserve"> </w:t>
      </w:r>
      <w:r w:rsidRPr="00384424">
        <w:rPr>
          <w:vanish/>
          <w:u w:val="single"/>
        </w:rPr>
        <w:t>about</w:t>
      </w:r>
      <w:r w:rsidRPr="000A7537">
        <w:rPr>
          <w:u w:val="single"/>
        </w:rPr>
        <w:t xml:space="preserve"> </w:t>
      </w:r>
      <w:r w:rsidRPr="00384424">
        <w:rPr>
          <w:vanish/>
          <w:u w:val="single"/>
        </w:rPr>
        <w:t>R</w:t>
      </w:r>
      <w:r w:rsidRPr="000A7537">
        <w:rPr>
          <w:highlight w:val="cyan"/>
          <w:u w:val="single"/>
        </w:rPr>
        <w:t>6.1 billion</w:t>
      </w:r>
      <w:r w:rsidRPr="000A7537">
        <w:rPr>
          <w:u w:val="single"/>
        </w:rPr>
        <w:t xml:space="preserve"> </w:t>
      </w:r>
      <w:r w:rsidRPr="00384424">
        <w:rPr>
          <w:vanish/>
          <w:sz w:val="16"/>
        </w:rPr>
        <w:t>according</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Department</w:t>
      </w:r>
      <w:r w:rsidRPr="000A7537">
        <w:rPr>
          <w:sz w:val="16"/>
        </w:rPr>
        <w:t xml:space="preserve"> </w:t>
      </w:r>
      <w:r w:rsidRPr="00384424">
        <w:rPr>
          <w:vanish/>
          <w:sz w:val="16"/>
        </w:rPr>
        <w:t>of</w:t>
      </w:r>
      <w:r w:rsidRPr="000A7537">
        <w:rPr>
          <w:sz w:val="16"/>
        </w:rPr>
        <w:t xml:space="preserve"> </w:t>
      </w:r>
      <w:r w:rsidRPr="00384424">
        <w:rPr>
          <w:vanish/>
          <w:sz w:val="16"/>
        </w:rPr>
        <w:t>Labour.6</w:t>
      </w:r>
      <w:r w:rsidRPr="000A7537">
        <w:rPr>
          <w:sz w:val="16"/>
        </w:rPr>
        <w:t xml:space="preserve"> </w:t>
      </w:r>
      <w:r w:rsidRPr="00384424">
        <w:rPr>
          <w:vanish/>
          <w:u w:val="single"/>
        </w:rPr>
        <w:t>The</w:t>
      </w:r>
      <w:r w:rsidRPr="000A7537">
        <w:rPr>
          <w:u w:val="single"/>
        </w:rPr>
        <w:t xml:space="preserve"> </w:t>
      </w:r>
      <w:r w:rsidRPr="00384424">
        <w:rPr>
          <w:vanish/>
          <w:u w:val="single"/>
        </w:rPr>
        <w:t>impact</w:t>
      </w:r>
      <w:r w:rsidRPr="000A7537">
        <w:rPr>
          <w:u w:val="single"/>
        </w:rPr>
        <w:t xml:space="preserve"> </w:t>
      </w:r>
      <w:r w:rsidRPr="00384424">
        <w:rPr>
          <w:vanish/>
          <w:u w:val="single"/>
        </w:rPr>
        <w:t>of</w:t>
      </w:r>
      <w:r w:rsidRPr="000A7537">
        <w:rPr>
          <w:u w:val="single"/>
        </w:rPr>
        <w:t xml:space="preserve"> </w:t>
      </w:r>
      <w:r w:rsidRPr="00384424">
        <w:rPr>
          <w:vanish/>
          <w:u w:val="single"/>
        </w:rPr>
        <w:t>these</w:t>
      </w:r>
      <w:r w:rsidRPr="000A7537">
        <w:rPr>
          <w:u w:val="single"/>
        </w:rPr>
        <w:t xml:space="preserve"> </w:t>
      </w:r>
      <w:r w:rsidRPr="00384424">
        <w:rPr>
          <w:vanish/>
          <w:u w:val="single"/>
        </w:rPr>
        <w:t>strikes</w:t>
      </w:r>
      <w:r w:rsidRPr="000A7537">
        <w:rPr>
          <w:u w:val="single"/>
        </w:rPr>
        <w:t xml:space="preserve"> </w:t>
      </w:r>
      <w:r w:rsidRPr="00384424">
        <w:rPr>
          <w:vanish/>
          <w:u w:val="single"/>
        </w:rPr>
        <w:t>has</w:t>
      </w:r>
      <w:r w:rsidRPr="000A7537">
        <w:rPr>
          <w:u w:val="single"/>
        </w:rPr>
        <w:t xml:space="preserve"> </w:t>
      </w:r>
      <w:r w:rsidRPr="00384424">
        <w:rPr>
          <w:vanish/>
          <w:u w:val="single"/>
        </w:rPr>
        <w:t>been</w:t>
      </w:r>
      <w:r w:rsidRPr="000A7537">
        <w:rPr>
          <w:u w:val="single"/>
        </w:rPr>
        <w:t xml:space="preserve"> </w:t>
      </w:r>
      <w:r w:rsidRPr="00384424">
        <w:rPr>
          <w:vanish/>
          <w:u w:val="single"/>
        </w:rPr>
        <w:t>hugely</w:t>
      </w:r>
      <w:r w:rsidRPr="000A7537">
        <w:rPr>
          <w:u w:val="single"/>
        </w:rPr>
        <w:t xml:space="preserve"> </w:t>
      </w:r>
      <w:r w:rsidRPr="00384424">
        <w:rPr>
          <w:vanish/>
          <w:u w:val="single"/>
        </w:rPr>
        <w:t>felt</w:t>
      </w:r>
      <w:r w:rsidRPr="000A7537">
        <w:rPr>
          <w:u w:val="single"/>
        </w:rPr>
        <w:t xml:space="preserve"> </w:t>
      </w:r>
      <w:r w:rsidRPr="00384424">
        <w:rPr>
          <w:vanish/>
          <w:u w:val="single"/>
        </w:rPr>
        <w:t>by</w:t>
      </w:r>
      <w:r w:rsidRPr="000A7537">
        <w:rPr>
          <w:u w:val="single"/>
        </w:rPr>
        <w:t xml:space="preserve"> </w:t>
      </w:r>
      <w:r w:rsidRPr="00384424">
        <w:rPr>
          <w:vanish/>
          <w:u w:val="single"/>
        </w:rPr>
        <w:t>the</w:t>
      </w:r>
      <w:r w:rsidRPr="000A7537">
        <w:rPr>
          <w:u w:val="single"/>
        </w:rPr>
        <w:t xml:space="preserve"> </w:t>
      </w:r>
      <w:r w:rsidRPr="00384424">
        <w:rPr>
          <w:vanish/>
          <w:u w:val="single"/>
        </w:rPr>
        <w:t>mining</w:t>
      </w:r>
      <w:r w:rsidRPr="000A7537">
        <w:rPr>
          <w:u w:val="single"/>
        </w:rPr>
        <w:t xml:space="preserve"> </w:t>
      </w:r>
      <w:r w:rsidRPr="00384424">
        <w:rPr>
          <w:vanish/>
          <w:u w:val="single"/>
        </w:rPr>
        <w:t>sector,</w:t>
      </w:r>
      <w:r w:rsidRPr="000A7537">
        <w:rPr>
          <w:u w:val="single"/>
        </w:rPr>
        <w:t xml:space="preserve"> </w:t>
      </w:r>
      <w:r w:rsidRPr="00384424">
        <w:rPr>
          <w:vanish/>
          <w:u w:val="single"/>
        </w:rPr>
        <w:t>particularly</w:t>
      </w:r>
      <w:r w:rsidRPr="000A7537">
        <w:rPr>
          <w:u w:val="single"/>
        </w:rPr>
        <w:t xml:space="preserve"> </w:t>
      </w:r>
      <w:r w:rsidRPr="00384424">
        <w:rPr>
          <w:vanish/>
          <w:u w:val="single"/>
        </w:rPr>
        <w:t>the</w:t>
      </w:r>
      <w:r w:rsidRPr="000A7537">
        <w:rPr>
          <w:u w:val="single"/>
        </w:rPr>
        <w:t xml:space="preserve"> </w:t>
      </w:r>
      <w:r w:rsidRPr="00384424">
        <w:rPr>
          <w:vanish/>
          <w:u w:val="single"/>
        </w:rPr>
        <w:t>platinum</w:t>
      </w:r>
      <w:r w:rsidRPr="000A7537">
        <w:rPr>
          <w:u w:val="single"/>
        </w:rPr>
        <w:t xml:space="preserve"> </w:t>
      </w:r>
      <w:r w:rsidRPr="00384424">
        <w:rPr>
          <w:vanish/>
          <w:u w:val="single"/>
        </w:rPr>
        <w:t>industry</w:t>
      </w:r>
      <w:r w:rsidRPr="00384424">
        <w:rPr>
          <w:vanish/>
          <w:sz w:val="16"/>
        </w:rPr>
        <w:t>.</w:t>
      </w:r>
      <w:r w:rsidRPr="000A7537">
        <w:rPr>
          <w:sz w:val="16"/>
        </w:rPr>
        <w:t xml:space="preserve"> </w:t>
      </w:r>
      <w:r w:rsidRPr="00384424">
        <w:rPr>
          <w:vanish/>
          <w:sz w:val="16"/>
        </w:rPr>
        <w:t>The</w:t>
      </w:r>
      <w:r w:rsidRPr="000A7537">
        <w:rPr>
          <w:sz w:val="16"/>
        </w:rPr>
        <w:t xml:space="preserve"> </w:t>
      </w:r>
      <w:r w:rsidRPr="00384424">
        <w:rPr>
          <w:vanish/>
          <w:sz w:val="16"/>
        </w:rPr>
        <w:t>biggest</w:t>
      </w:r>
      <w:r w:rsidRPr="000A7537">
        <w:rPr>
          <w:sz w:val="16"/>
        </w:rPr>
        <w:t xml:space="preserve"> </w:t>
      </w:r>
      <w:r w:rsidRPr="00384424">
        <w:rPr>
          <w:vanish/>
          <w:sz w:val="16"/>
        </w:rPr>
        <w:t>strike</w:t>
      </w:r>
      <w:r w:rsidRPr="000A7537">
        <w:rPr>
          <w:sz w:val="16"/>
        </w:rPr>
        <w:t xml:space="preserve"> </w:t>
      </w:r>
      <w:r w:rsidRPr="00384424">
        <w:rPr>
          <w:vanish/>
          <w:sz w:val="16"/>
        </w:rPr>
        <w:t>took</w:t>
      </w:r>
      <w:r w:rsidRPr="000A7537">
        <w:rPr>
          <w:sz w:val="16"/>
        </w:rPr>
        <w:t xml:space="preserve"> </w:t>
      </w:r>
      <w:r w:rsidRPr="00384424">
        <w:rPr>
          <w:vanish/>
          <w:sz w:val="16"/>
        </w:rPr>
        <w:t>place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platinum</w:t>
      </w:r>
      <w:r w:rsidRPr="000A7537">
        <w:rPr>
          <w:sz w:val="16"/>
        </w:rPr>
        <w:t xml:space="preserve"> </w:t>
      </w:r>
      <w:r w:rsidRPr="00384424">
        <w:rPr>
          <w:vanish/>
          <w:sz w:val="16"/>
        </w:rPr>
        <w:t>sector</w:t>
      </w:r>
      <w:r w:rsidRPr="000A7537">
        <w:rPr>
          <w:sz w:val="16"/>
        </w:rPr>
        <w:t xml:space="preserve"> </w:t>
      </w:r>
      <w:r w:rsidRPr="00384424">
        <w:rPr>
          <w:vanish/>
          <w:sz w:val="16"/>
        </w:rPr>
        <w:t>where</w:t>
      </w:r>
      <w:r w:rsidRPr="000A7537">
        <w:rPr>
          <w:sz w:val="16"/>
        </w:rPr>
        <w:t xml:space="preserve"> </w:t>
      </w:r>
      <w:r w:rsidRPr="00384424">
        <w:rPr>
          <w:vanish/>
          <w:sz w:val="16"/>
        </w:rPr>
        <w:t>about</w:t>
      </w:r>
      <w:r w:rsidRPr="000A7537">
        <w:rPr>
          <w:sz w:val="16"/>
        </w:rPr>
        <w:t xml:space="preserve"> </w:t>
      </w:r>
      <w:r w:rsidRPr="00384424">
        <w:rPr>
          <w:vanish/>
          <w:sz w:val="16"/>
        </w:rPr>
        <w:t>70</w:t>
      </w:r>
      <w:r w:rsidRPr="000A7537">
        <w:rPr>
          <w:sz w:val="16"/>
        </w:rPr>
        <w:t xml:space="preserve"> </w:t>
      </w:r>
      <w:r w:rsidRPr="00384424">
        <w:rPr>
          <w:vanish/>
          <w:sz w:val="16"/>
        </w:rPr>
        <w:t>000</w:t>
      </w:r>
      <w:r w:rsidRPr="000A7537">
        <w:rPr>
          <w:sz w:val="16"/>
        </w:rPr>
        <w:t xml:space="preserve"> </w:t>
      </w:r>
      <w:r w:rsidRPr="00384424">
        <w:rPr>
          <w:vanish/>
          <w:sz w:val="16"/>
        </w:rPr>
        <w:t>mineworkers’</w:t>
      </w:r>
      <w:r w:rsidRPr="000A7537">
        <w:rPr>
          <w:sz w:val="16"/>
        </w:rPr>
        <w:t xml:space="preserve"> </w:t>
      </w:r>
      <w:r w:rsidRPr="00384424">
        <w:rPr>
          <w:vanish/>
          <w:sz w:val="16"/>
        </w:rPr>
        <w:t>downed</w:t>
      </w:r>
      <w:r w:rsidRPr="000A7537">
        <w:rPr>
          <w:sz w:val="16"/>
        </w:rPr>
        <w:t xml:space="preserve"> </w:t>
      </w:r>
      <w:r w:rsidRPr="00384424">
        <w:rPr>
          <w:vanish/>
          <w:sz w:val="16"/>
        </w:rPr>
        <w:t>tools</w:t>
      </w:r>
      <w:r w:rsidRPr="000A7537">
        <w:rPr>
          <w:sz w:val="16"/>
        </w:rPr>
        <w:t xml:space="preserve"> </w:t>
      </w:r>
      <w:r w:rsidRPr="00384424">
        <w:rPr>
          <w:vanish/>
          <w:sz w:val="16"/>
        </w:rPr>
        <w:t>for</w:t>
      </w:r>
      <w:r w:rsidRPr="000A7537">
        <w:rPr>
          <w:sz w:val="16"/>
        </w:rPr>
        <w:t xml:space="preserve"> </w:t>
      </w:r>
      <w:r w:rsidRPr="00384424">
        <w:rPr>
          <w:vanish/>
          <w:sz w:val="16"/>
        </w:rPr>
        <w:t>better</w:t>
      </w:r>
      <w:r w:rsidRPr="000A7537">
        <w:rPr>
          <w:sz w:val="16"/>
        </w:rPr>
        <w:t xml:space="preserve"> </w:t>
      </w:r>
      <w:r w:rsidRPr="00384424">
        <w:rPr>
          <w:vanish/>
          <w:sz w:val="16"/>
        </w:rPr>
        <w:t>wages.</w:t>
      </w:r>
      <w:r w:rsidRPr="000A7537">
        <w:rPr>
          <w:sz w:val="16"/>
        </w:rPr>
        <w:t xml:space="preserve"> </w:t>
      </w:r>
      <w:r w:rsidRPr="00384424">
        <w:rPr>
          <w:vanish/>
          <w:sz w:val="16"/>
        </w:rPr>
        <w:t>Three</w:t>
      </w:r>
      <w:r w:rsidRPr="000A7537">
        <w:rPr>
          <w:sz w:val="16"/>
        </w:rPr>
        <w:t xml:space="preserve"> </w:t>
      </w:r>
      <w:r w:rsidRPr="00384424">
        <w:rPr>
          <w:vanish/>
          <w:sz w:val="16"/>
        </w:rPr>
        <w:t>major</w:t>
      </w:r>
      <w:r w:rsidRPr="000A7537">
        <w:rPr>
          <w:sz w:val="16"/>
        </w:rPr>
        <w:t xml:space="preserve"> </w:t>
      </w:r>
      <w:r w:rsidRPr="00384424">
        <w:rPr>
          <w:vanish/>
          <w:sz w:val="16"/>
        </w:rPr>
        <w:t>platinum</w:t>
      </w:r>
      <w:r w:rsidRPr="000A7537">
        <w:rPr>
          <w:sz w:val="16"/>
        </w:rPr>
        <w:t xml:space="preserve"> </w:t>
      </w:r>
      <w:r w:rsidRPr="00384424">
        <w:rPr>
          <w:vanish/>
          <w:sz w:val="16"/>
        </w:rPr>
        <w:t>producers</w:t>
      </w:r>
      <w:r w:rsidRPr="000A7537">
        <w:rPr>
          <w:sz w:val="16"/>
        </w:rPr>
        <w:t xml:space="preserve"> </w:t>
      </w:r>
      <w:r w:rsidRPr="00384424">
        <w:rPr>
          <w:vanish/>
          <w:sz w:val="16"/>
        </w:rPr>
        <w:t>(Impala,</w:t>
      </w:r>
      <w:r w:rsidRPr="000A7537">
        <w:rPr>
          <w:sz w:val="16"/>
        </w:rPr>
        <w:t xml:space="preserve"> </w:t>
      </w:r>
      <w:r w:rsidRPr="00384424">
        <w:rPr>
          <w:vanish/>
          <w:sz w:val="16"/>
        </w:rPr>
        <w:t>Anglo</w:t>
      </w:r>
      <w:r w:rsidRPr="000A7537">
        <w:rPr>
          <w:sz w:val="16"/>
        </w:rPr>
        <w:t xml:space="preserve"> </w:t>
      </w:r>
      <w:r w:rsidRPr="00384424">
        <w:rPr>
          <w:vanish/>
          <w:sz w:val="16"/>
        </w:rPr>
        <w:t>American</w:t>
      </w:r>
      <w:r w:rsidRPr="000A7537">
        <w:rPr>
          <w:sz w:val="16"/>
        </w:rPr>
        <w:t xml:space="preserve"> </w:t>
      </w:r>
      <w:r w:rsidRPr="00384424">
        <w:rPr>
          <w:vanish/>
          <w:sz w:val="16"/>
        </w:rPr>
        <w:t>and</w:t>
      </w:r>
      <w:r w:rsidRPr="000A7537">
        <w:rPr>
          <w:sz w:val="16"/>
        </w:rPr>
        <w:t xml:space="preserve"> </w:t>
      </w:r>
      <w:r w:rsidRPr="00384424">
        <w:rPr>
          <w:vanish/>
          <w:sz w:val="16"/>
        </w:rPr>
        <w:t>Lonmin</w:t>
      </w:r>
      <w:r w:rsidRPr="000A7537">
        <w:rPr>
          <w:sz w:val="16"/>
        </w:rPr>
        <w:t xml:space="preserve"> </w:t>
      </w:r>
      <w:r w:rsidRPr="00384424">
        <w:rPr>
          <w:vanish/>
          <w:sz w:val="16"/>
        </w:rPr>
        <w:t>Platinum</w:t>
      </w:r>
      <w:r w:rsidRPr="000A7537">
        <w:rPr>
          <w:sz w:val="16"/>
        </w:rPr>
        <w:t xml:space="preserve"> </w:t>
      </w:r>
      <w:r w:rsidRPr="00384424">
        <w:rPr>
          <w:vanish/>
          <w:sz w:val="16"/>
        </w:rPr>
        <w:t>Mines)</w:t>
      </w:r>
      <w:r w:rsidRPr="000A7537">
        <w:rPr>
          <w:sz w:val="16"/>
        </w:rPr>
        <w:t xml:space="preserve"> </w:t>
      </w:r>
      <w:r w:rsidRPr="00384424">
        <w:rPr>
          <w:vanish/>
          <w:sz w:val="16"/>
        </w:rPr>
        <w:t>were</w:t>
      </w:r>
      <w:r w:rsidRPr="000A7537">
        <w:rPr>
          <w:sz w:val="16"/>
        </w:rPr>
        <w:t xml:space="preserve"> </w:t>
      </w:r>
      <w:r w:rsidRPr="00384424">
        <w:rPr>
          <w:vanish/>
          <w:sz w:val="16"/>
        </w:rPr>
        <w:t>affected.</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started</w:t>
      </w:r>
      <w:r w:rsidRPr="000A7537">
        <w:rPr>
          <w:sz w:val="16"/>
        </w:rPr>
        <w:t xml:space="preserve"> </w:t>
      </w:r>
      <w:r w:rsidRPr="00384424">
        <w:rPr>
          <w:vanish/>
          <w:sz w:val="16"/>
        </w:rPr>
        <w:t>on</w:t>
      </w:r>
      <w:r w:rsidRPr="000A7537">
        <w:rPr>
          <w:sz w:val="16"/>
        </w:rPr>
        <w:t xml:space="preserve"> </w:t>
      </w:r>
      <w:r w:rsidRPr="00384424">
        <w:rPr>
          <w:vanish/>
          <w:sz w:val="16"/>
        </w:rPr>
        <w:t>23</w:t>
      </w:r>
      <w:r w:rsidRPr="000A7537">
        <w:rPr>
          <w:sz w:val="16"/>
        </w:rPr>
        <w:t xml:space="preserve"> </w:t>
      </w:r>
      <w:r w:rsidRPr="00384424">
        <w:rPr>
          <w:vanish/>
          <w:sz w:val="16"/>
        </w:rPr>
        <w:t>January</w:t>
      </w:r>
      <w:r w:rsidRPr="000A7537">
        <w:rPr>
          <w:sz w:val="16"/>
        </w:rPr>
        <w:t xml:space="preserve"> </w:t>
      </w:r>
      <w:r w:rsidRPr="00384424">
        <w:rPr>
          <w:vanish/>
          <w:sz w:val="16"/>
        </w:rPr>
        <w:t>2014</w:t>
      </w:r>
      <w:r w:rsidRPr="000A7537">
        <w:rPr>
          <w:sz w:val="16"/>
        </w:rPr>
        <w:t xml:space="preserve"> </w:t>
      </w:r>
      <w:r w:rsidRPr="00384424">
        <w:rPr>
          <w:vanish/>
          <w:sz w:val="16"/>
        </w:rPr>
        <w:t>and</w:t>
      </w:r>
      <w:r w:rsidRPr="000A7537">
        <w:rPr>
          <w:sz w:val="16"/>
        </w:rPr>
        <w:t xml:space="preserve"> </w:t>
      </w:r>
      <w:r w:rsidRPr="00384424">
        <w:rPr>
          <w:vanish/>
          <w:sz w:val="16"/>
        </w:rPr>
        <w:t>ended</w:t>
      </w:r>
      <w:r w:rsidRPr="000A7537">
        <w:rPr>
          <w:sz w:val="16"/>
        </w:rPr>
        <w:t xml:space="preserve"> </w:t>
      </w:r>
      <w:r w:rsidRPr="00384424">
        <w:rPr>
          <w:vanish/>
          <w:sz w:val="16"/>
        </w:rPr>
        <w:t>on</w:t>
      </w:r>
      <w:r w:rsidRPr="000A7537">
        <w:rPr>
          <w:sz w:val="16"/>
        </w:rPr>
        <w:t xml:space="preserve"> </w:t>
      </w:r>
      <w:r w:rsidRPr="00384424">
        <w:rPr>
          <w:vanish/>
          <w:sz w:val="16"/>
        </w:rPr>
        <w:t>25</w:t>
      </w:r>
      <w:r w:rsidRPr="000A7537">
        <w:rPr>
          <w:sz w:val="16"/>
        </w:rPr>
        <w:t xml:space="preserve"> </w:t>
      </w:r>
      <w:r w:rsidRPr="00384424">
        <w:rPr>
          <w:vanish/>
          <w:sz w:val="16"/>
        </w:rPr>
        <w:t>June</w:t>
      </w:r>
      <w:r w:rsidRPr="000A7537">
        <w:rPr>
          <w:sz w:val="16"/>
        </w:rPr>
        <w:t xml:space="preserve"> </w:t>
      </w:r>
      <w:r w:rsidRPr="00384424">
        <w:rPr>
          <w:vanish/>
          <w:sz w:val="16"/>
        </w:rPr>
        <w:t>2014.</w:t>
      </w:r>
      <w:r w:rsidRPr="000A7537">
        <w:rPr>
          <w:sz w:val="16"/>
        </w:rPr>
        <w:t xml:space="preserve"> </w:t>
      </w:r>
      <w:r w:rsidRPr="00384424">
        <w:rPr>
          <w:vanish/>
          <w:sz w:val="16"/>
        </w:rPr>
        <w:t>Business</w:t>
      </w:r>
      <w:r w:rsidRPr="000A7537">
        <w:rPr>
          <w:sz w:val="16"/>
        </w:rPr>
        <w:t xml:space="preserve"> </w:t>
      </w:r>
      <w:r w:rsidRPr="00384424">
        <w:rPr>
          <w:vanish/>
          <w:sz w:val="16"/>
        </w:rPr>
        <w:t>Day</w:t>
      </w:r>
      <w:r w:rsidRPr="000A7537">
        <w:rPr>
          <w:sz w:val="16"/>
        </w:rPr>
        <w:t xml:space="preserve"> </w:t>
      </w:r>
      <w:r w:rsidRPr="00384424">
        <w:rPr>
          <w:vanish/>
          <w:sz w:val="16"/>
        </w:rPr>
        <w:t>reported</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five-month-long</w:t>
      </w:r>
      <w:r w:rsidRPr="000A7537">
        <w:rPr>
          <w:sz w:val="16"/>
        </w:rPr>
        <w:t xml:space="preserve"> </w:t>
      </w:r>
      <w:r w:rsidRPr="00384424">
        <w:rPr>
          <w:vanish/>
          <w:sz w:val="16"/>
        </w:rPr>
        <w:t>strike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platinum</w:t>
      </w:r>
      <w:r w:rsidRPr="000A7537">
        <w:rPr>
          <w:sz w:val="16"/>
        </w:rPr>
        <w:t xml:space="preserve"> </w:t>
      </w:r>
      <w:r w:rsidRPr="00384424">
        <w:rPr>
          <w:vanish/>
          <w:sz w:val="16"/>
        </w:rPr>
        <w:t>sector</w:t>
      </w:r>
      <w:r w:rsidRPr="000A7537">
        <w:rPr>
          <w:sz w:val="16"/>
        </w:rPr>
        <w:t xml:space="preserve"> </w:t>
      </w:r>
      <w:r w:rsidRPr="00384424">
        <w:rPr>
          <w:vanish/>
          <w:sz w:val="16"/>
        </w:rPr>
        <w:t>pushed</w:t>
      </w:r>
      <w:r w:rsidRPr="000A7537">
        <w:rPr>
          <w:sz w:val="16"/>
        </w:rPr>
        <w:t xml:space="preserve"> </w:t>
      </w:r>
      <w:r w:rsidRPr="00384424">
        <w:rPr>
          <w:vanish/>
          <w:sz w:val="16"/>
        </w:rPr>
        <w:t>the</w:t>
      </w:r>
      <w:r w:rsidRPr="000A7537">
        <w:rPr>
          <w:sz w:val="16"/>
        </w:rPr>
        <w:t xml:space="preserve"> </w:t>
      </w:r>
      <w:r w:rsidRPr="00384424">
        <w:rPr>
          <w:vanish/>
          <w:sz w:val="16"/>
        </w:rPr>
        <w:t>economy</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brink</w:t>
      </w:r>
      <w:r w:rsidRPr="000A7537">
        <w:rPr>
          <w:sz w:val="16"/>
        </w:rPr>
        <w:t xml:space="preserve"> </w:t>
      </w:r>
      <w:r w:rsidRPr="00384424">
        <w:rPr>
          <w:vanish/>
          <w:sz w:val="16"/>
        </w:rPr>
        <w:t>of</w:t>
      </w:r>
      <w:r w:rsidRPr="000A7537">
        <w:rPr>
          <w:sz w:val="16"/>
        </w:rPr>
        <w:t xml:space="preserve"> </w:t>
      </w:r>
      <w:r w:rsidRPr="00384424">
        <w:rPr>
          <w:vanish/>
          <w:sz w:val="16"/>
        </w:rPr>
        <w:t>recession”.</w:t>
      </w:r>
      <w:r w:rsidRPr="000A7537">
        <w:rPr>
          <w:sz w:val="16"/>
        </w:rPr>
        <w:t xml:space="preserve"> </w:t>
      </w:r>
      <w:r w:rsidRPr="00384424">
        <w:rPr>
          <w:vanish/>
          <w:sz w:val="16"/>
        </w:rPr>
        <w:t>7</w:t>
      </w:r>
      <w:r w:rsidRPr="000A7537">
        <w:rPr>
          <w:sz w:val="16"/>
        </w:rPr>
        <w:t xml:space="preserve"> </w:t>
      </w:r>
      <w:r w:rsidRPr="00384424">
        <w:rPr>
          <w:vanish/>
          <w:u w:val="single"/>
        </w:rPr>
        <w:t>This</w:t>
      </w:r>
      <w:r w:rsidRPr="000A7537">
        <w:rPr>
          <w:u w:val="single"/>
        </w:rPr>
        <w:t xml:space="preserve"> </w:t>
      </w:r>
      <w:r w:rsidRPr="00384424">
        <w:rPr>
          <w:vanish/>
          <w:u w:val="single"/>
        </w:rPr>
        <w:t>strike</w:t>
      </w:r>
      <w:r w:rsidRPr="000A7537">
        <w:rPr>
          <w:u w:val="single"/>
        </w:rPr>
        <w:t xml:space="preserve"> </w:t>
      </w:r>
      <w:r w:rsidRPr="00384424">
        <w:rPr>
          <w:vanish/>
          <w:u w:val="single"/>
        </w:rPr>
        <w:t>was</w:t>
      </w:r>
      <w:r w:rsidRPr="000A7537">
        <w:rPr>
          <w:u w:val="single"/>
        </w:rPr>
        <w:t xml:space="preserve"> </w:t>
      </w:r>
      <w:r w:rsidRPr="00384424">
        <w:rPr>
          <w:vanish/>
          <w:u w:val="single"/>
        </w:rPr>
        <w:t>closely</w:t>
      </w:r>
      <w:r w:rsidRPr="000A7537">
        <w:rPr>
          <w:u w:val="single"/>
        </w:rPr>
        <w:t xml:space="preserve"> </w:t>
      </w:r>
      <w:r w:rsidRPr="00384424">
        <w:rPr>
          <w:vanish/>
          <w:u w:val="single"/>
        </w:rPr>
        <w:t>followed</w:t>
      </w:r>
      <w:r w:rsidRPr="000A7537">
        <w:rPr>
          <w:u w:val="single"/>
        </w:rPr>
        <w:t xml:space="preserve"> </w:t>
      </w:r>
      <w:r w:rsidRPr="00384424">
        <w:rPr>
          <w:vanish/>
          <w:u w:val="single"/>
        </w:rPr>
        <w:t>by</w:t>
      </w:r>
      <w:r w:rsidRPr="000A7537">
        <w:rPr>
          <w:u w:val="single"/>
        </w:rPr>
        <w:t xml:space="preserve"> </w:t>
      </w:r>
      <w:r w:rsidRPr="00384424">
        <w:rPr>
          <w:vanish/>
          <w:u w:val="single"/>
        </w:rPr>
        <w:t>a</w:t>
      </w:r>
      <w:r w:rsidRPr="000A7537">
        <w:rPr>
          <w:u w:val="single"/>
        </w:rPr>
        <w:t xml:space="preserve"> </w:t>
      </w:r>
      <w:r w:rsidRPr="00384424">
        <w:rPr>
          <w:vanish/>
          <w:u w:val="single"/>
        </w:rPr>
        <w:t>four-week</w:t>
      </w:r>
      <w:r w:rsidRPr="000A7537">
        <w:rPr>
          <w:u w:val="single"/>
        </w:rPr>
        <w:t xml:space="preserve"> </w:t>
      </w:r>
      <w:r w:rsidRPr="00384424">
        <w:rPr>
          <w:vanish/>
          <w:u w:val="single"/>
        </w:rPr>
        <w:t>strike</w:t>
      </w:r>
      <w:r w:rsidRPr="000A7537">
        <w:rPr>
          <w:u w:val="single"/>
        </w:rPr>
        <w:t xml:space="preserve"> </w:t>
      </w:r>
      <w:r w:rsidRPr="00384424">
        <w:rPr>
          <w:vanish/>
          <w:u w:val="single"/>
        </w:rPr>
        <w:t>in</w:t>
      </w:r>
      <w:r w:rsidRPr="000A7537">
        <w:rPr>
          <w:u w:val="single"/>
        </w:rPr>
        <w:t xml:space="preserve"> </w:t>
      </w:r>
      <w:r w:rsidRPr="00384424">
        <w:rPr>
          <w:vanish/>
          <w:u w:val="single"/>
        </w:rPr>
        <w:t>the</w:t>
      </w:r>
      <w:r w:rsidRPr="000A7537">
        <w:rPr>
          <w:u w:val="single"/>
        </w:rPr>
        <w:t xml:space="preserve"> </w:t>
      </w:r>
      <w:r w:rsidRPr="00384424">
        <w:rPr>
          <w:vanish/>
          <w:u w:val="single"/>
        </w:rPr>
        <w:t>metal</w:t>
      </w:r>
      <w:r w:rsidRPr="000A7537">
        <w:rPr>
          <w:u w:val="single"/>
        </w:rPr>
        <w:t xml:space="preserve"> </w:t>
      </w:r>
      <w:r w:rsidRPr="00384424">
        <w:rPr>
          <w:vanish/>
          <w:u w:val="single"/>
        </w:rPr>
        <w:t>and</w:t>
      </w:r>
      <w:r w:rsidRPr="000A7537">
        <w:rPr>
          <w:u w:val="single"/>
        </w:rPr>
        <w:t xml:space="preserve"> </w:t>
      </w:r>
      <w:r w:rsidRPr="00384424">
        <w:rPr>
          <w:vanish/>
          <w:u w:val="single"/>
        </w:rPr>
        <w:t>engineering</w:t>
      </w:r>
      <w:r w:rsidRPr="000A7537">
        <w:rPr>
          <w:u w:val="single"/>
        </w:rPr>
        <w:t xml:space="preserve"> </w:t>
      </w:r>
      <w:r w:rsidRPr="00384424">
        <w:rPr>
          <w:vanish/>
          <w:u w:val="single"/>
        </w:rPr>
        <w:t>sector.</w:t>
      </w:r>
      <w:r w:rsidRPr="000A7537">
        <w:rPr>
          <w:u w:val="single"/>
        </w:rPr>
        <w:t xml:space="preserve"> </w:t>
      </w:r>
      <w:r w:rsidRPr="00384424">
        <w:rPr>
          <w:vanish/>
          <w:u w:val="single"/>
        </w:rPr>
        <w:t>All</w:t>
      </w:r>
      <w:r w:rsidRPr="000A7537">
        <w:rPr>
          <w:u w:val="single"/>
        </w:rPr>
        <w:t xml:space="preserve"> </w:t>
      </w:r>
      <w:r w:rsidRPr="00384424">
        <w:rPr>
          <w:vanish/>
          <w:u w:val="single"/>
        </w:rPr>
        <w:t>these</w:t>
      </w:r>
      <w:r w:rsidRPr="000A7537">
        <w:rPr>
          <w:u w:val="single"/>
        </w:rPr>
        <w:t xml:space="preserve"> </w:t>
      </w:r>
      <w:r w:rsidRPr="000A7537">
        <w:rPr>
          <w:highlight w:val="cyan"/>
          <w:u w:val="single"/>
        </w:rPr>
        <w:t>strikes</w:t>
      </w:r>
      <w:r w:rsidRPr="000A7537">
        <w:rPr>
          <w:u w:val="single"/>
        </w:rPr>
        <w:t xml:space="preserve"> </w:t>
      </w:r>
      <w:r w:rsidRPr="00384424">
        <w:rPr>
          <w:vanish/>
          <w:u w:val="single"/>
        </w:rPr>
        <w:t>(and</w:t>
      </w:r>
      <w:r w:rsidRPr="000A7537">
        <w:rPr>
          <w:u w:val="single"/>
        </w:rPr>
        <w:t xml:space="preserve"> </w:t>
      </w:r>
      <w:r w:rsidRPr="00384424">
        <w:rPr>
          <w:vanish/>
          <w:u w:val="single"/>
        </w:rPr>
        <w:t>those</w:t>
      </w:r>
      <w:r w:rsidRPr="000A7537">
        <w:rPr>
          <w:u w:val="single"/>
        </w:rPr>
        <w:t xml:space="preserve"> </w:t>
      </w:r>
      <w:r w:rsidRPr="00384424">
        <w:rPr>
          <w:vanish/>
          <w:u w:val="single"/>
        </w:rPr>
        <w:t>not</w:t>
      </w:r>
      <w:r w:rsidRPr="000A7537">
        <w:rPr>
          <w:u w:val="single"/>
        </w:rPr>
        <w:t xml:space="preserve"> </w:t>
      </w:r>
      <w:r w:rsidRPr="00384424">
        <w:rPr>
          <w:vanish/>
          <w:u w:val="single"/>
        </w:rPr>
        <w:t>mentioned</w:t>
      </w:r>
      <w:r w:rsidRPr="000A7537">
        <w:rPr>
          <w:u w:val="single"/>
        </w:rPr>
        <w:t xml:space="preserve"> </w:t>
      </w:r>
      <w:r w:rsidRPr="00384424">
        <w:rPr>
          <w:vanish/>
          <w:u w:val="single"/>
        </w:rPr>
        <w:t>here)</w:t>
      </w:r>
      <w:r w:rsidRPr="000A7537">
        <w:rPr>
          <w:u w:val="single"/>
        </w:rPr>
        <w:t xml:space="preserve"> </w:t>
      </w:r>
      <w:r w:rsidRPr="00384424">
        <w:rPr>
          <w:vanish/>
          <w:u w:val="single"/>
        </w:rPr>
        <w:t>were</w:t>
      </w:r>
      <w:r w:rsidRPr="000A7537">
        <w:rPr>
          <w:u w:val="single"/>
        </w:rPr>
        <w:t xml:space="preserve"> </w:t>
      </w:r>
      <w:r w:rsidRPr="000A7537">
        <w:rPr>
          <w:highlight w:val="cyan"/>
          <w:u w:val="single"/>
        </w:rPr>
        <w:t>characterised with violence accompanied by damage to property, intimidation,</w:t>
      </w:r>
      <w:r w:rsidRPr="000A7537">
        <w:rPr>
          <w:u w:val="single"/>
        </w:rPr>
        <w:t xml:space="preserve"> </w:t>
      </w:r>
      <w:r w:rsidRPr="00384424">
        <w:rPr>
          <w:vanish/>
          <w:u w:val="single"/>
        </w:rPr>
        <w:t>assault</w:t>
      </w:r>
      <w:r w:rsidRPr="000A7537">
        <w:rPr>
          <w:u w:val="single"/>
        </w:rPr>
        <w:t xml:space="preserve"> </w:t>
      </w:r>
      <w:r w:rsidRPr="000A7537">
        <w:rPr>
          <w:highlight w:val="cyan"/>
          <w:u w:val="single"/>
        </w:rPr>
        <w:t>and</w:t>
      </w:r>
      <w:r w:rsidRPr="000A7537">
        <w:rPr>
          <w:u w:val="single"/>
        </w:rPr>
        <w:t xml:space="preserve"> </w:t>
      </w:r>
      <w:r w:rsidRPr="00384424">
        <w:rPr>
          <w:vanish/>
          <w:u w:val="single"/>
        </w:rPr>
        <w:t>sometimes</w:t>
      </w:r>
      <w:r w:rsidRPr="000A7537">
        <w:rPr>
          <w:u w:val="single"/>
        </w:rPr>
        <w:t xml:space="preserve"> </w:t>
      </w:r>
      <w:r w:rsidRPr="00384424">
        <w:rPr>
          <w:vanish/>
          <w:u w:val="single"/>
        </w:rPr>
        <w:t>the</w:t>
      </w:r>
      <w:r w:rsidRPr="000A7537">
        <w:rPr>
          <w:u w:val="single"/>
        </w:rPr>
        <w:t xml:space="preserve"> </w:t>
      </w:r>
      <w:r w:rsidRPr="000A7537">
        <w:rPr>
          <w:highlight w:val="cyan"/>
          <w:u w:val="single"/>
        </w:rPr>
        <w:t>killing</w:t>
      </w:r>
      <w:r w:rsidRPr="000A7537">
        <w:rPr>
          <w:u w:val="single"/>
        </w:rPr>
        <w:t xml:space="preserve"> </w:t>
      </w:r>
      <w:r w:rsidRPr="00384424">
        <w:rPr>
          <w:vanish/>
          <w:u w:val="single"/>
        </w:rPr>
        <w:t>of</w:t>
      </w:r>
      <w:r w:rsidRPr="000A7537">
        <w:rPr>
          <w:u w:val="single"/>
        </w:rPr>
        <w:t xml:space="preserve"> </w:t>
      </w:r>
      <w:r w:rsidRPr="00384424">
        <w:rPr>
          <w:vanish/>
          <w:u w:val="single"/>
        </w:rPr>
        <w:t>people</w:t>
      </w:r>
      <w:r w:rsidRPr="00384424">
        <w:rPr>
          <w:vanish/>
          <w:sz w:val="16"/>
        </w:rPr>
        <w:t>.</w:t>
      </w:r>
      <w:r w:rsidRPr="000A7537">
        <w:rPr>
          <w:sz w:val="16"/>
        </w:rPr>
        <w:t xml:space="preserve"> </w:t>
      </w:r>
      <w:r w:rsidRPr="00384424">
        <w:rPr>
          <w:vanish/>
          <w:sz w:val="16"/>
        </w:rPr>
        <w:t>Statistics</w:t>
      </w:r>
      <w:r w:rsidRPr="000A7537">
        <w:rPr>
          <w:sz w:val="16"/>
        </w:rPr>
        <w:t xml:space="preserve"> </w:t>
      </w:r>
      <w:r w:rsidRPr="00384424">
        <w:rPr>
          <w:vanish/>
          <w:sz w:val="16"/>
        </w:rPr>
        <w:t>from</w:t>
      </w:r>
      <w:r w:rsidRPr="000A7537">
        <w:rPr>
          <w:sz w:val="16"/>
        </w:rPr>
        <w:t xml:space="preserve"> </w:t>
      </w:r>
      <w:r w:rsidRPr="00384424">
        <w:rPr>
          <w:vanish/>
          <w:sz w:val="16"/>
        </w:rPr>
        <w:t>the</w:t>
      </w:r>
      <w:r w:rsidRPr="000A7537">
        <w:rPr>
          <w:sz w:val="16"/>
        </w:rPr>
        <w:t xml:space="preserve"> </w:t>
      </w:r>
      <w:r w:rsidRPr="00384424">
        <w:rPr>
          <w:vanish/>
          <w:sz w:val="16"/>
        </w:rPr>
        <w:t>metal</w:t>
      </w:r>
      <w:r w:rsidRPr="000A7537">
        <w:rPr>
          <w:sz w:val="16"/>
        </w:rPr>
        <w:t xml:space="preserve"> </w:t>
      </w:r>
      <w:r w:rsidRPr="00384424">
        <w:rPr>
          <w:vanish/>
          <w:sz w:val="16"/>
        </w:rPr>
        <w:t>and</w:t>
      </w:r>
      <w:r w:rsidRPr="000A7537">
        <w:rPr>
          <w:sz w:val="16"/>
        </w:rPr>
        <w:t xml:space="preserve"> </w:t>
      </w:r>
      <w:r w:rsidRPr="00384424">
        <w:rPr>
          <w:vanish/>
          <w:sz w:val="16"/>
        </w:rPr>
        <w:t>engineering</w:t>
      </w:r>
      <w:r w:rsidRPr="000A7537">
        <w:rPr>
          <w:sz w:val="16"/>
        </w:rPr>
        <w:t xml:space="preserve"> </w:t>
      </w:r>
      <w:r w:rsidRPr="00384424">
        <w:rPr>
          <w:vanish/>
          <w:sz w:val="16"/>
        </w:rPr>
        <w:t>sector</w:t>
      </w:r>
      <w:r w:rsidRPr="000A7537">
        <w:rPr>
          <w:sz w:val="16"/>
        </w:rPr>
        <w:t xml:space="preserve"> </w:t>
      </w:r>
      <w:r w:rsidRPr="00384424">
        <w:rPr>
          <w:vanish/>
          <w:sz w:val="16"/>
        </w:rPr>
        <w:t>showed</w:t>
      </w:r>
      <w:r w:rsidRPr="000A7537">
        <w:rPr>
          <w:sz w:val="16"/>
        </w:rPr>
        <w:t xml:space="preserve"> </w:t>
      </w:r>
      <w:r w:rsidRPr="00384424">
        <w:rPr>
          <w:vanish/>
          <w:sz w:val="16"/>
        </w:rPr>
        <w:t>that</w:t>
      </w:r>
      <w:r w:rsidRPr="000A7537">
        <w:rPr>
          <w:sz w:val="16"/>
        </w:rPr>
        <w:t xml:space="preserve"> </w:t>
      </w:r>
      <w:r w:rsidRPr="00384424">
        <w:rPr>
          <w:vanish/>
          <w:sz w:val="16"/>
        </w:rPr>
        <w:t>about</w:t>
      </w:r>
      <w:r w:rsidRPr="000A7537">
        <w:rPr>
          <w:sz w:val="16"/>
        </w:rPr>
        <w:t xml:space="preserve"> </w:t>
      </w:r>
      <w:r w:rsidRPr="00384424">
        <w:rPr>
          <w:vanish/>
          <w:sz w:val="16"/>
        </w:rPr>
        <w:t>246</w:t>
      </w:r>
      <w:r w:rsidRPr="000A7537">
        <w:rPr>
          <w:sz w:val="16"/>
        </w:rPr>
        <w:t xml:space="preserve"> </w:t>
      </w:r>
      <w:r w:rsidRPr="00384424">
        <w:rPr>
          <w:vanish/>
          <w:sz w:val="16"/>
        </w:rPr>
        <w:t>cases</w:t>
      </w:r>
      <w:r w:rsidRPr="000A7537">
        <w:rPr>
          <w:sz w:val="16"/>
        </w:rPr>
        <w:t xml:space="preserve"> </w:t>
      </w:r>
      <w:r w:rsidRPr="00384424">
        <w:rPr>
          <w:vanish/>
          <w:sz w:val="16"/>
        </w:rPr>
        <w:t>of</w:t>
      </w:r>
      <w:r w:rsidRPr="000A7537">
        <w:rPr>
          <w:sz w:val="16"/>
        </w:rPr>
        <w:t xml:space="preserve"> </w:t>
      </w:r>
      <w:r w:rsidRPr="00384424">
        <w:rPr>
          <w:vanish/>
          <w:sz w:val="16"/>
        </w:rPr>
        <w:t>intimidation</w:t>
      </w:r>
      <w:r w:rsidRPr="000A7537">
        <w:rPr>
          <w:sz w:val="16"/>
        </w:rPr>
        <w:t xml:space="preserve"> </w:t>
      </w:r>
      <w:r w:rsidRPr="00384424">
        <w:rPr>
          <w:vanish/>
          <w:sz w:val="16"/>
        </w:rPr>
        <w:t>were</w:t>
      </w:r>
      <w:r w:rsidRPr="000A7537">
        <w:rPr>
          <w:sz w:val="16"/>
        </w:rPr>
        <w:t xml:space="preserve"> </w:t>
      </w:r>
      <w:r w:rsidRPr="00384424">
        <w:rPr>
          <w:vanish/>
          <w:sz w:val="16"/>
        </w:rPr>
        <w:t>reported,</w:t>
      </w:r>
      <w:r w:rsidRPr="000A7537">
        <w:rPr>
          <w:sz w:val="16"/>
        </w:rPr>
        <w:t xml:space="preserve"> </w:t>
      </w:r>
      <w:r w:rsidRPr="00384424">
        <w:rPr>
          <w:vanish/>
          <w:sz w:val="16"/>
        </w:rPr>
        <w:t>50</w:t>
      </w:r>
      <w:r w:rsidRPr="000A7537">
        <w:rPr>
          <w:sz w:val="16"/>
        </w:rPr>
        <w:t xml:space="preserve"> </w:t>
      </w:r>
      <w:r w:rsidRPr="00384424">
        <w:rPr>
          <w:vanish/>
          <w:sz w:val="16"/>
        </w:rPr>
        <w:t>violent</w:t>
      </w:r>
      <w:r w:rsidRPr="000A7537">
        <w:rPr>
          <w:sz w:val="16"/>
        </w:rPr>
        <w:t xml:space="preserve"> </w:t>
      </w:r>
      <w:r w:rsidRPr="00384424">
        <w:rPr>
          <w:vanish/>
          <w:sz w:val="16"/>
        </w:rPr>
        <w:t>incidents</w:t>
      </w:r>
      <w:r w:rsidRPr="000A7537">
        <w:rPr>
          <w:sz w:val="16"/>
        </w:rPr>
        <w:t xml:space="preserve"> </w:t>
      </w:r>
      <w:r w:rsidRPr="00384424">
        <w:rPr>
          <w:vanish/>
          <w:sz w:val="16"/>
        </w:rPr>
        <w:t>occurred,</w:t>
      </w:r>
      <w:r w:rsidRPr="000A7537">
        <w:rPr>
          <w:sz w:val="16"/>
        </w:rPr>
        <w:t xml:space="preserve"> </w:t>
      </w:r>
      <w:r w:rsidRPr="00384424">
        <w:rPr>
          <w:vanish/>
          <w:sz w:val="16"/>
        </w:rPr>
        <w:t>and</w:t>
      </w:r>
      <w:r w:rsidRPr="000A7537">
        <w:rPr>
          <w:sz w:val="16"/>
        </w:rPr>
        <w:t xml:space="preserve"> </w:t>
      </w:r>
      <w:r w:rsidRPr="00384424">
        <w:rPr>
          <w:vanish/>
          <w:sz w:val="16"/>
        </w:rPr>
        <w:t>85</w:t>
      </w:r>
      <w:r w:rsidRPr="000A7537">
        <w:rPr>
          <w:sz w:val="16"/>
        </w:rPr>
        <w:t xml:space="preserve"> </w:t>
      </w:r>
      <w:r w:rsidRPr="00384424">
        <w:rPr>
          <w:vanish/>
          <w:sz w:val="16"/>
        </w:rPr>
        <w:t>cases</w:t>
      </w:r>
      <w:r w:rsidRPr="000A7537">
        <w:rPr>
          <w:sz w:val="16"/>
        </w:rPr>
        <w:t xml:space="preserve"> </w:t>
      </w:r>
      <w:r w:rsidRPr="00384424">
        <w:rPr>
          <w:vanish/>
          <w:sz w:val="16"/>
        </w:rPr>
        <w:t>of</w:t>
      </w:r>
      <w:r w:rsidRPr="000A7537">
        <w:rPr>
          <w:sz w:val="16"/>
        </w:rPr>
        <w:t xml:space="preserve"> </w:t>
      </w:r>
      <w:r w:rsidRPr="00384424">
        <w:rPr>
          <w:vanish/>
          <w:sz w:val="16"/>
        </w:rPr>
        <w:t>vandalism</w:t>
      </w:r>
      <w:r w:rsidRPr="000A7537">
        <w:rPr>
          <w:sz w:val="16"/>
        </w:rPr>
        <w:t xml:space="preserve"> </w:t>
      </w:r>
      <w:r w:rsidRPr="00384424">
        <w:rPr>
          <w:vanish/>
          <w:sz w:val="16"/>
        </w:rPr>
        <w:t>were</w:t>
      </w:r>
      <w:r w:rsidRPr="000A7537">
        <w:rPr>
          <w:sz w:val="16"/>
        </w:rPr>
        <w:t xml:space="preserve"> </w:t>
      </w:r>
      <w:r w:rsidRPr="00384424">
        <w:rPr>
          <w:vanish/>
          <w:sz w:val="16"/>
        </w:rPr>
        <w:t>recorded.8</w:t>
      </w:r>
      <w:r w:rsidRPr="000A7537">
        <w:rPr>
          <w:sz w:val="16"/>
        </w:rPr>
        <w:t xml:space="preserve"> </w:t>
      </w:r>
      <w:r w:rsidRPr="00384424">
        <w:rPr>
          <w:vanish/>
          <w:sz w:val="16"/>
        </w:rPr>
        <w:t>Large-scale</w:t>
      </w:r>
      <w:r w:rsidRPr="000A7537">
        <w:rPr>
          <w:sz w:val="16"/>
        </w:rPr>
        <w:t xml:space="preserve"> </w:t>
      </w:r>
      <w:r w:rsidRPr="00384424">
        <w:rPr>
          <w:vanish/>
          <w:sz w:val="16"/>
        </w:rPr>
        <w:t>unemployment,</w:t>
      </w:r>
      <w:r w:rsidRPr="000A7537">
        <w:rPr>
          <w:sz w:val="16"/>
        </w:rPr>
        <w:t xml:space="preserve"> </w:t>
      </w:r>
      <w:r w:rsidRPr="00384424">
        <w:rPr>
          <w:vanish/>
          <w:sz w:val="16"/>
        </w:rPr>
        <w:t>soaring</w:t>
      </w:r>
      <w:r w:rsidRPr="000A7537">
        <w:rPr>
          <w:sz w:val="16"/>
        </w:rPr>
        <w:t xml:space="preserve"> </w:t>
      </w:r>
      <w:r w:rsidRPr="00384424">
        <w:rPr>
          <w:vanish/>
          <w:sz w:val="16"/>
        </w:rPr>
        <w:t>poverty</w:t>
      </w:r>
      <w:r w:rsidRPr="000A7537">
        <w:rPr>
          <w:sz w:val="16"/>
        </w:rPr>
        <w:t xml:space="preserve"> </w:t>
      </w:r>
      <w:r w:rsidRPr="00384424">
        <w:rPr>
          <w:vanish/>
          <w:sz w:val="16"/>
        </w:rPr>
        <w:t>levels</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dramatic</w:t>
      </w:r>
      <w:r w:rsidRPr="000A7537">
        <w:rPr>
          <w:sz w:val="16"/>
        </w:rPr>
        <w:t xml:space="preserve"> </w:t>
      </w:r>
      <w:r w:rsidRPr="00384424">
        <w:rPr>
          <w:vanish/>
          <w:sz w:val="16"/>
        </w:rPr>
        <w:t>income</w:t>
      </w:r>
      <w:r w:rsidRPr="000A7537">
        <w:rPr>
          <w:sz w:val="16"/>
        </w:rPr>
        <w:t xml:space="preserve"> </w:t>
      </w:r>
      <w:r w:rsidRPr="00384424">
        <w:rPr>
          <w:vanish/>
          <w:sz w:val="16"/>
        </w:rPr>
        <w:t>inequality</w:t>
      </w:r>
      <w:r w:rsidRPr="000A7537">
        <w:rPr>
          <w:sz w:val="16"/>
        </w:rPr>
        <w:t xml:space="preserve"> </w:t>
      </w:r>
      <w:r w:rsidRPr="00384424">
        <w:rPr>
          <w:vanish/>
          <w:sz w:val="16"/>
        </w:rPr>
        <w:t>that</w:t>
      </w:r>
      <w:r w:rsidRPr="000A7537">
        <w:rPr>
          <w:sz w:val="16"/>
        </w:rPr>
        <w:t xml:space="preserve"> </w:t>
      </w:r>
      <w:r w:rsidRPr="00384424">
        <w:rPr>
          <w:vanish/>
          <w:sz w:val="16"/>
        </w:rPr>
        <w:t>characterise</w:t>
      </w:r>
      <w:r w:rsidRPr="000A7537">
        <w:rPr>
          <w:sz w:val="16"/>
        </w:rPr>
        <w:t xml:space="preserve"> </w:t>
      </w:r>
      <w:r w:rsidRPr="00384424">
        <w:rPr>
          <w:vanish/>
          <w:sz w:val="16"/>
        </w:rPr>
        <w:t>the</w:t>
      </w:r>
      <w:r w:rsidRPr="000A7537">
        <w:rPr>
          <w:sz w:val="16"/>
        </w:rPr>
        <w:t xml:space="preserve"> </w:t>
      </w:r>
      <w:r w:rsidRPr="00384424">
        <w:rPr>
          <w:vanish/>
          <w:sz w:val="16"/>
        </w:rPr>
        <w:t>South</w:t>
      </w:r>
      <w:r w:rsidRPr="000A7537">
        <w:rPr>
          <w:sz w:val="16"/>
        </w:rPr>
        <w:t xml:space="preserve"> </w:t>
      </w:r>
      <w:r w:rsidRPr="00384424">
        <w:rPr>
          <w:vanish/>
          <w:sz w:val="16"/>
        </w:rPr>
        <w:t>African</w:t>
      </w:r>
      <w:r w:rsidRPr="000A7537">
        <w:rPr>
          <w:sz w:val="16"/>
        </w:rPr>
        <w:t xml:space="preserve"> </w:t>
      </w:r>
      <w:r w:rsidRPr="00384424">
        <w:rPr>
          <w:vanish/>
          <w:sz w:val="16"/>
        </w:rPr>
        <w:t>labour</w:t>
      </w:r>
      <w:r w:rsidRPr="000A7537">
        <w:rPr>
          <w:sz w:val="16"/>
        </w:rPr>
        <w:t xml:space="preserve"> </w:t>
      </w:r>
      <w:r w:rsidRPr="00384424">
        <w:rPr>
          <w:vanish/>
          <w:sz w:val="16"/>
        </w:rPr>
        <w:t>market</w:t>
      </w:r>
      <w:r w:rsidRPr="000A7537">
        <w:rPr>
          <w:sz w:val="16"/>
        </w:rPr>
        <w:t xml:space="preserve"> </w:t>
      </w:r>
      <w:r w:rsidRPr="00384424">
        <w:rPr>
          <w:vanish/>
          <w:sz w:val="16"/>
        </w:rPr>
        <w:t>provide</w:t>
      </w:r>
      <w:r w:rsidRPr="000A7537">
        <w:rPr>
          <w:sz w:val="16"/>
        </w:rPr>
        <w:t xml:space="preserve"> </w:t>
      </w:r>
      <w:r w:rsidRPr="00384424">
        <w:rPr>
          <w:vanish/>
          <w:sz w:val="16"/>
        </w:rPr>
        <w:t>a</w:t>
      </w:r>
      <w:r w:rsidRPr="000A7537">
        <w:rPr>
          <w:sz w:val="16"/>
        </w:rPr>
        <w:t xml:space="preserve"> </w:t>
      </w:r>
      <w:r w:rsidRPr="00384424">
        <w:rPr>
          <w:vanish/>
          <w:sz w:val="16"/>
        </w:rPr>
        <w:t>broad</w:t>
      </w:r>
      <w:r w:rsidRPr="000A7537">
        <w:rPr>
          <w:sz w:val="16"/>
        </w:rPr>
        <w:t xml:space="preserve"> </w:t>
      </w:r>
      <w:r w:rsidRPr="00384424">
        <w:rPr>
          <w:vanish/>
          <w:sz w:val="16"/>
        </w:rPr>
        <w:t>explanation</w:t>
      </w:r>
      <w:r w:rsidRPr="000A7537">
        <w:rPr>
          <w:sz w:val="16"/>
        </w:rPr>
        <w:t xml:space="preserve"> </w:t>
      </w:r>
      <w:r w:rsidRPr="00384424">
        <w:rPr>
          <w:vanish/>
          <w:sz w:val="16"/>
        </w:rPr>
        <w:t>for</w:t>
      </w:r>
      <w:r w:rsidRPr="000A7537">
        <w:rPr>
          <w:sz w:val="16"/>
        </w:rPr>
        <w:t xml:space="preserve"> </w:t>
      </w:r>
      <w:r w:rsidRPr="00384424">
        <w:rPr>
          <w:vanish/>
          <w:sz w:val="16"/>
        </w:rPr>
        <w:t>strike</w:t>
      </w:r>
      <w:r w:rsidRPr="000A7537">
        <w:rPr>
          <w:sz w:val="16"/>
        </w:rPr>
        <w:t xml:space="preserve"> </w:t>
      </w:r>
      <w:r w:rsidRPr="00384424">
        <w:rPr>
          <w:vanish/>
          <w:sz w:val="16"/>
        </w:rPr>
        <w:t>violence.9</w:t>
      </w:r>
      <w:r w:rsidRPr="000A7537">
        <w:rPr>
          <w:sz w:val="16"/>
        </w:rPr>
        <w:t xml:space="preserve"> </w:t>
      </w:r>
      <w:r w:rsidRPr="00384424">
        <w:rPr>
          <w:vanish/>
          <w:sz w:val="16"/>
        </w:rPr>
        <w:t>While</w:t>
      </w:r>
      <w:r w:rsidRPr="000A7537">
        <w:rPr>
          <w:sz w:val="16"/>
        </w:rPr>
        <w:t xml:space="preserve"> </w:t>
      </w:r>
      <w:r w:rsidRPr="00384424">
        <w:rPr>
          <w:vanish/>
          <w:sz w:val="16"/>
        </w:rPr>
        <w:t>participating</w:t>
      </w:r>
      <w:r w:rsidRPr="000A7537">
        <w:rPr>
          <w:sz w:val="16"/>
        </w:rPr>
        <w:t xml:space="preserve"> </w:t>
      </w:r>
      <w:r w:rsidRPr="00384424">
        <w:rPr>
          <w:vanish/>
          <w:sz w:val="16"/>
        </w:rPr>
        <w:t>in</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workers’</w:t>
      </w:r>
      <w:r w:rsidRPr="000A7537">
        <w:rPr>
          <w:sz w:val="16"/>
        </w:rPr>
        <w:t xml:space="preserve"> </w:t>
      </w:r>
      <w:r w:rsidRPr="00384424">
        <w:rPr>
          <w:vanish/>
          <w:sz w:val="16"/>
        </w:rPr>
        <w:t>stress</w:t>
      </w:r>
      <w:r w:rsidRPr="000A7537">
        <w:rPr>
          <w:sz w:val="16"/>
        </w:rPr>
        <w:t xml:space="preserve"> </w:t>
      </w:r>
      <w:r w:rsidRPr="00384424">
        <w:rPr>
          <w:vanish/>
          <w:sz w:val="16"/>
        </w:rPr>
        <w:t>levels</w:t>
      </w:r>
      <w:r w:rsidRPr="000A7537">
        <w:rPr>
          <w:sz w:val="16"/>
        </w:rPr>
        <w:t xml:space="preserve"> </w:t>
      </w:r>
      <w:r w:rsidRPr="00384424">
        <w:rPr>
          <w:vanish/>
          <w:sz w:val="16"/>
        </w:rPr>
        <w:t>leave</w:t>
      </w:r>
      <w:r w:rsidRPr="000A7537">
        <w:rPr>
          <w:sz w:val="16"/>
        </w:rPr>
        <w:t xml:space="preserve"> </w:t>
      </w:r>
      <w:r w:rsidRPr="00384424">
        <w:rPr>
          <w:vanish/>
          <w:sz w:val="16"/>
        </w:rPr>
        <w:t>them</w:t>
      </w:r>
      <w:r w:rsidRPr="000A7537">
        <w:rPr>
          <w:sz w:val="16"/>
        </w:rPr>
        <w:t xml:space="preserve"> </w:t>
      </w:r>
      <w:r w:rsidRPr="00384424">
        <w:rPr>
          <w:vanish/>
          <w:sz w:val="16"/>
        </w:rPr>
        <w:t>feeling</w:t>
      </w:r>
      <w:r w:rsidRPr="000A7537">
        <w:rPr>
          <w:sz w:val="16"/>
        </w:rPr>
        <w:t xml:space="preserve"> </w:t>
      </w:r>
      <w:r w:rsidRPr="00384424">
        <w:rPr>
          <w:vanish/>
          <w:sz w:val="16"/>
        </w:rPr>
        <w:t>frustrated</w:t>
      </w:r>
      <w:r w:rsidRPr="000A7537">
        <w:rPr>
          <w:sz w:val="16"/>
        </w:rPr>
        <w:t xml:space="preserve"> </w:t>
      </w:r>
      <w:r w:rsidRPr="00384424">
        <w:rPr>
          <w:vanish/>
          <w:sz w:val="16"/>
        </w:rPr>
        <w:t>at</w:t>
      </w:r>
      <w:r w:rsidRPr="000A7537">
        <w:rPr>
          <w:sz w:val="16"/>
        </w:rPr>
        <w:t xml:space="preserve"> </w:t>
      </w:r>
      <w:r w:rsidRPr="00384424">
        <w:rPr>
          <w:vanish/>
          <w:sz w:val="16"/>
        </w:rPr>
        <w:t>their</w:t>
      </w:r>
      <w:r w:rsidRPr="000A7537">
        <w:rPr>
          <w:sz w:val="16"/>
        </w:rPr>
        <w:t xml:space="preserve"> </w:t>
      </w:r>
      <w:r w:rsidRPr="00384424">
        <w:rPr>
          <w:vanish/>
          <w:sz w:val="16"/>
        </w:rPr>
        <w:t>seeming</w:t>
      </w:r>
      <w:r w:rsidRPr="000A7537">
        <w:rPr>
          <w:sz w:val="16"/>
        </w:rPr>
        <w:t xml:space="preserve"> </w:t>
      </w:r>
      <w:r w:rsidRPr="00384424">
        <w:rPr>
          <w:vanish/>
          <w:sz w:val="16"/>
        </w:rPr>
        <w:t>powerlessness,</w:t>
      </w:r>
      <w:r w:rsidRPr="000A7537">
        <w:rPr>
          <w:sz w:val="16"/>
        </w:rPr>
        <w:t xml:space="preserve"> </w:t>
      </w:r>
      <w:r w:rsidRPr="00384424">
        <w:rPr>
          <w:vanish/>
          <w:sz w:val="16"/>
        </w:rPr>
        <w:t>which</w:t>
      </w:r>
      <w:r w:rsidRPr="000A7537">
        <w:rPr>
          <w:sz w:val="16"/>
        </w:rPr>
        <w:t xml:space="preserve"> </w:t>
      </w:r>
      <w:r w:rsidRPr="00384424">
        <w:rPr>
          <w:vanish/>
          <w:sz w:val="16"/>
        </w:rPr>
        <w:t>in</w:t>
      </w:r>
      <w:r w:rsidRPr="000A7537">
        <w:rPr>
          <w:sz w:val="16"/>
        </w:rPr>
        <w:t xml:space="preserve"> </w:t>
      </w:r>
      <w:r w:rsidRPr="00384424">
        <w:rPr>
          <w:vanish/>
          <w:sz w:val="16"/>
        </w:rPr>
        <w:t>turn</w:t>
      </w:r>
      <w:r w:rsidRPr="000A7537">
        <w:rPr>
          <w:sz w:val="16"/>
        </w:rPr>
        <w:t xml:space="preserve"> </w:t>
      </w:r>
      <w:r w:rsidRPr="00384424">
        <w:rPr>
          <w:vanish/>
          <w:sz w:val="16"/>
        </w:rPr>
        <w:t>provokes</w:t>
      </w:r>
      <w:r w:rsidRPr="000A7537">
        <w:rPr>
          <w:sz w:val="16"/>
        </w:rPr>
        <w:t xml:space="preserve"> </w:t>
      </w:r>
      <w:r w:rsidRPr="00384424">
        <w:rPr>
          <w:vanish/>
          <w:sz w:val="16"/>
        </w:rPr>
        <w:t>further</w:t>
      </w:r>
      <w:r w:rsidRPr="000A7537">
        <w:rPr>
          <w:sz w:val="16"/>
        </w:rPr>
        <w:t xml:space="preserve"> </w:t>
      </w:r>
      <w:r w:rsidRPr="00384424">
        <w:rPr>
          <w:vanish/>
          <w:sz w:val="16"/>
        </w:rPr>
        <w:t>violent</w:t>
      </w:r>
      <w:r w:rsidRPr="000A7537">
        <w:rPr>
          <w:sz w:val="16"/>
        </w:rPr>
        <w:t xml:space="preserve"> </w:t>
      </w:r>
      <w:r w:rsidRPr="00384424">
        <w:rPr>
          <w:vanish/>
          <w:sz w:val="16"/>
        </w:rPr>
        <w:t>behaviour.10</w:t>
      </w:r>
      <w:r w:rsidRPr="000A7537">
        <w:rPr>
          <w:sz w:val="16"/>
        </w:rPr>
        <w:t xml:space="preserve"> </w:t>
      </w:r>
      <w:r w:rsidRPr="00384424">
        <w:rPr>
          <w:vanish/>
          <w:u w:val="single"/>
        </w:rPr>
        <w:t>These</w:t>
      </w:r>
      <w:r w:rsidRPr="000A7537">
        <w:rPr>
          <w:u w:val="single"/>
        </w:rPr>
        <w:t xml:space="preserve"> </w:t>
      </w:r>
      <w:r w:rsidRPr="000A7537">
        <w:rPr>
          <w:highlight w:val="cyan"/>
          <w:u w:val="single"/>
        </w:rPr>
        <w:t>strikes</w:t>
      </w:r>
      <w:r w:rsidRPr="000A7537">
        <w:rPr>
          <w:u w:val="single"/>
        </w:rPr>
        <w:t xml:space="preserve"> </w:t>
      </w:r>
      <w:r w:rsidRPr="00384424">
        <w:rPr>
          <w:vanish/>
          <w:u w:val="single"/>
        </w:rPr>
        <w:t>are</w:t>
      </w:r>
      <w:r w:rsidRPr="000A7537">
        <w:rPr>
          <w:u w:val="single"/>
        </w:rPr>
        <w:t xml:space="preserve"> </w:t>
      </w:r>
      <w:r w:rsidRPr="00384424">
        <w:rPr>
          <w:vanish/>
          <w:u w:val="single"/>
        </w:rPr>
        <w:t>not</w:t>
      </w:r>
      <w:r w:rsidRPr="000A7537">
        <w:rPr>
          <w:u w:val="single"/>
        </w:rPr>
        <w:t xml:space="preserve"> </w:t>
      </w:r>
      <w:r w:rsidRPr="00384424">
        <w:rPr>
          <w:vanish/>
          <w:u w:val="single"/>
        </w:rPr>
        <w:t>only</w:t>
      </w:r>
      <w:r w:rsidRPr="000A7537">
        <w:rPr>
          <w:u w:val="single"/>
        </w:rPr>
        <w:t xml:space="preserve"> </w:t>
      </w:r>
      <w:r w:rsidRPr="00384424">
        <w:rPr>
          <w:vanish/>
          <w:u w:val="single"/>
        </w:rPr>
        <w:t>violent</w:t>
      </w:r>
      <w:r w:rsidRPr="000A7537">
        <w:rPr>
          <w:u w:val="single"/>
        </w:rPr>
        <w:t xml:space="preserve"> </w:t>
      </w:r>
      <w:r w:rsidRPr="00384424">
        <w:rPr>
          <w:vanish/>
          <w:u w:val="single"/>
        </w:rPr>
        <w:t>but</w:t>
      </w:r>
      <w:r w:rsidRPr="000A7537">
        <w:rPr>
          <w:u w:val="single"/>
        </w:rPr>
        <w:t xml:space="preserve"> </w:t>
      </w:r>
      <w:r w:rsidRPr="000A7537">
        <w:rPr>
          <w:highlight w:val="cyan"/>
          <w:u w:val="single"/>
        </w:rPr>
        <w:t>take long to resolve</w:t>
      </w:r>
      <w:r w:rsidRPr="00384424">
        <w:rPr>
          <w:vanish/>
          <w:u w:val="single"/>
        </w:rPr>
        <w:t>.</w:t>
      </w:r>
      <w:r w:rsidRPr="000A7537">
        <w:rPr>
          <w:u w:val="single"/>
        </w:rPr>
        <w:t xml:space="preserve"> </w:t>
      </w:r>
      <w:r w:rsidRPr="00384424">
        <w:rPr>
          <w:vanish/>
          <w:u w:val="single"/>
        </w:rPr>
        <w:t>Generally,</w:t>
      </w:r>
      <w:r w:rsidRPr="000A7537">
        <w:rPr>
          <w:u w:val="single"/>
        </w:rPr>
        <w:t xml:space="preserve"> </w:t>
      </w:r>
      <w:r w:rsidRPr="00384424">
        <w:rPr>
          <w:vanish/>
          <w:u w:val="single"/>
        </w:rPr>
        <w:t>a</w:t>
      </w:r>
      <w:r w:rsidRPr="000A7537">
        <w:rPr>
          <w:u w:val="single"/>
        </w:rPr>
        <w:t xml:space="preserve"> </w:t>
      </w:r>
      <w:r w:rsidRPr="00384424">
        <w:rPr>
          <w:vanish/>
          <w:u w:val="single"/>
        </w:rPr>
        <w:t>lengthy</w:t>
      </w:r>
      <w:r w:rsidRPr="000A7537">
        <w:rPr>
          <w:u w:val="single"/>
        </w:rPr>
        <w:t xml:space="preserve"> </w:t>
      </w:r>
      <w:r w:rsidRPr="00384424">
        <w:rPr>
          <w:vanish/>
          <w:u w:val="single"/>
        </w:rPr>
        <w:t>strike</w:t>
      </w:r>
      <w:r w:rsidRPr="000A7537">
        <w:rPr>
          <w:u w:val="single"/>
        </w:rPr>
        <w:t xml:space="preserve"> </w:t>
      </w:r>
      <w:r w:rsidRPr="00384424">
        <w:rPr>
          <w:vanish/>
          <w:u w:val="single"/>
        </w:rPr>
        <w:t>has</w:t>
      </w:r>
      <w:r w:rsidRPr="000A7537">
        <w:rPr>
          <w:u w:val="single"/>
        </w:rPr>
        <w:t xml:space="preserve"> </w:t>
      </w:r>
      <w:r w:rsidRPr="00384424">
        <w:rPr>
          <w:vanish/>
          <w:u w:val="single"/>
        </w:rPr>
        <w:t>a</w:t>
      </w:r>
      <w:r w:rsidRPr="000A7537">
        <w:rPr>
          <w:u w:val="single"/>
        </w:rPr>
        <w:t xml:space="preserve"> </w:t>
      </w:r>
      <w:r w:rsidRPr="000A7537">
        <w:rPr>
          <w:highlight w:val="cyan"/>
          <w:u w:val="single"/>
        </w:rPr>
        <w:t>negative effect on employment, reduces business confidence and increases</w:t>
      </w:r>
      <w:r w:rsidRPr="000A7537">
        <w:rPr>
          <w:u w:val="single"/>
        </w:rPr>
        <w:t xml:space="preserve"> </w:t>
      </w:r>
      <w:r w:rsidRPr="00384424">
        <w:rPr>
          <w:vanish/>
          <w:u w:val="single"/>
        </w:rPr>
        <w:t>the</w:t>
      </w:r>
      <w:r w:rsidRPr="000A7537">
        <w:rPr>
          <w:u w:val="single"/>
        </w:rPr>
        <w:t xml:space="preserve"> </w:t>
      </w:r>
      <w:r w:rsidRPr="00384424">
        <w:rPr>
          <w:vanish/>
          <w:u w:val="single"/>
        </w:rPr>
        <w:t>risk</w:t>
      </w:r>
      <w:r w:rsidRPr="000A7537">
        <w:rPr>
          <w:u w:val="single"/>
        </w:rPr>
        <w:t xml:space="preserve"> </w:t>
      </w:r>
      <w:r w:rsidRPr="00384424">
        <w:rPr>
          <w:vanish/>
          <w:u w:val="single"/>
        </w:rPr>
        <w:t>of</w:t>
      </w:r>
      <w:r w:rsidRPr="000A7537">
        <w:rPr>
          <w:u w:val="single"/>
        </w:rPr>
        <w:t xml:space="preserve"> </w:t>
      </w:r>
      <w:r w:rsidRPr="00384424">
        <w:rPr>
          <w:vanish/>
          <w:u w:val="single"/>
        </w:rPr>
        <w:t>economic</w:t>
      </w:r>
      <w:r w:rsidRPr="000A7537">
        <w:rPr>
          <w:u w:val="single"/>
        </w:rPr>
        <w:t xml:space="preserve"> </w:t>
      </w:r>
      <w:r w:rsidRPr="000A7537">
        <w:rPr>
          <w:highlight w:val="cyan"/>
          <w:u w:val="single"/>
        </w:rPr>
        <w:t>stagflation</w:t>
      </w:r>
      <w:r w:rsidRPr="00384424">
        <w:rPr>
          <w:vanish/>
          <w:u w:val="single"/>
        </w:rPr>
        <w:t>.</w:t>
      </w:r>
      <w:r w:rsidRPr="000A7537">
        <w:rPr>
          <w:sz w:val="16"/>
        </w:rPr>
        <w:t xml:space="preserve"> </w:t>
      </w:r>
      <w:r w:rsidRPr="00384424">
        <w:rPr>
          <w:vanish/>
          <w:sz w:val="16"/>
        </w:rPr>
        <w:t>In</w:t>
      </w:r>
      <w:r w:rsidRPr="000A7537">
        <w:rPr>
          <w:sz w:val="16"/>
        </w:rPr>
        <w:t xml:space="preserve"> </w:t>
      </w:r>
      <w:r w:rsidRPr="00384424">
        <w:rPr>
          <w:vanish/>
          <w:sz w:val="16"/>
        </w:rPr>
        <w:t>addition,</w:t>
      </w:r>
      <w:r w:rsidRPr="000A7537">
        <w:rPr>
          <w:sz w:val="16"/>
        </w:rPr>
        <w:t xml:space="preserve"> </w:t>
      </w:r>
      <w:r w:rsidRPr="00384424">
        <w:rPr>
          <w:vanish/>
          <w:sz w:val="16"/>
        </w:rPr>
        <w:t>such</w:t>
      </w:r>
      <w:r w:rsidRPr="000A7537">
        <w:rPr>
          <w:sz w:val="16"/>
        </w:rPr>
        <w:t xml:space="preserve"> </w:t>
      </w:r>
      <w:r w:rsidRPr="00384424">
        <w:rPr>
          <w:vanish/>
          <w:u w:val="single"/>
        </w:rPr>
        <w:t>strikes</w:t>
      </w:r>
      <w:r w:rsidRPr="000A7537">
        <w:rPr>
          <w:u w:val="single"/>
        </w:rPr>
        <w:t xml:space="preserve"> </w:t>
      </w:r>
      <w:r w:rsidRPr="000A7537">
        <w:rPr>
          <w:highlight w:val="cyan"/>
          <w:u w:val="single"/>
        </w:rPr>
        <w:t>have a major</w:t>
      </w:r>
      <w:r w:rsidRPr="000A7537">
        <w:rPr>
          <w:u w:val="single"/>
        </w:rPr>
        <w:t xml:space="preserve"> </w:t>
      </w:r>
      <w:r w:rsidRPr="000A7537">
        <w:rPr>
          <w:highlight w:val="cyan"/>
          <w:u w:val="single"/>
        </w:rPr>
        <w:t>setback on</w:t>
      </w:r>
      <w:r w:rsidRPr="000A7537">
        <w:rPr>
          <w:u w:val="single"/>
        </w:rPr>
        <w:t xml:space="preserve"> </w:t>
      </w:r>
      <w:r w:rsidRPr="00384424">
        <w:rPr>
          <w:vanish/>
          <w:u w:val="single"/>
        </w:rPr>
        <w:t>the</w:t>
      </w:r>
      <w:r w:rsidRPr="000A7537">
        <w:rPr>
          <w:u w:val="single"/>
        </w:rPr>
        <w:t xml:space="preserve"> </w:t>
      </w:r>
      <w:r w:rsidRPr="000A7537">
        <w:rPr>
          <w:highlight w:val="cyan"/>
          <w:u w:val="single"/>
        </w:rPr>
        <w:t>growth of the economy and investment</w:t>
      </w:r>
      <w:r w:rsidRPr="000A7537">
        <w:rPr>
          <w:u w:val="single"/>
        </w:rPr>
        <w:t xml:space="preserve"> </w:t>
      </w:r>
      <w:r w:rsidRPr="00384424">
        <w:rPr>
          <w:vanish/>
          <w:u w:val="single"/>
        </w:rPr>
        <w:t>opportunitie</w:t>
      </w:r>
      <w:r w:rsidRPr="00384424">
        <w:rPr>
          <w:vanish/>
          <w:sz w:val="16"/>
        </w:rPr>
        <w:t>s.</w:t>
      </w:r>
      <w:r w:rsidRPr="000A7537">
        <w:rPr>
          <w:sz w:val="16"/>
        </w:rPr>
        <w:t xml:space="preserve"> </w:t>
      </w:r>
      <w:r w:rsidRPr="00384424">
        <w:rPr>
          <w:vanish/>
          <w:sz w:val="16"/>
        </w:rPr>
        <w:t>It</w:t>
      </w:r>
      <w:r w:rsidRPr="000A7537">
        <w:rPr>
          <w:sz w:val="16"/>
        </w:rPr>
        <w:t xml:space="preserve"> </w:t>
      </w:r>
      <w:r w:rsidRPr="00384424">
        <w:rPr>
          <w:vanish/>
          <w:sz w:val="16"/>
        </w:rPr>
        <w:t>is</w:t>
      </w:r>
      <w:r w:rsidRPr="000A7537">
        <w:rPr>
          <w:sz w:val="16"/>
        </w:rPr>
        <w:t xml:space="preserve"> </w:t>
      </w:r>
      <w:r w:rsidRPr="00384424">
        <w:rPr>
          <w:vanish/>
          <w:sz w:val="16"/>
        </w:rPr>
        <w:t>common</w:t>
      </w:r>
      <w:r w:rsidRPr="000A7537">
        <w:rPr>
          <w:sz w:val="16"/>
        </w:rPr>
        <w:t xml:space="preserve"> </w:t>
      </w:r>
      <w:r w:rsidRPr="00384424">
        <w:rPr>
          <w:vanish/>
          <w:sz w:val="16"/>
        </w:rPr>
        <w:t>knowledge</w:t>
      </w:r>
      <w:r w:rsidRPr="000A7537">
        <w:rPr>
          <w:sz w:val="16"/>
        </w:rPr>
        <w:t xml:space="preserve"> </w:t>
      </w:r>
      <w:r w:rsidRPr="00384424">
        <w:rPr>
          <w:vanish/>
          <w:sz w:val="16"/>
        </w:rPr>
        <w:t>that</w:t>
      </w:r>
      <w:r w:rsidRPr="000A7537">
        <w:rPr>
          <w:sz w:val="16"/>
        </w:rPr>
        <w:t xml:space="preserve"> </w:t>
      </w:r>
      <w:r w:rsidRPr="00384424">
        <w:rPr>
          <w:vanish/>
          <w:u w:val="single"/>
        </w:rPr>
        <w:t>consumer</w:t>
      </w:r>
      <w:r w:rsidRPr="000A7537">
        <w:rPr>
          <w:u w:val="single"/>
        </w:rPr>
        <w:t xml:space="preserve"> </w:t>
      </w:r>
      <w:r w:rsidRPr="00384424">
        <w:rPr>
          <w:vanish/>
          <w:u w:val="single"/>
        </w:rPr>
        <w:t>spending</w:t>
      </w:r>
      <w:r w:rsidRPr="000A7537">
        <w:rPr>
          <w:u w:val="single"/>
        </w:rPr>
        <w:t xml:space="preserve"> </w:t>
      </w:r>
      <w:r w:rsidRPr="00384424">
        <w:rPr>
          <w:vanish/>
          <w:u w:val="single"/>
        </w:rPr>
        <w:t>is</w:t>
      </w:r>
      <w:r w:rsidRPr="000A7537">
        <w:rPr>
          <w:u w:val="single"/>
        </w:rPr>
        <w:t xml:space="preserve"> </w:t>
      </w:r>
      <w:r w:rsidRPr="00384424">
        <w:rPr>
          <w:vanish/>
          <w:u w:val="single"/>
        </w:rPr>
        <w:t>directly</w:t>
      </w:r>
      <w:r w:rsidRPr="000A7537">
        <w:rPr>
          <w:u w:val="single"/>
        </w:rPr>
        <w:t xml:space="preserve"> </w:t>
      </w:r>
      <w:r w:rsidRPr="00384424">
        <w:rPr>
          <w:vanish/>
          <w:u w:val="single"/>
        </w:rPr>
        <w:t>linked</w:t>
      </w:r>
      <w:r w:rsidRPr="000A7537">
        <w:rPr>
          <w:u w:val="single"/>
        </w:rPr>
        <w:t xml:space="preserve"> </w:t>
      </w:r>
      <w:r w:rsidRPr="00384424">
        <w:rPr>
          <w:vanish/>
          <w:u w:val="single"/>
        </w:rPr>
        <w:t>to</w:t>
      </w:r>
      <w:r w:rsidRPr="000A7537">
        <w:rPr>
          <w:u w:val="single"/>
        </w:rPr>
        <w:t xml:space="preserve"> </w:t>
      </w:r>
      <w:r w:rsidRPr="00384424">
        <w:rPr>
          <w:vanish/>
          <w:u w:val="single"/>
        </w:rPr>
        <w:t>economic</w:t>
      </w:r>
      <w:r w:rsidRPr="000A7537">
        <w:rPr>
          <w:u w:val="single"/>
        </w:rPr>
        <w:t xml:space="preserve"> </w:t>
      </w:r>
      <w:r w:rsidRPr="00384424">
        <w:rPr>
          <w:vanish/>
          <w:u w:val="single"/>
        </w:rPr>
        <w:t>growth.</w:t>
      </w:r>
      <w:r w:rsidRPr="000A7537">
        <w:rPr>
          <w:u w:val="single"/>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same</w:t>
      </w:r>
      <w:r w:rsidRPr="000A7537">
        <w:rPr>
          <w:sz w:val="16"/>
        </w:rPr>
        <w:t xml:space="preserve"> </w:t>
      </w:r>
      <w:r w:rsidRPr="00384424">
        <w:rPr>
          <w:vanish/>
          <w:sz w:val="16"/>
        </w:rPr>
        <w:t>time,</w:t>
      </w:r>
      <w:r w:rsidRPr="000A7537">
        <w:rPr>
          <w:sz w:val="16"/>
        </w:rPr>
        <w:t xml:space="preserve"> </w:t>
      </w:r>
      <w:r w:rsidRPr="000A7537">
        <w:rPr>
          <w:highlight w:val="cyan"/>
          <w:u w:val="single"/>
        </w:rPr>
        <w:t>if</w:t>
      </w:r>
      <w:r w:rsidRPr="000A7537">
        <w:rPr>
          <w:u w:val="single"/>
        </w:rPr>
        <w:t xml:space="preserve"> </w:t>
      </w:r>
      <w:r w:rsidRPr="00384424">
        <w:rPr>
          <w:vanish/>
          <w:u w:val="single"/>
        </w:rPr>
        <w:t>the</w:t>
      </w:r>
      <w:r w:rsidRPr="000A7537">
        <w:rPr>
          <w:u w:val="single"/>
        </w:rPr>
        <w:t xml:space="preserve"> </w:t>
      </w:r>
      <w:r w:rsidRPr="000A7537">
        <w:rPr>
          <w:highlight w:val="cyan"/>
          <w:u w:val="single"/>
        </w:rPr>
        <w:t>economy is not showing</w:t>
      </w:r>
      <w:r w:rsidRPr="000A7537">
        <w:rPr>
          <w:u w:val="single"/>
        </w:rPr>
        <w:t xml:space="preserve"> </w:t>
      </w:r>
      <w:r w:rsidRPr="00384424">
        <w:rPr>
          <w:vanish/>
          <w:u w:val="single"/>
        </w:rPr>
        <w:t>signs</w:t>
      </w:r>
      <w:r w:rsidRPr="000A7537">
        <w:rPr>
          <w:u w:val="single"/>
        </w:rPr>
        <w:t xml:space="preserve"> </w:t>
      </w:r>
      <w:r w:rsidRPr="00384424">
        <w:rPr>
          <w:vanish/>
          <w:u w:val="single"/>
        </w:rPr>
        <w:t>of</w:t>
      </w:r>
      <w:r w:rsidRPr="000A7537">
        <w:rPr>
          <w:u w:val="single"/>
        </w:rPr>
        <w:t xml:space="preserve"> </w:t>
      </w:r>
      <w:r w:rsidRPr="000A7537">
        <w:rPr>
          <w:highlight w:val="cyan"/>
          <w:u w:val="single"/>
        </w:rPr>
        <w:t>growth, employment</w:t>
      </w:r>
      <w:r w:rsidRPr="000A7537">
        <w:rPr>
          <w:u w:val="single"/>
        </w:rPr>
        <w:t xml:space="preserve"> </w:t>
      </w:r>
      <w:r w:rsidRPr="00384424">
        <w:rPr>
          <w:vanish/>
          <w:u w:val="single"/>
        </w:rPr>
        <w:t>opportunities</w:t>
      </w:r>
      <w:r w:rsidRPr="000A7537">
        <w:rPr>
          <w:u w:val="single"/>
        </w:rPr>
        <w:t xml:space="preserve"> </w:t>
      </w:r>
      <w:r w:rsidRPr="00384424">
        <w:rPr>
          <w:vanish/>
          <w:u w:val="single"/>
        </w:rPr>
        <w:t>are</w:t>
      </w:r>
      <w:r w:rsidRPr="000A7537">
        <w:rPr>
          <w:u w:val="single"/>
        </w:rPr>
        <w:t xml:space="preserve"> </w:t>
      </w:r>
      <w:r w:rsidRPr="000A7537">
        <w:rPr>
          <w:highlight w:val="cyan"/>
          <w:u w:val="single"/>
        </w:rPr>
        <w:t>shed</w:t>
      </w:r>
      <w:r w:rsidRPr="00384424">
        <w:rPr>
          <w:vanish/>
          <w:u w:val="single"/>
        </w:rPr>
        <w:t>,</w:t>
      </w:r>
      <w:r w:rsidRPr="000A7537">
        <w:rPr>
          <w:u w:val="single"/>
        </w:rPr>
        <w:t xml:space="preserve"> </w:t>
      </w:r>
      <w:r w:rsidRPr="00384424">
        <w:rPr>
          <w:vanish/>
          <w:u w:val="single"/>
        </w:rPr>
        <w:t>and</w:t>
      </w:r>
      <w:r w:rsidRPr="000A7537">
        <w:rPr>
          <w:u w:val="single"/>
        </w:rPr>
        <w:t xml:space="preserve"> </w:t>
      </w:r>
      <w:r w:rsidRPr="00384424">
        <w:rPr>
          <w:vanish/>
          <w:u w:val="single"/>
        </w:rPr>
        <w:t>poverty</w:t>
      </w:r>
      <w:r w:rsidRPr="000A7537">
        <w:rPr>
          <w:u w:val="single"/>
        </w:rPr>
        <w:t xml:space="preserve"> </w:t>
      </w:r>
      <w:r w:rsidRPr="00384424">
        <w:rPr>
          <w:vanish/>
          <w:u w:val="single"/>
        </w:rPr>
        <w:t>becomes</w:t>
      </w:r>
      <w:r w:rsidRPr="000A7537">
        <w:rPr>
          <w:u w:val="single"/>
        </w:rPr>
        <w:t xml:space="preserve"> </w:t>
      </w:r>
      <w:r w:rsidRPr="00384424">
        <w:rPr>
          <w:vanish/>
          <w:u w:val="single"/>
        </w:rPr>
        <w:t>the</w:t>
      </w:r>
      <w:r w:rsidRPr="000A7537">
        <w:rPr>
          <w:u w:val="single"/>
        </w:rPr>
        <w:t xml:space="preserve"> </w:t>
      </w:r>
      <w:r w:rsidRPr="00384424">
        <w:rPr>
          <w:vanish/>
          <w:u w:val="single"/>
        </w:rPr>
        <w:t>end</w:t>
      </w:r>
      <w:r w:rsidRPr="000A7537">
        <w:rPr>
          <w:u w:val="single"/>
        </w:rPr>
        <w:t xml:space="preserve"> </w:t>
      </w:r>
      <w:r w:rsidRPr="00384424">
        <w:rPr>
          <w:vanish/>
          <w:u w:val="single"/>
        </w:rPr>
        <w:t>result.</w:t>
      </w:r>
      <w:r w:rsidRPr="000A7537">
        <w:rPr>
          <w:sz w:val="16"/>
        </w:rPr>
        <w:t xml:space="preserve"> </w:t>
      </w:r>
      <w:r w:rsidRPr="00384424">
        <w:rPr>
          <w:vanish/>
          <w:sz w:val="16"/>
        </w:rPr>
        <w:t>The</w:t>
      </w:r>
      <w:r w:rsidRPr="000A7537">
        <w:rPr>
          <w:sz w:val="16"/>
        </w:rPr>
        <w:t xml:space="preserve"> </w:t>
      </w:r>
      <w:r w:rsidRPr="00384424">
        <w:rPr>
          <w:vanish/>
          <w:sz w:val="16"/>
        </w:rPr>
        <w:t>economy</w:t>
      </w:r>
      <w:r w:rsidRPr="000A7537">
        <w:rPr>
          <w:sz w:val="16"/>
        </w:rPr>
        <w:t xml:space="preserve"> </w:t>
      </w:r>
      <w:r w:rsidRPr="00384424">
        <w:rPr>
          <w:vanish/>
          <w:sz w:val="16"/>
        </w:rPr>
        <w:t>of</w:t>
      </w:r>
      <w:r w:rsidRPr="000A7537">
        <w:rPr>
          <w:sz w:val="16"/>
        </w:rPr>
        <w:t xml:space="preserve"> </w:t>
      </w:r>
      <w:r w:rsidRPr="00384424">
        <w:rPr>
          <w:vanish/>
          <w:sz w:val="16"/>
        </w:rPr>
        <w:t>South</w:t>
      </w:r>
      <w:r w:rsidRPr="000A7537">
        <w:rPr>
          <w:sz w:val="16"/>
        </w:rPr>
        <w:t xml:space="preserve"> </w:t>
      </w:r>
      <w:r w:rsidRPr="00384424">
        <w:rPr>
          <w:vanish/>
          <w:sz w:val="16"/>
        </w:rPr>
        <w:t>Africa</w:t>
      </w:r>
      <w:r w:rsidRPr="000A7537">
        <w:rPr>
          <w:sz w:val="16"/>
        </w:rPr>
        <w:t xml:space="preserve"> </w:t>
      </w:r>
      <w:r w:rsidRPr="00384424">
        <w:rPr>
          <w:vanish/>
          <w:sz w:val="16"/>
        </w:rPr>
        <w:t>is</w:t>
      </w:r>
      <w:r w:rsidRPr="000A7537">
        <w:rPr>
          <w:sz w:val="16"/>
        </w:rPr>
        <w:t xml:space="preserve"> </w:t>
      </w:r>
      <w:r w:rsidRPr="00384424">
        <w:rPr>
          <w:vanish/>
          <w:sz w:val="16"/>
        </w:rPr>
        <w:t>in</w:t>
      </w:r>
      <w:r w:rsidRPr="000A7537">
        <w:rPr>
          <w:sz w:val="16"/>
        </w:rPr>
        <w:t xml:space="preserve"> </w:t>
      </w:r>
      <w:r w:rsidRPr="00384424">
        <w:rPr>
          <w:vanish/>
          <w:sz w:val="16"/>
        </w:rPr>
        <w:t>need</w:t>
      </w:r>
      <w:r w:rsidRPr="000A7537">
        <w:rPr>
          <w:sz w:val="16"/>
        </w:rPr>
        <w:t xml:space="preserve"> </w:t>
      </w:r>
      <w:r w:rsidRPr="00384424">
        <w:rPr>
          <w:vanish/>
          <w:sz w:val="16"/>
        </w:rPr>
        <w:t>of</w:t>
      </w:r>
      <w:r w:rsidRPr="000A7537">
        <w:rPr>
          <w:sz w:val="16"/>
        </w:rPr>
        <w:t xml:space="preserve"> </w:t>
      </w:r>
      <w:r w:rsidRPr="00384424">
        <w:rPr>
          <w:vanish/>
          <w:sz w:val="16"/>
        </w:rPr>
        <w:t>rapid</w:t>
      </w:r>
      <w:r w:rsidRPr="000A7537">
        <w:rPr>
          <w:sz w:val="16"/>
        </w:rPr>
        <w:t xml:space="preserve"> </w:t>
      </w:r>
      <w:r w:rsidRPr="00384424">
        <w:rPr>
          <w:vanish/>
          <w:sz w:val="16"/>
        </w:rPr>
        <w:t>growth</w:t>
      </w:r>
      <w:r w:rsidRPr="000A7537">
        <w:rPr>
          <w:sz w:val="16"/>
        </w:rPr>
        <w:t xml:space="preserve"> </w:t>
      </w:r>
      <w:r w:rsidRPr="00384424">
        <w:rPr>
          <w:vanish/>
          <w:sz w:val="16"/>
        </w:rPr>
        <w:t>to</w:t>
      </w:r>
      <w:r w:rsidRPr="000A7537">
        <w:rPr>
          <w:sz w:val="16"/>
        </w:rPr>
        <w:t xml:space="preserve"> </w:t>
      </w:r>
      <w:r w:rsidRPr="00384424">
        <w:rPr>
          <w:vanish/>
          <w:sz w:val="16"/>
        </w:rPr>
        <w:t>enable</w:t>
      </w:r>
      <w:r w:rsidRPr="000A7537">
        <w:rPr>
          <w:sz w:val="16"/>
        </w:rPr>
        <w:t xml:space="preserve"> </w:t>
      </w:r>
      <w:r w:rsidRPr="00384424">
        <w:rPr>
          <w:vanish/>
          <w:sz w:val="16"/>
        </w:rPr>
        <w:t>it</w:t>
      </w:r>
      <w:r w:rsidRPr="000A7537">
        <w:rPr>
          <w:sz w:val="16"/>
        </w:rPr>
        <w:t xml:space="preserve"> </w:t>
      </w:r>
      <w:r w:rsidRPr="00384424">
        <w:rPr>
          <w:vanish/>
          <w:sz w:val="16"/>
        </w:rPr>
        <w:t>to</w:t>
      </w:r>
      <w:r w:rsidRPr="000A7537">
        <w:rPr>
          <w:sz w:val="16"/>
        </w:rPr>
        <w:t xml:space="preserve"> </w:t>
      </w:r>
      <w:r w:rsidRPr="00384424">
        <w:rPr>
          <w:vanish/>
          <w:sz w:val="16"/>
        </w:rPr>
        <w:t>deal</w:t>
      </w:r>
      <w:r w:rsidRPr="000A7537">
        <w:rPr>
          <w:sz w:val="16"/>
        </w:rPr>
        <w:t xml:space="preserve"> </w:t>
      </w:r>
      <w:r w:rsidRPr="00384424">
        <w:rPr>
          <w:vanish/>
          <w:sz w:val="16"/>
        </w:rPr>
        <w:t>with</w:t>
      </w:r>
      <w:r w:rsidRPr="000A7537">
        <w:rPr>
          <w:sz w:val="16"/>
        </w:rPr>
        <w:t xml:space="preserve"> </w:t>
      </w:r>
      <w:r w:rsidRPr="00384424">
        <w:rPr>
          <w:vanish/>
          <w:sz w:val="16"/>
        </w:rPr>
        <w:t>the</w:t>
      </w:r>
      <w:r w:rsidRPr="000A7537">
        <w:rPr>
          <w:sz w:val="16"/>
        </w:rPr>
        <w:t xml:space="preserve"> </w:t>
      </w:r>
      <w:r w:rsidRPr="00384424">
        <w:rPr>
          <w:vanish/>
          <w:sz w:val="16"/>
        </w:rPr>
        <w:t>high</w:t>
      </w:r>
      <w:r w:rsidRPr="000A7537">
        <w:rPr>
          <w:sz w:val="16"/>
        </w:rPr>
        <w:t xml:space="preserve"> </w:t>
      </w:r>
      <w:r w:rsidRPr="00384424">
        <w:rPr>
          <w:vanish/>
          <w:sz w:val="16"/>
        </w:rPr>
        <w:t>levels</w:t>
      </w:r>
      <w:r w:rsidRPr="000A7537">
        <w:rPr>
          <w:sz w:val="16"/>
        </w:rPr>
        <w:t xml:space="preserve"> </w:t>
      </w:r>
      <w:r w:rsidRPr="00384424">
        <w:rPr>
          <w:vanish/>
          <w:sz w:val="16"/>
        </w:rPr>
        <w:t>of</w:t>
      </w:r>
      <w:r w:rsidRPr="000A7537">
        <w:rPr>
          <w:sz w:val="16"/>
        </w:rPr>
        <w:t xml:space="preserve"> </w:t>
      </w:r>
      <w:r w:rsidRPr="00384424">
        <w:rPr>
          <w:vanish/>
          <w:sz w:val="16"/>
        </w:rPr>
        <w:t>unemployment</w:t>
      </w:r>
      <w:r w:rsidRPr="000A7537">
        <w:rPr>
          <w:sz w:val="16"/>
        </w:rPr>
        <w:t xml:space="preserve"> </w:t>
      </w:r>
      <w:r w:rsidRPr="00384424">
        <w:rPr>
          <w:vanish/>
          <w:sz w:val="16"/>
        </w:rPr>
        <w:t>and</w:t>
      </w:r>
      <w:r w:rsidRPr="000A7537">
        <w:rPr>
          <w:sz w:val="16"/>
        </w:rPr>
        <w:t xml:space="preserve"> </w:t>
      </w:r>
      <w:r w:rsidRPr="00384424">
        <w:rPr>
          <w:vanish/>
          <w:sz w:val="16"/>
        </w:rPr>
        <w:t>resultant</w:t>
      </w:r>
      <w:r w:rsidRPr="000A7537">
        <w:rPr>
          <w:sz w:val="16"/>
        </w:rPr>
        <w:t xml:space="preserve"> </w:t>
      </w:r>
      <w:r w:rsidRPr="00384424">
        <w:rPr>
          <w:vanish/>
          <w:sz w:val="16"/>
        </w:rPr>
        <w:t>poverty.</w:t>
      </w:r>
      <w:r w:rsidRPr="000A7537">
        <w:rPr>
          <w:sz w:val="16"/>
        </w:rPr>
        <w:t xml:space="preserve"> </w:t>
      </w:r>
      <w:r w:rsidRPr="00384424">
        <w:rPr>
          <w:vanish/>
          <w:u w:val="single"/>
        </w:rPr>
        <w:t>One</w:t>
      </w:r>
      <w:r w:rsidRPr="000A7537">
        <w:rPr>
          <w:u w:val="single"/>
        </w:rPr>
        <w:t xml:space="preserve"> </w:t>
      </w:r>
      <w:r w:rsidRPr="00384424">
        <w:rPr>
          <w:vanish/>
          <w:u w:val="single"/>
        </w:rPr>
        <w:t>of</w:t>
      </w:r>
      <w:r w:rsidRPr="000A7537">
        <w:rPr>
          <w:u w:val="single"/>
        </w:rPr>
        <w:t xml:space="preserve"> </w:t>
      </w:r>
      <w:r w:rsidRPr="00384424">
        <w:rPr>
          <w:vanish/>
          <w:u w:val="single"/>
        </w:rPr>
        <w:t>the</w:t>
      </w:r>
      <w:r w:rsidRPr="000A7537">
        <w:rPr>
          <w:u w:val="single"/>
        </w:rPr>
        <w:t xml:space="preserve"> </w:t>
      </w:r>
      <w:r w:rsidRPr="00384424">
        <w:rPr>
          <w:vanish/>
          <w:u w:val="single"/>
        </w:rPr>
        <w:t>measures</w:t>
      </w:r>
      <w:r w:rsidRPr="000A7537">
        <w:rPr>
          <w:u w:val="single"/>
        </w:rPr>
        <w:t xml:space="preserve"> </w:t>
      </w:r>
      <w:r w:rsidRPr="00384424">
        <w:rPr>
          <w:vanish/>
          <w:u w:val="single"/>
        </w:rPr>
        <w:t>that</w:t>
      </w:r>
      <w:r w:rsidRPr="000A7537">
        <w:rPr>
          <w:u w:val="single"/>
        </w:rPr>
        <w:t xml:space="preserve"> </w:t>
      </w:r>
      <w:r w:rsidRPr="00384424">
        <w:rPr>
          <w:vanish/>
          <w:u w:val="single"/>
        </w:rPr>
        <w:t>may</w:t>
      </w:r>
      <w:r w:rsidRPr="000A7537">
        <w:rPr>
          <w:u w:val="single"/>
        </w:rPr>
        <w:t xml:space="preserve"> </w:t>
      </w:r>
      <w:r w:rsidRPr="00384424">
        <w:rPr>
          <w:vanish/>
          <w:u w:val="single"/>
        </w:rPr>
        <w:t>boost</w:t>
      </w:r>
      <w:r w:rsidRPr="000A7537">
        <w:rPr>
          <w:u w:val="single"/>
        </w:rPr>
        <w:t xml:space="preserve"> </w:t>
      </w:r>
      <w:r w:rsidRPr="00384424">
        <w:rPr>
          <w:vanish/>
          <w:u w:val="single"/>
        </w:rPr>
        <w:t>the</w:t>
      </w:r>
      <w:r w:rsidRPr="000A7537">
        <w:rPr>
          <w:u w:val="single"/>
        </w:rPr>
        <w:t xml:space="preserve"> </w:t>
      </w:r>
      <w:r w:rsidRPr="00384424">
        <w:rPr>
          <w:vanish/>
          <w:u w:val="single"/>
        </w:rPr>
        <w:t>country’s</w:t>
      </w:r>
      <w:r w:rsidRPr="000A7537">
        <w:rPr>
          <w:u w:val="single"/>
        </w:rPr>
        <w:t xml:space="preserve"> </w:t>
      </w:r>
      <w:r w:rsidRPr="00384424">
        <w:rPr>
          <w:vanish/>
          <w:u w:val="single"/>
        </w:rPr>
        <w:t>economic</w:t>
      </w:r>
      <w:r w:rsidRPr="000A7537">
        <w:rPr>
          <w:u w:val="single"/>
        </w:rPr>
        <w:t xml:space="preserve"> </w:t>
      </w:r>
      <w:r w:rsidRPr="00384424">
        <w:rPr>
          <w:vanish/>
          <w:u w:val="single"/>
        </w:rPr>
        <w:t>growth</w:t>
      </w:r>
      <w:r w:rsidRPr="000A7537">
        <w:rPr>
          <w:u w:val="single"/>
        </w:rPr>
        <w:t xml:space="preserve"> </w:t>
      </w:r>
      <w:r w:rsidRPr="00384424">
        <w:rPr>
          <w:vanish/>
          <w:u w:val="single"/>
        </w:rPr>
        <w:t>is</w:t>
      </w:r>
      <w:r w:rsidRPr="000A7537">
        <w:rPr>
          <w:u w:val="single"/>
        </w:rPr>
        <w:t xml:space="preserve"> </w:t>
      </w:r>
      <w:r w:rsidRPr="00384424">
        <w:rPr>
          <w:vanish/>
          <w:u w:val="single"/>
        </w:rPr>
        <w:t>by</w:t>
      </w:r>
      <w:r w:rsidRPr="000A7537">
        <w:rPr>
          <w:u w:val="single"/>
        </w:rPr>
        <w:t xml:space="preserve"> </w:t>
      </w:r>
      <w:r w:rsidRPr="00384424">
        <w:rPr>
          <w:vanish/>
          <w:u w:val="single"/>
        </w:rPr>
        <w:t>attracting</w:t>
      </w:r>
      <w:r w:rsidRPr="000A7537">
        <w:rPr>
          <w:u w:val="single"/>
        </w:rPr>
        <w:t xml:space="preserve"> </w:t>
      </w:r>
      <w:r w:rsidRPr="00384424">
        <w:rPr>
          <w:vanish/>
          <w:u w:val="single"/>
        </w:rPr>
        <w:t>potential</w:t>
      </w:r>
      <w:r w:rsidRPr="000A7537">
        <w:rPr>
          <w:u w:val="single"/>
        </w:rPr>
        <w:t xml:space="preserve"> </w:t>
      </w:r>
      <w:r w:rsidRPr="00384424">
        <w:rPr>
          <w:vanish/>
          <w:u w:val="single"/>
        </w:rPr>
        <w:t>investors</w:t>
      </w:r>
      <w:r w:rsidRPr="000A7537">
        <w:rPr>
          <w:u w:val="single"/>
        </w:rPr>
        <w:t xml:space="preserve"> </w:t>
      </w:r>
      <w:r w:rsidRPr="00384424">
        <w:rPr>
          <w:vanish/>
          <w:u w:val="single"/>
        </w:rPr>
        <w:t>to</w:t>
      </w:r>
      <w:r w:rsidRPr="000A7537">
        <w:rPr>
          <w:u w:val="single"/>
        </w:rPr>
        <w:t xml:space="preserve"> </w:t>
      </w:r>
      <w:r w:rsidRPr="00384424">
        <w:rPr>
          <w:vanish/>
          <w:u w:val="single"/>
        </w:rPr>
        <w:t>invest</w:t>
      </w:r>
      <w:r w:rsidRPr="000A7537">
        <w:rPr>
          <w:u w:val="single"/>
        </w:rPr>
        <w:t xml:space="preserve"> </w:t>
      </w:r>
      <w:r w:rsidRPr="00384424">
        <w:rPr>
          <w:vanish/>
          <w:u w:val="single"/>
        </w:rPr>
        <w:t>in</w:t>
      </w:r>
      <w:r w:rsidRPr="000A7537">
        <w:rPr>
          <w:u w:val="single"/>
        </w:rPr>
        <w:t xml:space="preserve"> </w:t>
      </w:r>
      <w:r w:rsidRPr="00384424">
        <w:rPr>
          <w:vanish/>
          <w:u w:val="single"/>
        </w:rPr>
        <w:t>the</w:t>
      </w:r>
      <w:r w:rsidRPr="000A7537">
        <w:rPr>
          <w:u w:val="single"/>
        </w:rPr>
        <w:t xml:space="preserve"> </w:t>
      </w:r>
      <w:r w:rsidRPr="00384424">
        <w:rPr>
          <w:vanish/>
          <w:u w:val="single"/>
        </w:rPr>
        <w:t>country.</w:t>
      </w:r>
      <w:r w:rsidRPr="000A7537">
        <w:rPr>
          <w:u w:val="single"/>
        </w:rPr>
        <w:t xml:space="preserve"> </w:t>
      </w:r>
      <w:r w:rsidRPr="00384424">
        <w:rPr>
          <w:vanish/>
          <w:u w:val="single"/>
        </w:rPr>
        <w:t>However,</w:t>
      </w:r>
      <w:r w:rsidRPr="000A7537">
        <w:rPr>
          <w:u w:val="single"/>
        </w:rPr>
        <w:t xml:space="preserve"> </w:t>
      </w:r>
      <w:r w:rsidRPr="00384424">
        <w:rPr>
          <w:vanish/>
          <w:u w:val="single"/>
        </w:rPr>
        <w:t>this</w:t>
      </w:r>
      <w:r w:rsidRPr="000A7537">
        <w:rPr>
          <w:u w:val="single"/>
        </w:rPr>
        <w:t xml:space="preserve"> </w:t>
      </w:r>
      <w:r w:rsidRPr="00384424">
        <w:rPr>
          <w:vanish/>
          <w:u w:val="single"/>
        </w:rPr>
        <w:t>might</w:t>
      </w:r>
      <w:r w:rsidRPr="000A7537">
        <w:rPr>
          <w:u w:val="single"/>
        </w:rPr>
        <w:t xml:space="preserve"> </w:t>
      </w:r>
      <w:r w:rsidRPr="00384424">
        <w:rPr>
          <w:vanish/>
          <w:u w:val="single"/>
        </w:rPr>
        <w:t>be</w:t>
      </w:r>
      <w:r w:rsidRPr="000A7537">
        <w:rPr>
          <w:u w:val="single"/>
        </w:rPr>
        <w:t xml:space="preserve"> </w:t>
      </w:r>
      <w:r w:rsidRPr="00384424">
        <w:rPr>
          <w:vanish/>
          <w:u w:val="single"/>
        </w:rPr>
        <w:t>difficult</w:t>
      </w:r>
      <w:r w:rsidRPr="000A7537">
        <w:rPr>
          <w:u w:val="single"/>
        </w:rPr>
        <w:t xml:space="preserve"> </w:t>
      </w:r>
      <w:r w:rsidRPr="00384424">
        <w:rPr>
          <w:vanish/>
          <w:u w:val="single"/>
        </w:rPr>
        <w:t>as</w:t>
      </w:r>
      <w:r w:rsidRPr="000A7537">
        <w:rPr>
          <w:u w:val="single"/>
        </w:rPr>
        <w:t xml:space="preserve"> </w:t>
      </w:r>
      <w:r w:rsidRPr="000A7537">
        <w:rPr>
          <w:highlight w:val="cyan"/>
          <w:u w:val="single"/>
        </w:rPr>
        <w:t>investors</w:t>
      </w:r>
      <w:r w:rsidRPr="000A7537">
        <w:rPr>
          <w:u w:val="single"/>
        </w:rPr>
        <w:t xml:space="preserve"> </w:t>
      </w:r>
      <w:r w:rsidRPr="00384424">
        <w:rPr>
          <w:vanish/>
          <w:u w:val="single"/>
        </w:rPr>
        <w:t>would</w:t>
      </w:r>
      <w:r w:rsidRPr="000A7537">
        <w:rPr>
          <w:u w:val="single"/>
        </w:rPr>
        <w:t xml:space="preserve"> </w:t>
      </w:r>
      <w:r w:rsidRPr="000A7537">
        <w:rPr>
          <w:highlight w:val="cyan"/>
          <w:u w:val="single"/>
        </w:rPr>
        <w:t>want to invest in a country where there is</w:t>
      </w:r>
      <w:r w:rsidRPr="000A7537">
        <w:rPr>
          <w:u w:val="single"/>
        </w:rPr>
        <w:t xml:space="preserve"> </w:t>
      </w:r>
      <w:r w:rsidRPr="00384424">
        <w:rPr>
          <w:vanish/>
          <w:u w:val="single"/>
        </w:rPr>
        <w:t>a</w:t>
      </w:r>
      <w:r w:rsidRPr="000A7537">
        <w:rPr>
          <w:u w:val="single"/>
        </w:rPr>
        <w:t xml:space="preserve"> </w:t>
      </w:r>
      <w:r w:rsidRPr="00384424">
        <w:rPr>
          <w:vanish/>
          <w:u w:val="single"/>
        </w:rPr>
        <w:t>likelihood</w:t>
      </w:r>
      <w:r w:rsidRPr="000A7537">
        <w:rPr>
          <w:u w:val="single"/>
        </w:rPr>
        <w:t xml:space="preserve"> </w:t>
      </w:r>
      <w:r w:rsidRPr="00384424">
        <w:rPr>
          <w:vanish/>
          <w:u w:val="single"/>
        </w:rPr>
        <w:t>of</w:t>
      </w:r>
      <w:r w:rsidRPr="000A7537">
        <w:rPr>
          <w:u w:val="single"/>
        </w:rPr>
        <w:t xml:space="preserve"> </w:t>
      </w:r>
      <w:r w:rsidRPr="00384424">
        <w:rPr>
          <w:vanish/>
          <w:u w:val="single"/>
        </w:rPr>
        <w:t>getting</w:t>
      </w:r>
      <w:r w:rsidRPr="000A7537">
        <w:rPr>
          <w:u w:val="single"/>
        </w:rPr>
        <w:t xml:space="preserve"> </w:t>
      </w:r>
      <w:r w:rsidRPr="000A7537">
        <w:rPr>
          <w:highlight w:val="cyan"/>
          <w:u w:val="single"/>
        </w:rPr>
        <w:t>returns</w:t>
      </w:r>
      <w:r w:rsidRPr="000A7537">
        <w:rPr>
          <w:u w:val="single"/>
        </w:rPr>
        <w:t xml:space="preserve"> </w:t>
      </w:r>
      <w:r w:rsidRPr="00384424">
        <w:rPr>
          <w:vanish/>
          <w:u w:val="single"/>
        </w:rPr>
        <w:t>for</w:t>
      </w:r>
      <w:r w:rsidRPr="000A7537">
        <w:rPr>
          <w:u w:val="single"/>
        </w:rPr>
        <w:t xml:space="preserve"> </w:t>
      </w:r>
      <w:r w:rsidRPr="00384424">
        <w:rPr>
          <w:vanish/>
          <w:u w:val="single"/>
        </w:rPr>
        <w:t>their</w:t>
      </w:r>
      <w:r w:rsidRPr="000A7537">
        <w:rPr>
          <w:u w:val="single"/>
        </w:rPr>
        <w:t xml:space="preserve"> </w:t>
      </w:r>
      <w:r w:rsidRPr="00384424">
        <w:rPr>
          <w:vanish/>
          <w:u w:val="single"/>
        </w:rPr>
        <w:t>investments.</w:t>
      </w:r>
      <w:r w:rsidRPr="000A7537">
        <w:rPr>
          <w:u w:val="single"/>
        </w:rPr>
        <w:t xml:space="preserve"> </w:t>
      </w:r>
      <w:r w:rsidRPr="00384424">
        <w:rPr>
          <w:vanish/>
          <w:u w:val="single"/>
        </w:rPr>
        <w:t>The</w:t>
      </w:r>
      <w:r w:rsidRPr="000A7537">
        <w:rPr>
          <w:u w:val="single"/>
        </w:rPr>
        <w:t xml:space="preserve"> </w:t>
      </w:r>
      <w:r w:rsidRPr="00384424">
        <w:rPr>
          <w:vanish/>
          <w:u w:val="single"/>
        </w:rPr>
        <w:t>wish</w:t>
      </w:r>
      <w:r w:rsidRPr="000A7537">
        <w:rPr>
          <w:u w:val="single"/>
        </w:rPr>
        <w:t xml:space="preserve"> </w:t>
      </w:r>
      <w:r w:rsidRPr="00384424">
        <w:rPr>
          <w:vanish/>
          <w:u w:val="single"/>
        </w:rPr>
        <w:t>of</w:t>
      </w:r>
      <w:r w:rsidRPr="000A7537">
        <w:rPr>
          <w:u w:val="single"/>
        </w:rPr>
        <w:t xml:space="preserve"> </w:t>
      </w:r>
      <w:r w:rsidRPr="00384424">
        <w:rPr>
          <w:vanish/>
          <w:u w:val="single"/>
        </w:rPr>
        <w:t>getting</w:t>
      </w:r>
      <w:r w:rsidRPr="000A7537">
        <w:rPr>
          <w:u w:val="single"/>
        </w:rPr>
        <w:t xml:space="preserve"> </w:t>
      </w:r>
      <w:r w:rsidRPr="00384424">
        <w:rPr>
          <w:vanish/>
          <w:u w:val="single"/>
        </w:rPr>
        <w:t>returns</w:t>
      </w:r>
      <w:r w:rsidRPr="000A7537">
        <w:rPr>
          <w:u w:val="single"/>
        </w:rPr>
        <w:t xml:space="preserve"> </w:t>
      </w:r>
      <w:r w:rsidRPr="00384424">
        <w:rPr>
          <w:vanish/>
          <w:u w:val="single"/>
        </w:rPr>
        <w:t>for</w:t>
      </w:r>
      <w:r w:rsidRPr="000A7537">
        <w:rPr>
          <w:u w:val="single"/>
        </w:rPr>
        <w:t xml:space="preserve"> </w:t>
      </w:r>
      <w:r w:rsidRPr="00384424">
        <w:rPr>
          <w:vanish/>
          <w:u w:val="single"/>
        </w:rPr>
        <w:t>investment</w:t>
      </w:r>
      <w:r w:rsidRPr="000A7537">
        <w:rPr>
          <w:u w:val="single"/>
        </w:rPr>
        <w:t xml:space="preserve"> </w:t>
      </w:r>
      <w:r w:rsidRPr="00384424">
        <w:rPr>
          <w:vanish/>
          <w:u w:val="single"/>
        </w:rPr>
        <w:t>may</w:t>
      </w:r>
      <w:r w:rsidRPr="000A7537">
        <w:rPr>
          <w:u w:val="single"/>
        </w:rPr>
        <w:t xml:space="preserve"> </w:t>
      </w:r>
      <w:r w:rsidRPr="00384424">
        <w:rPr>
          <w:vanish/>
          <w:u w:val="single"/>
        </w:rPr>
        <w:t>not</w:t>
      </w:r>
      <w:r w:rsidRPr="000A7537">
        <w:rPr>
          <w:u w:val="single"/>
        </w:rPr>
        <w:t xml:space="preserve"> </w:t>
      </w:r>
      <w:r w:rsidRPr="00384424">
        <w:rPr>
          <w:vanish/>
          <w:u w:val="single"/>
        </w:rPr>
        <w:t>materialise</w:t>
      </w:r>
      <w:r w:rsidRPr="000A7537">
        <w:rPr>
          <w:u w:val="single"/>
        </w:rPr>
        <w:t xml:space="preserve"> </w:t>
      </w:r>
      <w:r w:rsidRPr="00384424">
        <w:rPr>
          <w:vanish/>
          <w:u w:val="single"/>
        </w:rPr>
        <w:t>if</w:t>
      </w:r>
      <w:r w:rsidRPr="000A7537">
        <w:rPr>
          <w:u w:val="single"/>
        </w:rPr>
        <w:t xml:space="preserve"> </w:t>
      </w:r>
      <w:r w:rsidRPr="00384424">
        <w:rPr>
          <w:vanish/>
          <w:u w:val="single"/>
        </w:rPr>
        <w:t>the</w:t>
      </w:r>
      <w:r w:rsidRPr="000A7537">
        <w:rPr>
          <w:u w:val="single"/>
        </w:rPr>
        <w:t xml:space="preserve"> </w:t>
      </w:r>
      <w:r w:rsidRPr="000A7537">
        <w:rPr>
          <w:highlight w:val="cyan"/>
          <w:u w:val="single"/>
        </w:rPr>
        <w:t>labour</w:t>
      </w:r>
      <w:r w:rsidRPr="000A7537">
        <w:rPr>
          <w:u w:val="single"/>
        </w:rPr>
        <w:t xml:space="preserve"> </w:t>
      </w:r>
      <w:r w:rsidRPr="000A7537">
        <w:rPr>
          <w:highlight w:val="cyan"/>
          <w:u w:val="single"/>
        </w:rPr>
        <w:t>environment</w:t>
      </w:r>
      <w:r w:rsidRPr="000A7537">
        <w:rPr>
          <w:u w:val="single"/>
        </w:rPr>
        <w:t xml:space="preserve"> </w:t>
      </w:r>
      <w:r w:rsidRPr="00384424">
        <w:rPr>
          <w:vanish/>
          <w:u w:val="single"/>
        </w:rPr>
        <w:t>is</w:t>
      </w:r>
      <w:r w:rsidRPr="000A7537">
        <w:rPr>
          <w:u w:val="single"/>
        </w:rPr>
        <w:t xml:space="preserve"> </w:t>
      </w:r>
      <w:r w:rsidRPr="000A7537">
        <w:rPr>
          <w:highlight w:val="cyan"/>
          <w:u w:val="single"/>
        </w:rPr>
        <w:t xml:space="preserve">not fertile for </w:t>
      </w:r>
      <w:r w:rsidRPr="00384424">
        <w:rPr>
          <w:vanish/>
          <w:u w:val="single"/>
        </w:rPr>
        <w:t>such</w:t>
      </w:r>
      <w:r w:rsidRPr="000A7537">
        <w:rPr>
          <w:u w:val="single"/>
        </w:rPr>
        <w:t xml:space="preserve"> </w:t>
      </w:r>
      <w:r w:rsidRPr="000A7537">
        <w:rPr>
          <w:highlight w:val="cyan"/>
          <w:u w:val="single"/>
        </w:rPr>
        <w:t>investments</w:t>
      </w:r>
      <w:r w:rsidRPr="000A7537">
        <w:rPr>
          <w:sz w:val="16"/>
        </w:rPr>
        <w:t xml:space="preserve"> </w:t>
      </w:r>
      <w:r w:rsidRPr="00384424">
        <w:rPr>
          <w:vanish/>
          <w:sz w:val="16"/>
        </w:rPr>
        <w:t>as</w:t>
      </w:r>
      <w:r w:rsidRPr="000A7537">
        <w:rPr>
          <w:sz w:val="16"/>
        </w:rPr>
        <w:t xml:space="preserve"> </w:t>
      </w:r>
      <w:r w:rsidRPr="00384424">
        <w:rPr>
          <w:vanish/>
          <w:sz w:val="16"/>
        </w:rPr>
        <w:t>a</w:t>
      </w:r>
      <w:r w:rsidRPr="000A7537">
        <w:rPr>
          <w:sz w:val="16"/>
        </w:rPr>
        <w:t xml:space="preserve"> </w:t>
      </w:r>
      <w:r w:rsidRPr="00384424">
        <w:rPr>
          <w:vanish/>
          <w:sz w:val="16"/>
        </w:rPr>
        <w:t>result</w:t>
      </w:r>
      <w:r w:rsidRPr="000A7537">
        <w:rPr>
          <w:sz w:val="16"/>
        </w:rPr>
        <w:t xml:space="preserve"> </w:t>
      </w:r>
      <w:r w:rsidRPr="00384424">
        <w:rPr>
          <w:vanish/>
          <w:sz w:val="16"/>
        </w:rPr>
        <w:t>of,</w:t>
      </w:r>
      <w:r w:rsidRPr="000A7537">
        <w:rPr>
          <w:sz w:val="16"/>
        </w:rPr>
        <w:t xml:space="preserve"> </w:t>
      </w:r>
      <w:r w:rsidRPr="00384424">
        <w:rPr>
          <w:vanish/>
          <w:sz w:val="16"/>
        </w:rPr>
        <w:t>for</w:t>
      </w:r>
      <w:r w:rsidRPr="000A7537">
        <w:rPr>
          <w:sz w:val="16"/>
        </w:rPr>
        <w:t xml:space="preserve"> </w:t>
      </w:r>
      <w:r w:rsidRPr="00384424">
        <w:rPr>
          <w:vanish/>
          <w:sz w:val="16"/>
        </w:rPr>
        <w:t>example,</w:t>
      </w:r>
      <w:r w:rsidRPr="000A7537">
        <w:rPr>
          <w:sz w:val="16"/>
        </w:rPr>
        <w:t xml:space="preserve"> </w:t>
      </w:r>
      <w:r w:rsidRPr="00384424">
        <w:rPr>
          <w:vanish/>
          <w:sz w:val="16"/>
        </w:rPr>
        <w:t>unstable</w:t>
      </w:r>
      <w:r w:rsidRPr="000A7537">
        <w:rPr>
          <w:sz w:val="16"/>
        </w:rPr>
        <w:t xml:space="preserve"> </w:t>
      </w:r>
      <w:r w:rsidRPr="00384424">
        <w:rPr>
          <w:vanish/>
          <w:sz w:val="16"/>
        </w:rPr>
        <w:t>labour</w:t>
      </w:r>
      <w:r w:rsidRPr="000A7537">
        <w:rPr>
          <w:sz w:val="16"/>
        </w:rPr>
        <w:t xml:space="preserve"> </w:t>
      </w:r>
      <w:r w:rsidRPr="00384424">
        <w:rPr>
          <w:vanish/>
          <w:sz w:val="16"/>
        </w:rPr>
        <w:t>relations.</w:t>
      </w:r>
      <w:r w:rsidRPr="000A7537">
        <w:rPr>
          <w:sz w:val="16"/>
        </w:rPr>
        <w:t xml:space="preserve"> </w:t>
      </w:r>
      <w:r w:rsidRPr="00384424">
        <w:rPr>
          <w:vanish/>
          <w:sz w:val="16"/>
        </w:rPr>
        <w:t>Therefore,</w:t>
      </w:r>
      <w:r w:rsidRPr="000A7537">
        <w:rPr>
          <w:sz w:val="16"/>
        </w:rPr>
        <w:t xml:space="preserve"> </w:t>
      </w:r>
      <w:r w:rsidRPr="00384424">
        <w:rPr>
          <w:vanish/>
          <w:sz w:val="16"/>
        </w:rPr>
        <w:t>investors</w:t>
      </w:r>
      <w:r w:rsidRPr="000A7537">
        <w:rPr>
          <w:sz w:val="16"/>
        </w:rPr>
        <w:t xml:space="preserve"> </w:t>
      </w:r>
      <w:r w:rsidRPr="00384424">
        <w:rPr>
          <w:vanish/>
          <w:sz w:val="16"/>
        </w:rPr>
        <w:t>may</w:t>
      </w:r>
      <w:r w:rsidRPr="000A7537">
        <w:rPr>
          <w:sz w:val="16"/>
        </w:rPr>
        <w:t xml:space="preserve"> </w:t>
      </w:r>
      <w:r w:rsidRPr="00384424">
        <w:rPr>
          <w:vanish/>
          <w:sz w:val="16"/>
        </w:rPr>
        <w:t>be</w:t>
      </w:r>
      <w:r w:rsidRPr="000A7537">
        <w:rPr>
          <w:sz w:val="16"/>
        </w:rPr>
        <w:t xml:space="preserve"> </w:t>
      </w:r>
      <w:r w:rsidRPr="00384424">
        <w:rPr>
          <w:vanish/>
          <w:sz w:val="16"/>
        </w:rPr>
        <w:t>reluctant</w:t>
      </w:r>
      <w:r w:rsidRPr="000A7537">
        <w:rPr>
          <w:sz w:val="16"/>
        </w:rPr>
        <w:t xml:space="preserve"> </w:t>
      </w:r>
      <w:r w:rsidRPr="00384424">
        <w:rPr>
          <w:vanish/>
          <w:sz w:val="16"/>
        </w:rPr>
        <w:t>to</w:t>
      </w:r>
      <w:r w:rsidRPr="000A7537">
        <w:rPr>
          <w:sz w:val="16"/>
        </w:rPr>
        <w:t xml:space="preserve"> </w:t>
      </w:r>
      <w:r w:rsidRPr="00384424">
        <w:rPr>
          <w:vanish/>
          <w:sz w:val="16"/>
        </w:rPr>
        <w:t>invest</w:t>
      </w:r>
      <w:r w:rsidRPr="000A7537">
        <w:rPr>
          <w:sz w:val="16"/>
        </w:rPr>
        <w:t xml:space="preserve"> </w:t>
      </w:r>
      <w:r w:rsidRPr="00384424">
        <w:rPr>
          <w:vanish/>
          <w:sz w:val="16"/>
        </w:rPr>
        <w:t>where</w:t>
      </w:r>
      <w:r w:rsidRPr="000A7537">
        <w:rPr>
          <w:sz w:val="16"/>
        </w:rPr>
        <w:t xml:space="preserve"> </w:t>
      </w:r>
      <w:r w:rsidRPr="00384424">
        <w:rPr>
          <w:vanish/>
          <w:sz w:val="16"/>
        </w:rPr>
        <w:t>there</w:t>
      </w:r>
      <w:r w:rsidRPr="000A7537">
        <w:rPr>
          <w:sz w:val="16"/>
        </w:rPr>
        <w:t xml:space="preserve"> </w:t>
      </w:r>
      <w:r w:rsidRPr="00384424">
        <w:rPr>
          <w:vanish/>
          <w:sz w:val="16"/>
        </w:rPr>
        <w:t>is</w:t>
      </w:r>
      <w:r w:rsidRPr="000A7537">
        <w:rPr>
          <w:sz w:val="16"/>
        </w:rPr>
        <w:t xml:space="preserve"> </w:t>
      </w:r>
      <w:r w:rsidRPr="00384424">
        <w:rPr>
          <w:vanish/>
          <w:sz w:val="16"/>
        </w:rPr>
        <w:t>an</w:t>
      </w:r>
      <w:r w:rsidRPr="000A7537">
        <w:rPr>
          <w:sz w:val="16"/>
        </w:rPr>
        <w:t xml:space="preserve"> </w:t>
      </w:r>
      <w:r w:rsidRPr="00384424">
        <w:rPr>
          <w:vanish/>
          <w:sz w:val="16"/>
        </w:rPr>
        <w:t>unstable</w:t>
      </w:r>
      <w:r w:rsidRPr="000A7537">
        <w:rPr>
          <w:sz w:val="16"/>
        </w:rPr>
        <w:t xml:space="preserve"> </w:t>
      </w:r>
      <w:r w:rsidRPr="00384424">
        <w:rPr>
          <w:vanish/>
          <w:sz w:val="16"/>
        </w:rPr>
        <w:t>or</w:t>
      </w:r>
      <w:r w:rsidRPr="000A7537">
        <w:rPr>
          <w:sz w:val="16"/>
        </w:rPr>
        <w:t xml:space="preserve"> </w:t>
      </w:r>
      <w:r w:rsidRPr="00384424">
        <w:rPr>
          <w:vanish/>
          <w:sz w:val="16"/>
        </w:rPr>
        <w:t>fragile</w:t>
      </w:r>
      <w:r w:rsidRPr="000A7537">
        <w:rPr>
          <w:sz w:val="16"/>
        </w:rPr>
        <w:t xml:space="preserve"> </w:t>
      </w:r>
      <w:r w:rsidRPr="00384424">
        <w:rPr>
          <w:vanish/>
          <w:sz w:val="16"/>
        </w:rPr>
        <w:t>labour</w:t>
      </w:r>
      <w:r w:rsidRPr="000A7537">
        <w:rPr>
          <w:sz w:val="16"/>
        </w:rPr>
        <w:t xml:space="preserve"> </w:t>
      </w:r>
      <w:r w:rsidRPr="00384424">
        <w:rPr>
          <w:vanish/>
          <w:sz w:val="16"/>
        </w:rPr>
        <w:t>relations</w:t>
      </w:r>
      <w:r w:rsidRPr="000A7537">
        <w:rPr>
          <w:sz w:val="16"/>
        </w:rPr>
        <w:t xml:space="preserve"> </w:t>
      </w:r>
      <w:r w:rsidRPr="00384424">
        <w:rPr>
          <w:vanish/>
          <w:sz w:val="16"/>
        </w:rPr>
        <w:t>environment.</w:t>
      </w:r>
      <w:r w:rsidRPr="000A7537">
        <w:rPr>
          <w:sz w:val="16"/>
        </w:rPr>
        <w:t xml:space="preserve"> </w:t>
      </w:r>
      <w:r w:rsidRPr="00384424">
        <w:rPr>
          <w:vanish/>
          <w:sz w:val="16"/>
        </w:rPr>
        <w:t>3</w:t>
      </w:r>
      <w:r w:rsidRPr="000A7537">
        <w:rPr>
          <w:sz w:val="16"/>
        </w:rPr>
        <w:t xml:space="preserve"> </w:t>
      </w:r>
      <w:r w:rsidRPr="00384424">
        <w:rPr>
          <w:vanish/>
          <w:sz w:val="16"/>
        </w:rPr>
        <w:t>THE</w:t>
      </w:r>
      <w:r w:rsidRPr="000A7537">
        <w:rPr>
          <w:sz w:val="16"/>
        </w:rPr>
        <w:t xml:space="preserve"> </w:t>
      </w:r>
      <w:r w:rsidRPr="00384424">
        <w:rPr>
          <w:vanish/>
          <w:sz w:val="16"/>
        </w:rPr>
        <w:t>COMMISSION</w:t>
      </w:r>
      <w:r w:rsidRPr="000A7537">
        <w:rPr>
          <w:sz w:val="16"/>
        </w:rPr>
        <w:t xml:space="preserve"> </w:t>
      </w:r>
      <w:r w:rsidRPr="00384424">
        <w:rPr>
          <w:vanish/>
          <w:sz w:val="16"/>
        </w:rPr>
        <w:t>OF</w:t>
      </w:r>
      <w:r w:rsidRPr="000A7537">
        <w:rPr>
          <w:sz w:val="16"/>
        </w:rPr>
        <w:t xml:space="preserve"> </w:t>
      </w:r>
      <w:r w:rsidRPr="00384424">
        <w:rPr>
          <w:vanish/>
          <w:sz w:val="16"/>
        </w:rPr>
        <w:t>VIOLENCE</w:t>
      </w:r>
      <w:r w:rsidRPr="000A7537">
        <w:rPr>
          <w:sz w:val="16"/>
        </w:rPr>
        <w:t xml:space="preserve"> </w:t>
      </w:r>
      <w:r w:rsidRPr="00384424">
        <w:rPr>
          <w:vanish/>
          <w:sz w:val="16"/>
        </w:rPr>
        <w:t>DURING</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CONSEQUENCES</w:t>
      </w:r>
      <w:r w:rsidRPr="000A7537">
        <w:rPr>
          <w:sz w:val="16"/>
        </w:rPr>
        <w:t xml:space="preserve"> </w:t>
      </w:r>
      <w:r w:rsidRPr="00384424">
        <w:rPr>
          <w:vanish/>
          <w:sz w:val="16"/>
        </w:rPr>
        <w:t>The</w:t>
      </w:r>
      <w:r w:rsidRPr="000A7537">
        <w:rPr>
          <w:sz w:val="16"/>
        </w:rPr>
        <w:t xml:space="preserve"> </w:t>
      </w:r>
      <w:r w:rsidRPr="00384424">
        <w:rPr>
          <w:vanish/>
          <w:sz w:val="16"/>
        </w:rPr>
        <w:t>Constitution</w:t>
      </w:r>
      <w:r w:rsidRPr="000A7537">
        <w:rPr>
          <w:sz w:val="16"/>
        </w:rPr>
        <w:t xml:space="preserve"> </w:t>
      </w:r>
      <w:r w:rsidRPr="00384424">
        <w:rPr>
          <w:vanish/>
          <w:sz w:val="16"/>
        </w:rPr>
        <w:t>guarantees</w:t>
      </w:r>
      <w:r w:rsidRPr="000A7537">
        <w:rPr>
          <w:sz w:val="16"/>
        </w:rPr>
        <w:t xml:space="preserve"> </w:t>
      </w:r>
      <w:r w:rsidRPr="00384424">
        <w:rPr>
          <w:vanish/>
          <w:sz w:val="16"/>
        </w:rPr>
        <w:t>every</w:t>
      </w:r>
      <w:r w:rsidRPr="000A7537">
        <w:rPr>
          <w:sz w:val="16"/>
        </w:rPr>
        <w:t xml:space="preserve"> </w:t>
      </w:r>
      <w:r w:rsidRPr="00384424">
        <w:rPr>
          <w:vanish/>
          <w:sz w:val="16"/>
        </w:rPr>
        <w:t>worker</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join</w:t>
      </w:r>
      <w:r w:rsidRPr="000A7537">
        <w:rPr>
          <w:sz w:val="16"/>
        </w:rPr>
        <w:t xml:space="preserve"> </w:t>
      </w:r>
      <w:r w:rsidRPr="00384424">
        <w:rPr>
          <w:vanish/>
          <w:sz w:val="16"/>
        </w:rPr>
        <w:t>a</w:t>
      </w:r>
      <w:r w:rsidRPr="000A7537">
        <w:rPr>
          <w:sz w:val="16"/>
        </w:rPr>
        <w:t xml:space="preserve"> </w:t>
      </w:r>
      <w:r w:rsidRPr="00384424">
        <w:rPr>
          <w:vanish/>
          <w:sz w:val="16"/>
        </w:rPr>
        <w:t>trade</w:t>
      </w:r>
      <w:r w:rsidRPr="000A7537">
        <w:rPr>
          <w:sz w:val="16"/>
        </w:rPr>
        <w:t xml:space="preserve"> </w:t>
      </w:r>
      <w:r w:rsidRPr="00384424">
        <w:rPr>
          <w:vanish/>
          <w:sz w:val="16"/>
        </w:rPr>
        <w:t>union,</w:t>
      </w:r>
      <w:r w:rsidRPr="000A7537">
        <w:rPr>
          <w:sz w:val="16"/>
        </w:rPr>
        <w:t xml:space="preserve"> </w:t>
      </w:r>
      <w:r w:rsidRPr="00384424">
        <w:rPr>
          <w:vanish/>
          <w:sz w:val="16"/>
        </w:rPr>
        <w:t>participate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activities</w:t>
      </w:r>
      <w:r w:rsidRPr="000A7537">
        <w:rPr>
          <w:sz w:val="16"/>
        </w:rPr>
        <w:t xml:space="preserve"> </w:t>
      </w:r>
      <w:r w:rsidRPr="00384424">
        <w:rPr>
          <w:vanish/>
          <w:sz w:val="16"/>
        </w:rPr>
        <w:t>and</w:t>
      </w:r>
      <w:r w:rsidRPr="000A7537">
        <w:rPr>
          <w:sz w:val="16"/>
        </w:rPr>
        <w:t xml:space="preserve"> </w:t>
      </w:r>
      <w:r w:rsidRPr="00384424">
        <w:rPr>
          <w:vanish/>
          <w:sz w:val="16"/>
        </w:rPr>
        <w:t>programmes</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trade</w:t>
      </w:r>
      <w:r w:rsidRPr="000A7537">
        <w:rPr>
          <w:sz w:val="16"/>
        </w:rPr>
        <w:t xml:space="preserve"> </w:t>
      </w:r>
      <w:r w:rsidRPr="00384424">
        <w:rPr>
          <w:vanish/>
          <w:sz w:val="16"/>
        </w:rPr>
        <w:t>union,</w:t>
      </w:r>
      <w:r w:rsidRPr="000A7537">
        <w:rPr>
          <w:sz w:val="16"/>
        </w:rPr>
        <w:t xml:space="preserve"> </w:t>
      </w:r>
      <w:r w:rsidRPr="00384424">
        <w:rPr>
          <w:vanish/>
          <w:sz w:val="16"/>
        </w:rPr>
        <w:t>and</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11</w:t>
      </w:r>
      <w:r w:rsidRPr="000A7537">
        <w:rPr>
          <w:sz w:val="16"/>
        </w:rPr>
        <w:t xml:space="preserve"> </w:t>
      </w:r>
      <w:r w:rsidRPr="00384424">
        <w:rPr>
          <w:vanish/>
          <w:sz w:val="16"/>
        </w:rPr>
        <w:t>The</w:t>
      </w:r>
      <w:r w:rsidRPr="000A7537">
        <w:rPr>
          <w:sz w:val="16"/>
        </w:rPr>
        <w:t xml:space="preserve"> </w:t>
      </w:r>
      <w:r w:rsidRPr="00384424">
        <w:rPr>
          <w:vanish/>
          <w:sz w:val="16"/>
        </w:rPr>
        <w:t>Constitution</w:t>
      </w:r>
      <w:r w:rsidRPr="000A7537">
        <w:rPr>
          <w:sz w:val="16"/>
        </w:rPr>
        <w:t xml:space="preserve"> </w:t>
      </w:r>
      <w:r w:rsidRPr="00384424">
        <w:rPr>
          <w:vanish/>
          <w:sz w:val="16"/>
        </w:rPr>
        <w:t>grants</w:t>
      </w:r>
      <w:r w:rsidRPr="000A7537">
        <w:rPr>
          <w:sz w:val="16"/>
        </w:rPr>
        <w:t xml:space="preserve"> </w:t>
      </w:r>
      <w:r w:rsidRPr="00384424">
        <w:rPr>
          <w:vanish/>
          <w:sz w:val="16"/>
        </w:rPr>
        <w:t>these</w:t>
      </w:r>
      <w:r w:rsidRPr="000A7537">
        <w:rPr>
          <w:sz w:val="16"/>
        </w:rPr>
        <w:t xml:space="preserve"> </w:t>
      </w:r>
      <w:r w:rsidRPr="00384424">
        <w:rPr>
          <w:vanish/>
          <w:sz w:val="16"/>
        </w:rPr>
        <w:t>rights</w:t>
      </w:r>
      <w:r w:rsidRPr="000A7537">
        <w:rPr>
          <w:sz w:val="16"/>
        </w:rPr>
        <w:t xml:space="preserve"> </w:t>
      </w:r>
      <w:r w:rsidRPr="00384424">
        <w:rPr>
          <w:vanish/>
          <w:sz w:val="16"/>
        </w:rPr>
        <w:t>to</w:t>
      </w:r>
      <w:r w:rsidRPr="000A7537">
        <w:rPr>
          <w:sz w:val="16"/>
        </w:rPr>
        <w:t xml:space="preserve"> </w:t>
      </w:r>
      <w:r w:rsidRPr="00384424">
        <w:rPr>
          <w:vanish/>
          <w:sz w:val="16"/>
        </w:rPr>
        <w:t>a</w:t>
      </w:r>
      <w:r w:rsidRPr="000A7537">
        <w:rPr>
          <w:sz w:val="16"/>
        </w:rPr>
        <w:t xml:space="preserve"> </w:t>
      </w:r>
      <w:r w:rsidRPr="00384424">
        <w:rPr>
          <w:vanish/>
          <w:sz w:val="16"/>
        </w:rPr>
        <w:t>“worker”</w:t>
      </w:r>
      <w:r w:rsidRPr="000A7537">
        <w:rPr>
          <w:sz w:val="16"/>
        </w:rPr>
        <w:t xml:space="preserve"> </w:t>
      </w:r>
      <w:r w:rsidRPr="00384424">
        <w:rPr>
          <w:vanish/>
          <w:sz w:val="16"/>
        </w:rPr>
        <w:t>as</w:t>
      </w:r>
      <w:r w:rsidRPr="000A7537">
        <w:rPr>
          <w:sz w:val="16"/>
        </w:rPr>
        <w:t xml:space="preserve"> </w:t>
      </w:r>
      <w:r w:rsidRPr="00384424">
        <w:rPr>
          <w:vanish/>
          <w:sz w:val="16"/>
        </w:rPr>
        <w:t>an</w:t>
      </w:r>
      <w:r w:rsidRPr="000A7537">
        <w:rPr>
          <w:sz w:val="16"/>
        </w:rPr>
        <w:t xml:space="preserve"> </w:t>
      </w:r>
      <w:r w:rsidRPr="00384424">
        <w:rPr>
          <w:vanish/>
          <w:sz w:val="16"/>
        </w:rPr>
        <w:t>individual.12</w:t>
      </w:r>
      <w:r w:rsidRPr="000A7537">
        <w:rPr>
          <w:sz w:val="16"/>
        </w:rPr>
        <w:t xml:space="preserve"> </w:t>
      </w:r>
      <w:r w:rsidRPr="00384424">
        <w:rPr>
          <w:vanish/>
          <w:sz w:val="16"/>
        </w:rPr>
        <w:t>However,</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any</w:t>
      </w:r>
      <w:r w:rsidRPr="000A7537">
        <w:rPr>
          <w:sz w:val="16"/>
        </w:rPr>
        <w:t xml:space="preserve"> </w:t>
      </w:r>
      <w:r w:rsidRPr="00384424">
        <w:rPr>
          <w:vanish/>
          <w:sz w:val="16"/>
        </w:rPr>
        <w:t>other</w:t>
      </w:r>
      <w:r w:rsidRPr="000A7537">
        <w:rPr>
          <w:sz w:val="16"/>
        </w:rPr>
        <w:t xml:space="preserve"> </w:t>
      </w:r>
      <w:r w:rsidRPr="00384424">
        <w:rPr>
          <w:vanish/>
          <w:sz w:val="16"/>
        </w:rPr>
        <w:t>conduct</w:t>
      </w:r>
      <w:r w:rsidRPr="000A7537">
        <w:rPr>
          <w:sz w:val="16"/>
        </w:rPr>
        <w:t xml:space="preserve"> </w:t>
      </w:r>
      <w:r w:rsidRPr="00384424">
        <w:rPr>
          <w:vanish/>
          <w:sz w:val="16"/>
        </w:rPr>
        <w:t>in</w:t>
      </w:r>
      <w:r w:rsidRPr="000A7537">
        <w:rPr>
          <w:sz w:val="16"/>
        </w:rPr>
        <w:t xml:space="preserve"> </w:t>
      </w:r>
      <w:r w:rsidRPr="00384424">
        <w:rPr>
          <w:vanish/>
          <w:sz w:val="16"/>
        </w:rPr>
        <w:t>contemplation</w:t>
      </w:r>
      <w:r w:rsidRPr="000A7537">
        <w:rPr>
          <w:sz w:val="16"/>
        </w:rPr>
        <w:t xml:space="preserve"> </w:t>
      </w:r>
      <w:r w:rsidRPr="00384424">
        <w:rPr>
          <w:vanish/>
          <w:sz w:val="16"/>
        </w:rPr>
        <w:t>or</w:t>
      </w:r>
      <w:r w:rsidRPr="000A7537">
        <w:rPr>
          <w:sz w:val="16"/>
        </w:rPr>
        <w:t xml:space="preserve"> </w:t>
      </w:r>
      <w:r w:rsidRPr="00384424">
        <w:rPr>
          <w:vanish/>
          <w:sz w:val="16"/>
        </w:rPr>
        <w:t>furtherance</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such</w:t>
      </w:r>
      <w:r w:rsidRPr="000A7537">
        <w:rPr>
          <w:sz w:val="16"/>
        </w:rPr>
        <w:t xml:space="preserve"> </w:t>
      </w:r>
      <w:r w:rsidRPr="00384424">
        <w:rPr>
          <w:vanish/>
          <w:sz w:val="16"/>
        </w:rPr>
        <w:t>as</w:t>
      </w:r>
      <w:r w:rsidRPr="000A7537">
        <w:rPr>
          <w:sz w:val="16"/>
        </w:rPr>
        <w:t xml:space="preserve"> </w:t>
      </w:r>
      <w:r w:rsidRPr="00384424">
        <w:rPr>
          <w:vanish/>
          <w:sz w:val="16"/>
        </w:rPr>
        <w:t>a</w:t>
      </w:r>
      <w:r w:rsidRPr="000A7537">
        <w:rPr>
          <w:sz w:val="16"/>
        </w:rPr>
        <w:t xml:space="preserve"> </w:t>
      </w:r>
      <w:r w:rsidRPr="00384424">
        <w:rPr>
          <w:vanish/>
          <w:sz w:val="16"/>
        </w:rPr>
        <w:t>picket13</w:t>
      </w:r>
      <w:r w:rsidRPr="000A7537">
        <w:rPr>
          <w:sz w:val="16"/>
        </w:rPr>
        <w:t xml:space="preserve"> </w:t>
      </w:r>
      <w:r w:rsidRPr="00384424">
        <w:rPr>
          <w:vanish/>
          <w:sz w:val="16"/>
        </w:rPr>
        <w:t>can</w:t>
      </w:r>
      <w:r w:rsidRPr="000A7537">
        <w:rPr>
          <w:sz w:val="16"/>
        </w:rPr>
        <w:t xml:space="preserve"> </w:t>
      </w:r>
      <w:r w:rsidRPr="00384424">
        <w:rPr>
          <w:vanish/>
          <w:sz w:val="16"/>
        </w:rPr>
        <w:t>only</w:t>
      </w:r>
      <w:r w:rsidRPr="000A7537">
        <w:rPr>
          <w:sz w:val="16"/>
        </w:rPr>
        <w:t xml:space="preserve"> </w:t>
      </w:r>
      <w:r w:rsidRPr="00384424">
        <w:rPr>
          <w:vanish/>
          <w:sz w:val="16"/>
        </w:rPr>
        <w:t>be</w:t>
      </w:r>
      <w:r w:rsidRPr="000A7537">
        <w:rPr>
          <w:sz w:val="16"/>
        </w:rPr>
        <w:t xml:space="preserve"> </w:t>
      </w:r>
      <w:r w:rsidRPr="00384424">
        <w:rPr>
          <w:vanish/>
          <w:sz w:val="16"/>
        </w:rPr>
        <w:t>exercised</w:t>
      </w:r>
      <w:r w:rsidRPr="000A7537">
        <w:rPr>
          <w:sz w:val="16"/>
        </w:rPr>
        <w:t xml:space="preserve"> </w:t>
      </w:r>
      <w:r w:rsidRPr="00384424">
        <w:rPr>
          <w:vanish/>
          <w:sz w:val="16"/>
        </w:rPr>
        <w:t>by</w:t>
      </w:r>
      <w:r w:rsidRPr="000A7537">
        <w:rPr>
          <w:sz w:val="16"/>
        </w:rPr>
        <w:t xml:space="preserve"> </w:t>
      </w:r>
      <w:r w:rsidRPr="00384424">
        <w:rPr>
          <w:vanish/>
          <w:sz w:val="16"/>
        </w:rPr>
        <w:t>workers</w:t>
      </w:r>
      <w:r w:rsidRPr="000A7537">
        <w:rPr>
          <w:sz w:val="16"/>
        </w:rPr>
        <w:t xml:space="preserve"> </w:t>
      </w:r>
      <w:r w:rsidRPr="00384424">
        <w:rPr>
          <w:vanish/>
          <w:sz w:val="16"/>
        </w:rPr>
        <w:t>acting</w:t>
      </w:r>
      <w:r w:rsidRPr="000A7537">
        <w:rPr>
          <w:sz w:val="16"/>
        </w:rPr>
        <w:t xml:space="preserve"> </w:t>
      </w:r>
      <w:r w:rsidRPr="00384424">
        <w:rPr>
          <w:vanish/>
          <w:sz w:val="16"/>
        </w:rPr>
        <w:t>collectively.14</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participation</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activities</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trade</w:t>
      </w:r>
      <w:r w:rsidRPr="000A7537">
        <w:rPr>
          <w:sz w:val="16"/>
        </w:rPr>
        <w:t xml:space="preserve"> </w:t>
      </w:r>
      <w:r w:rsidRPr="00384424">
        <w:rPr>
          <w:vanish/>
          <w:sz w:val="16"/>
        </w:rPr>
        <w:t>union</w:t>
      </w:r>
      <w:r w:rsidRPr="000A7537">
        <w:rPr>
          <w:sz w:val="16"/>
        </w:rPr>
        <w:t xml:space="preserve"> </w:t>
      </w:r>
      <w:r w:rsidRPr="00384424">
        <w:rPr>
          <w:vanish/>
          <w:sz w:val="16"/>
        </w:rPr>
        <w:t>were</w:t>
      </w:r>
      <w:r w:rsidRPr="000A7537">
        <w:rPr>
          <w:sz w:val="16"/>
        </w:rPr>
        <w:t xml:space="preserve"> </w:t>
      </w:r>
      <w:r w:rsidRPr="00384424">
        <w:rPr>
          <w:vanish/>
          <w:sz w:val="16"/>
        </w:rPr>
        <w:t>given</w:t>
      </w:r>
      <w:r w:rsidRPr="000A7537">
        <w:rPr>
          <w:sz w:val="16"/>
        </w:rPr>
        <w:t xml:space="preserve"> </w:t>
      </w:r>
      <w:r w:rsidRPr="00384424">
        <w:rPr>
          <w:vanish/>
          <w:sz w:val="16"/>
        </w:rPr>
        <w:t>more</w:t>
      </w:r>
      <w:r w:rsidRPr="000A7537">
        <w:rPr>
          <w:sz w:val="16"/>
        </w:rPr>
        <w:t xml:space="preserve"> </w:t>
      </w:r>
      <w:r w:rsidRPr="00384424">
        <w:rPr>
          <w:vanish/>
          <w:sz w:val="16"/>
        </w:rPr>
        <w:t>effect</w:t>
      </w:r>
      <w:r w:rsidRPr="000A7537">
        <w:rPr>
          <w:sz w:val="16"/>
        </w:rPr>
        <w:t xml:space="preserve"> </w:t>
      </w:r>
      <w:r w:rsidRPr="00384424">
        <w:rPr>
          <w:vanish/>
          <w:sz w:val="16"/>
        </w:rPr>
        <w:t>through</w:t>
      </w:r>
      <w:r w:rsidRPr="000A7537">
        <w:rPr>
          <w:sz w:val="16"/>
        </w:rPr>
        <w:t xml:space="preserve"> </w:t>
      </w:r>
      <w:r w:rsidRPr="00384424">
        <w:rPr>
          <w:vanish/>
          <w:sz w:val="16"/>
        </w:rPr>
        <w:t>the</w:t>
      </w:r>
      <w:r w:rsidRPr="000A7537">
        <w:rPr>
          <w:sz w:val="16"/>
        </w:rPr>
        <w:t xml:space="preserve"> </w:t>
      </w:r>
      <w:r w:rsidRPr="00384424">
        <w:rPr>
          <w:vanish/>
          <w:sz w:val="16"/>
        </w:rPr>
        <w:t>enactment</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Labour</w:t>
      </w:r>
      <w:r w:rsidRPr="000A7537">
        <w:rPr>
          <w:sz w:val="16"/>
        </w:rPr>
        <w:t xml:space="preserve"> </w:t>
      </w:r>
      <w:r w:rsidRPr="00384424">
        <w:rPr>
          <w:vanish/>
          <w:sz w:val="16"/>
        </w:rPr>
        <w:t>Relations</w:t>
      </w:r>
      <w:r w:rsidRPr="000A7537">
        <w:rPr>
          <w:sz w:val="16"/>
        </w:rPr>
        <w:t xml:space="preserve"> </w:t>
      </w:r>
      <w:r w:rsidRPr="00384424">
        <w:rPr>
          <w:vanish/>
          <w:sz w:val="16"/>
        </w:rPr>
        <w:t>Act</w:t>
      </w:r>
      <w:r w:rsidRPr="000A7537">
        <w:rPr>
          <w:sz w:val="16"/>
        </w:rPr>
        <w:t xml:space="preserve"> </w:t>
      </w:r>
      <w:r w:rsidRPr="00384424">
        <w:rPr>
          <w:vanish/>
          <w:sz w:val="16"/>
        </w:rPr>
        <w:t>66</w:t>
      </w:r>
      <w:r w:rsidRPr="000A7537">
        <w:rPr>
          <w:sz w:val="16"/>
        </w:rPr>
        <w:t xml:space="preserve"> </w:t>
      </w:r>
      <w:r w:rsidRPr="00384424">
        <w:rPr>
          <w:vanish/>
          <w:sz w:val="16"/>
        </w:rPr>
        <w:t>of</w:t>
      </w:r>
      <w:r w:rsidRPr="000A7537">
        <w:rPr>
          <w:sz w:val="16"/>
        </w:rPr>
        <w:t xml:space="preserve"> </w:t>
      </w:r>
      <w:r w:rsidRPr="00384424">
        <w:rPr>
          <w:vanish/>
          <w:sz w:val="16"/>
        </w:rPr>
        <w:t>199515</w:t>
      </w:r>
      <w:r w:rsidRPr="000A7537">
        <w:rPr>
          <w:sz w:val="16"/>
        </w:rPr>
        <w:t xml:space="preserve"> </w:t>
      </w:r>
      <w:r w:rsidRPr="00384424">
        <w:rPr>
          <w:vanish/>
          <w:sz w:val="16"/>
        </w:rPr>
        <w:t>(LRA).</w:t>
      </w:r>
      <w:r w:rsidRPr="000A7537">
        <w:rPr>
          <w:sz w:val="16"/>
        </w:rPr>
        <w:t xml:space="preserve"> </w:t>
      </w:r>
      <w:r w:rsidRPr="00384424">
        <w:rPr>
          <w:vanish/>
          <w:sz w:val="16"/>
        </w:rPr>
        <w:t>The</w:t>
      </w:r>
      <w:r w:rsidRPr="000A7537">
        <w:rPr>
          <w:sz w:val="16"/>
        </w:rPr>
        <w:t xml:space="preserve"> </w:t>
      </w:r>
      <w:r w:rsidRPr="00384424">
        <w:rPr>
          <w:vanish/>
          <w:sz w:val="16"/>
        </w:rPr>
        <w:t>main</w:t>
      </w:r>
      <w:r w:rsidRPr="000A7537">
        <w:rPr>
          <w:sz w:val="16"/>
        </w:rPr>
        <w:t xml:space="preserve"> </w:t>
      </w:r>
      <w:r w:rsidRPr="00384424">
        <w:rPr>
          <w:vanish/>
          <w:sz w:val="16"/>
        </w:rPr>
        <w:t>purpose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LRA</w:t>
      </w:r>
      <w:r w:rsidRPr="000A7537">
        <w:rPr>
          <w:sz w:val="16"/>
        </w:rPr>
        <w:t xml:space="preserve"> </w:t>
      </w:r>
      <w:r w:rsidRPr="00384424">
        <w:rPr>
          <w:vanish/>
          <w:sz w:val="16"/>
        </w:rPr>
        <w:t>is</w:t>
      </w:r>
      <w:r w:rsidRPr="000A7537">
        <w:rPr>
          <w:sz w:val="16"/>
        </w:rPr>
        <w:t xml:space="preserve"> </w:t>
      </w:r>
      <w:r w:rsidRPr="00384424">
        <w:rPr>
          <w:vanish/>
          <w:sz w:val="16"/>
        </w:rPr>
        <w:t>to</w:t>
      </w:r>
      <w:r w:rsidRPr="000A7537">
        <w:rPr>
          <w:sz w:val="16"/>
        </w:rPr>
        <w:t xml:space="preserve"> </w:t>
      </w:r>
      <w:r w:rsidRPr="00384424">
        <w:rPr>
          <w:vanish/>
          <w:sz w:val="16"/>
        </w:rPr>
        <w:t>“advance</w:t>
      </w:r>
      <w:r w:rsidRPr="000A7537">
        <w:rPr>
          <w:sz w:val="16"/>
        </w:rPr>
        <w:t xml:space="preserve"> </w:t>
      </w:r>
      <w:r w:rsidRPr="00384424">
        <w:rPr>
          <w:vanish/>
          <w:sz w:val="16"/>
        </w:rPr>
        <w:t>economic</w:t>
      </w:r>
      <w:r w:rsidRPr="000A7537">
        <w:rPr>
          <w:sz w:val="16"/>
        </w:rPr>
        <w:t xml:space="preserve"> </w:t>
      </w:r>
      <w:r w:rsidRPr="00384424">
        <w:rPr>
          <w:vanish/>
          <w:sz w:val="16"/>
        </w:rPr>
        <w:t>development,</w:t>
      </w:r>
      <w:r w:rsidRPr="000A7537">
        <w:rPr>
          <w:sz w:val="16"/>
        </w:rPr>
        <w:t xml:space="preserve"> </w:t>
      </w:r>
      <w:r w:rsidRPr="00384424">
        <w:rPr>
          <w:vanish/>
          <w:sz w:val="16"/>
        </w:rPr>
        <w:t>social</w:t>
      </w:r>
      <w:r w:rsidRPr="000A7537">
        <w:rPr>
          <w:sz w:val="16"/>
        </w:rPr>
        <w:t xml:space="preserve"> </w:t>
      </w:r>
      <w:r w:rsidRPr="00384424">
        <w:rPr>
          <w:vanish/>
          <w:sz w:val="16"/>
        </w:rPr>
        <w:t>justice,</w:t>
      </w:r>
      <w:r w:rsidRPr="000A7537">
        <w:rPr>
          <w:sz w:val="16"/>
        </w:rPr>
        <w:t xml:space="preserve"> </w:t>
      </w:r>
      <w:r w:rsidRPr="00384424">
        <w:rPr>
          <w:vanish/>
          <w:sz w:val="16"/>
        </w:rPr>
        <w:t>labour</w:t>
      </w:r>
      <w:r w:rsidRPr="000A7537">
        <w:rPr>
          <w:sz w:val="16"/>
        </w:rPr>
        <w:t xml:space="preserve"> </w:t>
      </w:r>
      <w:r w:rsidRPr="00384424">
        <w:rPr>
          <w:vanish/>
          <w:sz w:val="16"/>
        </w:rPr>
        <w:t>peace</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democratisation</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workplace”.</w:t>
      </w:r>
      <w:r w:rsidRPr="000A7537">
        <w:rPr>
          <w:sz w:val="16"/>
        </w:rPr>
        <w:t xml:space="preserve"> </w:t>
      </w:r>
      <w:r w:rsidRPr="00384424">
        <w:rPr>
          <w:vanish/>
          <w:sz w:val="16"/>
        </w:rPr>
        <w:t>16</w:t>
      </w:r>
      <w:r w:rsidRPr="000A7537">
        <w:rPr>
          <w:sz w:val="16"/>
        </w:rPr>
        <w:t xml:space="preserve"> </w:t>
      </w:r>
      <w:r w:rsidRPr="00384424">
        <w:rPr>
          <w:vanish/>
          <w:sz w:val="16"/>
        </w:rPr>
        <w:t>The</w:t>
      </w:r>
      <w:r w:rsidRPr="000A7537">
        <w:rPr>
          <w:sz w:val="16"/>
        </w:rPr>
        <w:t xml:space="preserve"> </w:t>
      </w:r>
      <w:r w:rsidRPr="00384424">
        <w:rPr>
          <w:vanish/>
          <w:sz w:val="16"/>
        </w:rPr>
        <w:t>advancement</w:t>
      </w:r>
      <w:r w:rsidRPr="000A7537">
        <w:rPr>
          <w:sz w:val="16"/>
        </w:rPr>
        <w:t xml:space="preserve"> </w:t>
      </w:r>
      <w:r w:rsidRPr="00384424">
        <w:rPr>
          <w:vanish/>
          <w:sz w:val="16"/>
        </w:rPr>
        <w:t>of</w:t>
      </w:r>
      <w:r w:rsidRPr="000A7537">
        <w:rPr>
          <w:sz w:val="16"/>
        </w:rPr>
        <w:t xml:space="preserve"> </w:t>
      </w:r>
      <w:r w:rsidRPr="00384424">
        <w:rPr>
          <w:vanish/>
          <w:sz w:val="16"/>
        </w:rPr>
        <w:t>social</w:t>
      </w:r>
      <w:r w:rsidRPr="000A7537">
        <w:rPr>
          <w:sz w:val="16"/>
        </w:rPr>
        <w:t xml:space="preserve"> </w:t>
      </w:r>
      <w:r w:rsidRPr="00384424">
        <w:rPr>
          <w:vanish/>
          <w:sz w:val="16"/>
        </w:rPr>
        <w:t>justice</w:t>
      </w:r>
      <w:r w:rsidRPr="000A7537">
        <w:rPr>
          <w:sz w:val="16"/>
        </w:rPr>
        <w:t xml:space="preserve"> </w:t>
      </w:r>
      <w:r w:rsidRPr="00384424">
        <w:rPr>
          <w:vanish/>
          <w:sz w:val="16"/>
        </w:rPr>
        <w:t>means</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exercise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must</w:t>
      </w:r>
      <w:r w:rsidRPr="000A7537">
        <w:rPr>
          <w:sz w:val="16"/>
        </w:rPr>
        <w:t xml:space="preserve"> </w:t>
      </w:r>
      <w:r w:rsidRPr="00384424">
        <w:rPr>
          <w:vanish/>
          <w:sz w:val="16"/>
        </w:rPr>
        <w:t>advance</w:t>
      </w:r>
      <w:r w:rsidRPr="000A7537">
        <w:rPr>
          <w:sz w:val="16"/>
        </w:rPr>
        <w:t xml:space="preserve"> </w:t>
      </w:r>
      <w:r w:rsidRPr="00384424">
        <w:rPr>
          <w:vanish/>
          <w:sz w:val="16"/>
        </w:rPr>
        <w:t>the</w:t>
      </w:r>
      <w:r w:rsidRPr="000A7537">
        <w:rPr>
          <w:sz w:val="16"/>
        </w:rPr>
        <w:t xml:space="preserve"> </w:t>
      </w:r>
      <w:r w:rsidRPr="00384424">
        <w:rPr>
          <w:vanish/>
          <w:sz w:val="16"/>
        </w:rPr>
        <w:t>interests</w:t>
      </w:r>
      <w:r w:rsidRPr="000A7537">
        <w:rPr>
          <w:sz w:val="16"/>
        </w:rPr>
        <w:t xml:space="preserve"> </w:t>
      </w:r>
      <w:r w:rsidRPr="00384424">
        <w:rPr>
          <w:vanish/>
          <w:sz w:val="16"/>
        </w:rPr>
        <w:t>of</w:t>
      </w:r>
      <w:r w:rsidRPr="000A7537">
        <w:rPr>
          <w:sz w:val="16"/>
        </w:rPr>
        <w:t xml:space="preserve"> </w:t>
      </w:r>
      <w:r w:rsidRPr="00384424">
        <w:rPr>
          <w:vanish/>
          <w:sz w:val="16"/>
        </w:rPr>
        <w:t>workers</w:t>
      </w:r>
      <w:r w:rsidRPr="000A7537">
        <w:rPr>
          <w:sz w:val="16"/>
        </w:rPr>
        <w:t xml:space="preserve"> </w:t>
      </w:r>
      <w:r w:rsidRPr="00384424">
        <w:rPr>
          <w:vanish/>
          <w:sz w:val="16"/>
        </w:rPr>
        <w:t>and</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same</w:t>
      </w:r>
      <w:r w:rsidRPr="000A7537">
        <w:rPr>
          <w:sz w:val="16"/>
        </w:rPr>
        <w:t xml:space="preserve"> </w:t>
      </w:r>
      <w:r w:rsidRPr="00384424">
        <w:rPr>
          <w:vanish/>
          <w:sz w:val="16"/>
        </w:rPr>
        <w:t>time</w:t>
      </w:r>
      <w:r w:rsidRPr="000A7537">
        <w:rPr>
          <w:sz w:val="16"/>
        </w:rPr>
        <w:t xml:space="preserve"> </w:t>
      </w:r>
      <w:r w:rsidRPr="00384424">
        <w:rPr>
          <w:vanish/>
          <w:sz w:val="16"/>
        </w:rPr>
        <w:t>workers</w:t>
      </w:r>
      <w:r w:rsidRPr="000A7537">
        <w:rPr>
          <w:sz w:val="16"/>
        </w:rPr>
        <w:t xml:space="preserve"> </w:t>
      </w:r>
      <w:r w:rsidRPr="00384424">
        <w:rPr>
          <w:vanish/>
          <w:sz w:val="16"/>
        </w:rPr>
        <w:t>must</w:t>
      </w:r>
      <w:r w:rsidRPr="000A7537">
        <w:rPr>
          <w:sz w:val="16"/>
        </w:rPr>
        <w:t xml:space="preserve"> </w:t>
      </w:r>
      <w:r w:rsidRPr="00384424">
        <w:rPr>
          <w:vanish/>
          <w:sz w:val="16"/>
        </w:rPr>
        <w:t>refrain</w:t>
      </w:r>
      <w:r w:rsidRPr="000A7537">
        <w:rPr>
          <w:sz w:val="16"/>
        </w:rPr>
        <w:t xml:space="preserve"> </w:t>
      </w:r>
      <w:r w:rsidRPr="00384424">
        <w:rPr>
          <w:vanish/>
          <w:sz w:val="16"/>
        </w:rPr>
        <w:t>from</w:t>
      </w:r>
      <w:r w:rsidRPr="000A7537">
        <w:rPr>
          <w:sz w:val="16"/>
        </w:rPr>
        <w:t xml:space="preserve"> </w:t>
      </w:r>
      <w:r w:rsidRPr="00384424">
        <w:rPr>
          <w:vanish/>
          <w:sz w:val="16"/>
        </w:rPr>
        <w:t>any</w:t>
      </w:r>
      <w:r w:rsidRPr="000A7537">
        <w:rPr>
          <w:sz w:val="16"/>
        </w:rPr>
        <w:t xml:space="preserve"> </w:t>
      </w:r>
      <w:r w:rsidRPr="00384424">
        <w:rPr>
          <w:vanish/>
          <w:sz w:val="16"/>
        </w:rPr>
        <w:t>conduct</w:t>
      </w:r>
      <w:r w:rsidRPr="000A7537">
        <w:rPr>
          <w:sz w:val="16"/>
        </w:rPr>
        <w:t xml:space="preserve"> </w:t>
      </w:r>
      <w:r w:rsidRPr="00384424">
        <w:rPr>
          <w:vanish/>
          <w:sz w:val="16"/>
        </w:rPr>
        <w:t>that</w:t>
      </w:r>
      <w:r w:rsidRPr="000A7537">
        <w:rPr>
          <w:sz w:val="16"/>
        </w:rPr>
        <w:t xml:space="preserve"> </w:t>
      </w:r>
      <w:r w:rsidRPr="00384424">
        <w:rPr>
          <w:vanish/>
          <w:sz w:val="16"/>
        </w:rPr>
        <w:t>can</w:t>
      </w:r>
      <w:r w:rsidRPr="000A7537">
        <w:rPr>
          <w:sz w:val="16"/>
        </w:rPr>
        <w:t xml:space="preserve"> </w:t>
      </w:r>
      <w:r w:rsidRPr="00384424">
        <w:rPr>
          <w:vanish/>
          <w:sz w:val="16"/>
        </w:rPr>
        <w:t>affect</w:t>
      </w:r>
      <w:r w:rsidRPr="000A7537">
        <w:rPr>
          <w:sz w:val="16"/>
        </w:rPr>
        <w:t xml:space="preserve"> </w:t>
      </w:r>
      <w:r w:rsidRPr="00384424">
        <w:rPr>
          <w:vanish/>
          <w:sz w:val="16"/>
        </w:rPr>
        <w:t>those</w:t>
      </w:r>
      <w:r w:rsidRPr="000A7537">
        <w:rPr>
          <w:sz w:val="16"/>
        </w:rPr>
        <w:t xml:space="preserve"> </w:t>
      </w:r>
      <w:r w:rsidRPr="00384424">
        <w:rPr>
          <w:vanish/>
          <w:sz w:val="16"/>
        </w:rPr>
        <w:t>who</w:t>
      </w:r>
      <w:r w:rsidRPr="000A7537">
        <w:rPr>
          <w:sz w:val="16"/>
        </w:rPr>
        <w:t xml:space="preserve"> </w:t>
      </w:r>
      <w:r w:rsidRPr="00384424">
        <w:rPr>
          <w:vanish/>
          <w:sz w:val="16"/>
        </w:rPr>
        <w:t>are</w:t>
      </w:r>
      <w:r w:rsidRPr="000A7537">
        <w:rPr>
          <w:sz w:val="16"/>
        </w:rPr>
        <w:t xml:space="preserve"> </w:t>
      </w:r>
      <w:r w:rsidRPr="00384424">
        <w:rPr>
          <w:vanish/>
          <w:sz w:val="16"/>
        </w:rPr>
        <w:t>not</w:t>
      </w:r>
      <w:r w:rsidRPr="000A7537">
        <w:rPr>
          <w:sz w:val="16"/>
        </w:rPr>
        <w:t xml:space="preserve"> </w:t>
      </w:r>
      <w:r w:rsidRPr="00384424">
        <w:rPr>
          <w:vanish/>
          <w:sz w:val="16"/>
        </w:rPr>
        <w:t>on</w:t>
      </w:r>
      <w:r w:rsidRPr="000A7537">
        <w:rPr>
          <w:sz w:val="16"/>
        </w:rPr>
        <w:t xml:space="preserve"> </w:t>
      </w:r>
      <w:r w:rsidRPr="00384424">
        <w:rPr>
          <w:vanish/>
          <w:sz w:val="16"/>
        </w:rPr>
        <w:t>strike</w:t>
      </w:r>
      <w:r w:rsidRPr="000A7537">
        <w:rPr>
          <w:sz w:val="16"/>
        </w:rPr>
        <w:t xml:space="preserve"> </w:t>
      </w:r>
      <w:r w:rsidRPr="00384424">
        <w:rPr>
          <w:vanish/>
          <w:sz w:val="16"/>
        </w:rPr>
        <w:t>as</w:t>
      </w:r>
      <w:r w:rsidRPr="000A7537">
        <w:rPr>
          <w:sz w:val="16"/>
        </w:rPr>
        <w:t xml:space="preserve"> </w:t>
      </w:r>
      <w:r w:rsidRPr="00384424">
        <w:rPr>
          <w:vanish/>
          <w:sz w:val="16"/>
        </w:rPr>
        <w:t>well</w:t>
      </w:r>
      <w:r w:rsidRPr="000A7537">
        <w:rPr>
          <w:sz w:val="16"/>
        </w:rPr>
        <w:t xml:space="preserve"> </w:t>
      </w:r>
      <w:r w:rsidRPr="00384424">
        <w:rPr>
          <w:vanish/>
          <w:sz w:val="16"/>
        </w:rPr>
        <w:t>members</w:t>
      </w:r>
      <w:r w:rsidRPr="000A7537">
        <w:rPr>
          <w:sz w:val="16"/>
        </w:rPr>
        <w:t xml:space="preserve"> </w:t>
      </w:r>
      <w:r w:rsidRPr="00384424">
        <w:rPr>
          <w:vanish/>
          <w:sz w:val="16"/>
        </w:rPr>
        <w:t>of</w:t>
      </w:r>
      <w:r w:rsidRPr="000A7537">
        <w:rPr>
          <w:sz w:val="16"/>
        </w:rPr>
        <w:t xml:space="preserve"> </w:t>
      </w:r>
      <w:r w:rsidRPr="00384424">
        <w:rPr>
          <w:vanish/>
          <w:sz w:val="16"/>
        </w:rPr>
        <w:t>society.</w:t>
      </w:r>
      <w:r w:rsidRPr="000A7537">
        <w:rPr>
          <w:sz w:val="16"/>
        </w:rPr>
        <w:t xml:space="preserve"> </w:t>
      </w:r>
      <w:r w:rsidRPr="00384424">
        <w:rPr>
          <w:vanish/>
          <w:sz w:val="16"/>
        </w:rPr>
        <w:t>Even</w:t>
      </w:r>
      <w:r w:rsidRPr="000A7537">
        <w:rPr>
          <w:sz w:val="16"/>
        </w:rPr>
        <w:t xml:space="preserve"> </w:t>
      </w:r>
      <w:r w:rsidRPr="00384424">
        <w:rPr>
          <w:vanish/>
          <w:sz w:val="16"/>
        </w:rPr>
        <w:t>though</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participate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activities</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trade</w:t>
      </w:r>
      <w:r w:rsidRPr="000A7537">
        <w:rPr>
          <w:sz w:val="16"/>
        </w:rPr>
        <w:t xml:space="preserve"> </w:t>
      </w:r>
      <w:r w:rsidRPr="00384424">
        <w:rPr>
          <w:vanish/>
          <w:sz w:val="16"/>
        </w:rPr>
        <w:t>union</w:t>
      </w:r>
      <w:r w:rsidRPr="000A7537">
        <w:rPr>
          <w:sz w:val="16"/>
        </w:rPr>
        <w:t xml:space="preserve"> </w:t>
      </w:r>
      <w:r w:rsidRPr="00384424">
        <w:rPr>
          <w:vanish/>
          <w:sz w:val="16"/>
        </w:rPr>
        <w:t>that</w:t>
      </w:r>
      <w:r w:rsidRPr="000A7537">
        <w:rPr>
          <w:sz w:val="16"/>
        </w:rPr>
        <w:t xml:space="preserve"> </w:t>
      </w:r>
      <w:r w:rsidRPr="00384424">
        <w:rPr>
          <w:vanish/>
          <w:sz w:val="16"/>
        </w:rPr>
        <w:t>often</w:t>
      </w:r>
      <w:r w:rsidRPr="000A7537">
        <w:rPr>
          <w:sz w:val="16"/>
        </w:rPr>
        <w:t xml:space="preserve"> </w:t>
      </w:r>
      <w:r w:rsidRPr="00384424">
        <w:rPr>
          <w:vanish/>
          <w:sz w:val="16"/>
        </w:rPr>
        <w:t>flow</w:t>
      </w:r>
      <w:r w:rsidRPr="000A7537">
        <w:rPr>
          <w:sz w:val="16"/>
        </w:rPr>
        <w:t xml:space="preserve"> </w:t>
      </w:r>
      <w:r w:rsidRPr="00384424">
        <w:rPr>
          <w:vanish/>
          <w:sz w:val="16"/>
        </w:rPr>
        <w:t>from</w:t>
      </w:r>
      <w:r w:rsidRPr="000A7537">
        <w:rPr>
          <w:sz w:val="16"/>
        </w:rPr>
        <w:t xml:space="preserve"> </w:t>
      </w:r>
      <w:r w:rsidRPr="00384424">
        <w:rPr>
          <w:vanish/>
          <w:sz w:val="16"/>
        </w:rPr>
        <w:t>a</w:t>
      </w:r>
      <w:r w:rsidRPr="000A7537">
        <w:rPr>
          <w:sz w:val="16"/>
        </w:rPr>
        <w:t xml:space="preserve"> </w:t>
      </w:r>
      <w:r w:rsidRPr="00384424">
        <w:rPr>
          <w:vanish/>
          <w:sz w:val="16"/>
        </w:rPr>
        <w:t>strike17</w:t>
      </w:r>
      <w:r w:rsidRPr="000A7537">
        <w:rPr>
          <w:sz w:val="16"/>
        </w:rPr>
        <w:t xml:space="preserve"> </w:t>
      </w:r>
      <w:r w:rsidRPr="00384424">
        <w:rPr>
          <w:vanish/>
          <w:sz w:val="16"/>
        </w:rPr>
        <w:t>are</w:t>
      </w:r>
      <w:r w:rsidRPr="000A7537">
        <w:rPr>
          <w:sz w:val="16"/>
        </w:rPr>
        <w:t xml:space="preserve"> </w:t>
      </w:r>
      <w:r w:rsidRPr="00384424">
        <w:rPr>
          <w:vanish/>
          <w:sz w:val="16"/>
        </w:rPr>
        <w:t>guaranteed</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Constitution</w:t>
      </w:r>
      <w:r w:rsidRPr="000A7537">
        <w:rPr>
          <w:sz w:val="16"/>
        </w:rPr>
        <w:t xml:space="preserve"> </w:t>
      </w:r>
      <w:r w:rsidRPr="00384424">
        <w:rPr>
          <w:vanish/>
          <w:sz w:val="16"/>
        </w:rPr>
        <w:t>and</w:t>
      </w:r>
      <w:r w:rsidRPr="000A7537">
        <w:rPr>
          <w:sz w:val="16"/>
        </w:rPr>
        <w:t xml:space="preserve"> </w:t>
      </w:r>
      <w:r w:rsidRPr="00384424">
        <w:rPr>
          <w:vanish/>
          <w:sz w:val="16"/>
        </w:rPr>
        <w:t>specifically</w:t>
      </w:r>
      <w:r w:rsidRPr="000A7537">
        <w:rPr>
          <w:sz w:val="16"/>
        </w:rPr>
        <w:t xml:space="preserve"> </w:t>
      </w:r>
      <w:r w:rsidRPr="00384424">
        <w:rPr>
          <w:vanish/>
          <w:sz w:val="16"/>
        </w:rPr>
        <w:t>regulated</w:t>
      </w:r>
      <w:r w:rsidRPr="000A7537">
        <w:rPr>
          <w:sz w:val="16"/>
        </w:rPr>
        <w:t xml:space="preserve"> </w:t>
      </w:r>
      <w:r w:rsidRPr="00384424">
        <w:rPr>
          <w:vanish/>
          <w:sz w:val="16"/>
        </w:rPr>
        <w:t>by</w:t>
      </w:r>
      <w:r w:rsidRPr="000A7537">
        <w:rPr>
          <w:sz w:val="16"/>
        </w:rPr>
        <w:t xml:space="preserve"> </w:t>
      </w:r>
      <w:r w:rsidRPr="00384424">
        <w:rPr>
          <w:vanish/>
          <w:sz w:val="16"/>
        </w:rPr>
        <w:t>the</w:t>
      </w:r>
      <w:r w:rsidRPr="000A7537">
        <w:rPr>
          <w:sz w:val="16"/>
        </w:rPr>
        <w:t xml:space="preserve"> </w:t>
      </w:r>
      <w:r w:rsidRPr="00384424">
        <w:rPr>
          <w:vanish/>
          <w:sz w:val="16"/>
        </w:rPr>
        <w:t>LRA,</w:t>
      </w:r>
      <w:r w:rsidRPr="000A7537">
        <w:rPr>
          <w:sz w:val="16"/>
        </w:rPr>
        <w:t xml:space="preserve"> </w:t>
      </w:r>
      <w:r w:rsidRPr="00384424">
        <w:rPr>
          <w:vanish/>
          <w:sz w:val="16"/>
        </w:rPr>
        <w:t>it</w:t>
      </w:r>
      <w:r w:rsidRPr="000A7537">
        <w:rPr>
          <w:sz w:val="16"/>
        </w:rPr>
        <w:t xml:space="preserve"> </w:t>
      </w:r>
      <w:r w:rsidRPr="00384424">
        <w:rPr>
          <w:vanish/>
          <w:sz w:val="16"/>
        </w:rPr>
        <w:t>sometimes</w:t>
      </w:r>
      <w:r w:rsidRPr="000A7537">
        <w:rPr>
          <w:sz w:val="16"/>
        </w:rPr>
        <w:t xml:space="preserve"> </w:t>
      </w:r>
      <w:r w:rsidRPr="00384424">
        <w:rPr>
          <w:vanish/>
          <w:sz w:val="16"/>
        </w:rPr>
        <w:t>happens</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right</w:t>
      </w:r>
      <w:r w:rsidRPr="000A7537">
        <w:rPr>
          <w:sz w:val="16"/>
        </w:rPr>
        <w:t xml:space="preserve"> </w:t>
      </w:r>
      <w:r w:rsidRPr="00384424">
        <w:rPr>
          <w:vanish/>
          <w:sz w:val="16"/>
        </w:rPr>
        <w:t>to</w:t>
      </w:r>
      <w:r w:rsidRPr="000A7537">
        <w:rPr>
          <w:sz w:val="16"/>
        </w:rPr>
        <w:t xml:space="preserve"> </w:t>
      </w:r>
      <w:r w:rsidRPr="00384424">
        <w:rPr>
          <w:vanish/>
          <w:sz w:val="16"/>
        </w:rPr>
        <w:t>strike</w:t>
      </w:r>
      <w:r w:rsidRPr="000A7537">
        <w:rPr>
          <w:sz w:val="16"/>
        </w:rPr>
        <w:t xml:space="preserve"> </w:t>
      </w:r>
      <w:r w:rsidRPr="00384424">
        <w:rPr>
          <w:vanish/>
          <w:sz w:val="16"/>
        </w:rPr>
        <w:t>is</w:t>
      </w:r>
      <w:r w:rsidRPr="000A7537">
        <w:rPr>
          <w:sz w:val="16"/>
        </w:rPr>
        <w:t xml:space="preserve"> </w:t>
      </w:r>
      <w:r w:rsidRPr="00384424">
        <w:rPr>
          <w:vanish/>
          <w:sz w:val="16"/>
        </w:rPr>
        <w:t>exercised</w:t>
      </w:r>
      <w:r w:rsidRPr="000A7537">
        <w:rPr>
          <w:sz w:val="16"/>
        </w:rPr>
        <w:t xml:space="preserve"> </w:t>
      </w:r>
      <w:r w:rsidRPr="00384424">
        <w:rPr>
          <w:vanish/>
          <w:sz w:val="16"/>
        </w:rPr>
        <w:t>for</w:t>
      </w:r>
      <w:r w:rsidRPr="000A7537">
        <w:rPr>
          <w:sz w:val="16"/>
        </w:rPr>
        <w:t xml:space="preserve"> </w:t>
      </w:r>
      <w:r w:rsidRPr="00384424">
        <w:rPr>
          <w:vanish/>
          <w:sz w:val="16"/>
        </w:rPr>
        <w:t>purposes</w:t>
      </w:r>
      <w:r w:rsidRPr="000A7537">
        <w:rPr>
          <w:sz w:val="16"/>
        </w:rPr>
        <w:t xml:space="preserve"> </w:t>
      </w:r>
      <w:r w:rsidRPr="00384424">
        <w:rPr>
          <w:vanish/>
          <w:sz w:val="16"/>
        </w:rPr>
        <w:t>not</w:t>
      </w:r>
      <w:r w:rsidRPr="000A7537">
        <w:rPr>
          <w:sz w:val="16"/>
        </w:rPr>
        <w:t xml:space="preserve"> </w:t>
      </w:r>
      <w:r w:rsidRPr="00384424">
        <w:rPr>
          <w:vanish/>
          <w:sz w:val="16"/>
        </w:rPr>
        <w:t>intended</w:t>
      </w:r>
      <w:r w:rsidRPr="000A7537">
        <w:rPr>
          <w:sz w:val="16"/>
        </w:rPr>
        <w:t xml:space="preserve"> </w:t>
      </w:r>
      <w:r w:rsidRPr="00384424">
        <w:rPr>
          <w:vanish/>
          <w:sz w:val="16"/>
        </w:rPr>
        <w:t>by</w:t>
      </w:r>
      <w:r w:rsidRPr="000A7537">
        <w:rPr>
          <w:sz w:val="16"/>
        </w:rPr>
        <w:t xml:space="preserve"> </w:t>
      </w:r>
      <w:r w:rsidRPr="00384424">
        <w:rPr>
          <w:vanish/>
          <w:sz w:val="16"/>
        </w:rPr>
        <w:t>the</w:t>
      </w:r>
      <w:r w:rsidRPr="000A7537">
        <w:rPr>
          <w:sz w:val="16"/>
        </w:rPr>
        <w:t xml:space="preserve"> </w:t>
      </w:r>
      <w:r w:rsidRPr="00384424">
        <w:rPr>
          <w:vanish/>
          <w:sz w:val="16"/>
        </w:rPr>
        <w:t>Constitution</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LRA,</w:t>
      </w:r>
      <w:r w:rsidRPr="000A7537">
        <w:rPr>
          <w:sz w:val="16"/>
        </w:rPr>
        <w:t xml:space="preserve"> </w:t>
      </w:r>
      <w:r w:rsidRPr="00384424">
        <w:rPr>
          <w:vanish/>
          <w:sz w:val="16"/>
        </w:rPr>
        <w:t>generally.</w:t>
      </w:r>
      <w:r w:rsidRPr="000A7537">
        <w:rPr>
          <w:sz w:val="16"/>
        </w:rPr>
        <w:t xml:space="preserve"> </w:t>
      </w:r>
      <w:r w:rsidRPr="00384424">
        <w:rPr>
          <w:vanish/>
          <w:sz w:val="16"/>
        </w:rPr>
        <w:t>18</w:t>
      </w:r>
      <w:r w:rsidRPr="000A7537">
        <w:rPr>
          <w:sz w:val="16"/>
        </w:rPr>
        <w:t xml:space="preserve"> </w:t>
      </w:r>
      <w:r w:rsidRPr="00384424">
        <w:rPr>
          <w:vanish/>
          <w:sz w:val="16"/>
        </w:rPr>
        <w:t>For</w:t>
      </w:r>
      <w:r w:rsidRPr="000A7537">
        <w:rPr>
          <w:sz w:val="16"/>
        </w:rPr>
        <w:t xml:space="preserve"> </w:t>
      </w:r>
      <w:r w:rsidRPr="00384424">
        <w:rPr>
          <w:vanish/>
          <w:sz w:val="16"/>
        </w:rPr>
        <w:t>example,</w:t>
      </w:r>
      <w:r w:rsidRPr="000A7537">
        <w:rPr>
          <w:sz w:val="16"/>
        </w:rPr>
        <w:t xml:space="preserve"> </w:t>
      </w:r>
      <w:r w:rsidRPr="00384424">
        <w:rPr>
          <w:vanish/>
          <w:sz w:val="16"/>
        </w:rPr>
        <w:t>it</w:t>
      </w:r>
      <w:r w:rsidRPr="000A7537">
        <w:rPr>
          <w:sz w:val="16"/>
        </w:rPr>
        <w:t xml:space="preserve"> </w:t>
      </w:r>
      <w:r w:rsidRPr="00384424">
        <w:rPr>
          <w:vanish/>
          <w:sz w:val="16"/>
        </w:rPr>
        <w:t>was</w:t>
      </w:r>
      <w:r w:rsidRPr="000A7537">
        <w:rPr>
          <w:sz w:val="16"/>
        </w:rPr>
        <w:t xml:space="preserve"> </w:t>
      </w:r>
      <w:r w:rsidRPr="00384424">
        <w:rPr>
          <w:vanish/>
          <w:sz w:val="16"/>
        </w:rPr>
        <w:t>not</w:t>
      </w:r>
      <w:r w:rsidRPr="000A7537">
        <w:rPr>
          <w:sz w:val="16"/>
        </w:rPr>
        <w:t xml:space="preserve"> </w:t>
      </w:r>
      <w:r w:rsidRPr="00384424">
        <w:rPr>
          <w:vanish/>
          <w:sz w:val="16"/>
        </w:rPr>
        <w:t>the</w:t>
      </w:r>
      <w:r w:rsidRPr="000A7537">
        <w:rPr>
          <w:sz w:val="16"/>
        </w:rPr>
        <w:t xml:space="preserve"> </w:t>
      </w:r>
      <w:r w:rsidRPr="00384424">
        <w:rPr>
          <w:vanish/>
          <w:sz w:val="16"/>
        </w:rPr>
        <w:t>intention</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Constitutional</w:t>
      </w:r>
      <w:r w:rsidRPr="000A7537">
        <w:rPr>
          <w:sz w:val="16"/>
        </w:rPr>
        <w:t xml:space="preserve"> </w:t>
      </w:r>
      <w:r w:rsidRPr="00384424">
        <w:rPr>
          <w:vanish/>
          <w:sz w:val="16"/>
        </w:rPr>
        <w:t>Assembly</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legislature</w:t>
      </w:r>
      <w:r w:rsidRPr="000A7537">
        <w:rPr>
          <w:sz w:val="16"/>
        </w:rPr>
        <w:t xml:space="preserve"> </w:t>
      </w:r>
      <w:r w:rsidRPr="00384424">
        <w:rPr>
          <w:vanish/>
          <w:sz w:val="16"/>
        </w:rPr>
        <w:t>that</w:t>
      </w:r>
      <w:r w:rsidRPr="000A7537">
        <w:rPr>
          <w:sz w:val="16"/>
        </w:rPr>
        <w:t xml:space="preserve"> </w:t>
      </w:r>
      <w:r w:rsidRPr="00384424">
        <w:rPr>
          <w:vanish/>
          <w:sz w:val="16"/>
        </w:rPr>
        <w:t>violence</w:t>
      </w:r>
      <w:r w:rsidRPr="000A7537">
        <w:rPr>
          <w:sz w:val="16"/>
        </w:rPr>
        <w:t xml:space="preserve"> </w:t>
      </w:r>
      <w:r w:rsidRPr="00384424">
        <w:rPr>
          <w:vanish/>
          <w:sz w:val="16"/>
        </w:rPr>
        <w:t>should</w:t>
      </w:r>
      <w:r w:rsidRPr="000A7537">
        <w:rPr>
          <w:sz w:val="16"/>
        </w:rPr>
        <w:t xml:space="preserve"> </w:t>
      </w:r>
      <w:r w:rsidRPr="00384424">
        <w:rPr>
          <w:vanish/>
          <w:sz w:val="16"/>
        </w:rPr>
        <w:t>be</w:t>
      </w:r>
      <w:r w:rsidRPr="000A7537">
        <w:rPr>
          <w:sz w:val="16"/>
        </w:rPr>
        <w:t xml:space="preserve"> </w:t>
      </w:r>
      <w:r w:rsidRPr="00384424">
        <w:rPr>
          <w:vanish/>
          <w:sz w:val="16"/>
        </w:rPr>
        <w:t>used</w:t>
      </w:r>
      <w:r w:rsidRPr="000A7537">
        <w:rPr>
          <w:sz w:val="16"/>
        </w:rPr>
        <w:t xml:space="preserve"> </w:t>
      </w:r>
      <w:r w:rsidRPr="00384424">
        <w:rPr>
          <w:vanish/>
          <w:sz w:val="16"/>
        </w:rPr>
        <w:t>during</w:t>
      </w:r>
      <w:r w:rsidRPr="000A7537">
        <w:rPr>
          <w:sz w:val="16"/>
        </w:rPr>
        <w:t xml:space="preserve"> </w:t>
      </w:r>
      <w:r w:rsidRPr="00384424">
        <w:rPr>
          <w:vanish/>
          <w:sz w:val="16"/>
        </w:rPr>
        <w:t>strikes</w:t>
      </w:r>
      <w:r w:rsidRPr="000A7537">
        <w:rPr>
          <w:sz w:val="16"/>
        </w:rPr>
        <w:t xml:space="preserve"> </w:t>
      </w:r>
      <w:r w:rsidRPr="00384424">
        <w:rPr>
          <w:vanish/>
          <w:sz w:val="16"/>
        </w:rPr>
        <w:t>or</w:t>
      </w:r>
      <w:r w:rsidRPr="000A7537">
        <w:rPr>
          <w:sz w:val="16"/>
        </w:rPr>
        <w:t xml:space="preserve"> </w:t>
      </w:r>
      <w:r w:rsidRPr="00384424">
        <w:rPr>
          <w:vanish/>
          <w:sz w:val="16"/>
        </w:rPr>
        <w:t>pickets.</w:t>
      </w:r>
      <w:r w:rsidRPr="000A7537">
        <w:rPr>
          <w:sz w:val="16"/>
        </w:rPr>
        <w:t xml:space="preserve"> </w:t>
      </w:r>
      <w:r w:rsidRPr="00384424">
        <w:rPr>
          <w:vanish/>
          <w:sz w:val="16"/>
        </w:rPr>
        <w:t>As</w:t>
      </w:r>
      <w:r w:rsidRPr="000A7537">
        <w:rPr>
          <w:sz w:val="16"/>
        </w:rPr>
        <w:t xml:space="preserve"> </w:t>
      </w:r>
      <w:r w:rsidRPr="00384424">
        <w:rPr>
          <w:vanish/>
          <w:sz w:val="16"/>
        </w:rPr>
        <w:t>the</w:t>
      </w:r>
      <w:r w:rsidRPr="000A7537">
        <w:rPr>
          <w:sz w:val="16"/>
        </w:rPr>
        <w:t xml:space="preserve"> </w:t>
      </w:r>
      <w:r w:rsidRPr="00384424">
        <w:rPr>
          <w:vanish/>
          <w:sz w:val="16"/>
        </w:rPr>
        <w:t>Constitution</w:t>
      </w:r>
      <w:r w:rsidRPr="000A7537">
        <w:rPr>
          <w:sz w:val="16"/>
        </w:rPr>
        <w:t xml:space="preserve"> </w:t>
      </w:r>
      <w:r w:rsidRPr="00384424">
        <w:rPr>
          <w:vanish/>
          <w:sz w:val="16"/>
        </w:rPr>
        <w:t>provides,</w:t>
      </w:r>
      <w:r w:rsidRPr="000A7537">
        <w:rPr>
          <w:sz w:val="16"/>
        </w:rPr>
        <w:t xml:space="preserve"> </w:t>
      </w:r>
      <w:r w:rsidRPr="00384424">
        <w:rPr>
          <w:vanish/>
          <w:sz w:val="16"/>
        </w:rPr>
        <w:t>pickets</w:t>
      </w:r>
      <w:r w:rsidRPr="000A7537">
        <w:rPr>
          <w:sz w:val="16"/>
        </w:rPr>
        <w:t xml:space="preserve"> </w:t>
      </w:r>
      <w:r w:rsidRPr="00384424">
        <w:rPr>
          <w:vanish/>
          <w:sz w:val="16"/>
        </w:rPr>
        <w:t>are</w:t>
      </w:r>
      <w:r w:rsidRPr="000A7537">
        <w:rPr>
          <w:sz w:val="16"/>
        </w:rPr>
        <w:t xml:space="preserve"> </w:t>
      </w:r>
      <w:r w:rsidRPr="00384424">
        <w:rPr>
          <w:vanish/>
          <w:sz w:val="16"/>
        </w:rPr>
        <w:t>meant</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peaceful.</w:t>
      </w:r>
      <w:r w:rsidRPr="000A7537">
        <w:rPr>
          <w:sz w:val="16"/>
        </w:rPr>
        <w:t xml:space="preserve"> </w:t>
      </w:r>
      <w:r w:rsidRPr="00384424">
        <w:rPr>
          <w:vanish/>
          <w:sz w:val="16"/>
        </w:rPr>
        <w:t>19</w:t>
      </w:r>
      <w:r w:rsidRPr="000A7537">
        <w:rPr>
          <w:sz w:val="16"/>
        </w:rPr>
        <w:t xml:space="preserve"> </w:t>
      </w:r>
      <w:r w:rsidRPr="00384424">
        <w:rPr>
          <w:vanish/>
          <w:u w:val="single"/>
        </w:rPr>
        <w:t>Contrary</w:t>
      </w:r>
      <w:r w:rsidRPr="000A7537">
        <w:rPr>
          <w:u w:val="single"/>
        </w:rPr>
        <w:t xml:space="preserve"> </w:t>
      </w:r>
      <w:r w:rsidRPr="00384424">
        <w:rPr>
          <w:vanish/>
          <w:u w:val="single"/>
        </w:rPr>
        <w:t>to</w:t>
      </w:r>
      <w:r w:rsidRPr="000A7537">
        <w:rPr>
          <w:u w:val="single"/>
        </w:rPr>
        <w:t xml:space="preserve"> </w:t>
      </w:r>
      <w:r w:rsidRPr="00384424">
        <w:rPr>
          <w:vanish/>
          <w:u w:val="single"/>
        </w:rPr>
        <w:t>section</w:t>
      </w:r>
      <w:r w:rsidRPr="000A7537">
        <w:rPr>
          <w:u w:val="single"/>
        </w:rPr>
        <w:t xml:space="preserve"> </w:t>
      </w:r>
      <w:r w:rsidRPr="00384424">
        <w:rPr>
          <w:vanish/>
          <w:u w:val="single"/>
        </w:rPr>
        <w:t>17</w:t>
      </w:r>
      <w:r w:rsidRPr="000A7537">
        <w:rPr>
          <w:u w:val="single"/>
        </w:rPr>
        <w:t xml:space="preserve"> </w:t>
      </w:r>
      <w:r w:rsidRPr="00384424">
        <w:rPr>
          <w:vanish/>
          <w:u w:val="single"/>
        </w:rPr>
        <w:t>of</w:t>
      </w:r>
      <w:r w:rsidRPr="000A7537">
        <w:rPr>
          <w:u w:val="single"/>
        </w:rPr>
        <w:t xml:space="preserve"> </w:t>
      </w:r>
      <w:r w:rsidRPr="00384424">
        <w:rPr>
          <w:vanish/>
          <w:u w:val="single"/>
        </w:rPr>
        <w:t>the</w:t>
      </w:r>
      <w:r w:rsidRPr="000A7537">
        <w:rPr>
          <w:u w:val="single"/>
        </w:rPr>
        <w:t xml:space="preserve"> </w:t>
      </w:r>
      <w:r w:rsidRPr="00384424">
        <w:rPr>
          <w:vanish/>
          <w:u w:val="single"/>
        </w:rPr>
        <w:t>Constitution,</w:t>
      </w:r>
      <w:r w:rsidRPr="000A7537">
        <w:rPr>
          <w:u w:val="single"/>
        </w:rPr>
        <w:t xml:space="preserve"> </w:t>
      </w:r>
      <w:r w:rsidRPr="00384424">
        <w:rPr>
          <w:vanish/>
          <w:u w:val="single"/>
        </w:rPr>
        <w:t>the</w:t>
      </w:r>
      <w:r w:rsidRPr="000A7537">
        <w:rPr>
          <w:u w:val="single"/>
        </w:rPr>
        <w:t xml:space="preserve"> </w:t>
      </w:r>
      <w:r w:rsidRPr="000A7537">
        <w:rPr>
          <w:highlight w:val="cyan"/>
          <w:u w:val="single"/>
        </w:rPr>
        <w:t>conduct of workers</w:t>
      </w:r>
      <w:r w:rsidRPr="000A7537">
        <w:rPr>
          <w:u w:val="single"/>
        </w:rPr>
        <w:t xml:space="preserve"> </w:t>
      </w:r>
      <w:r w:rsidRPr="00384424">
        <w:rPr>
          <w:vanish/>
          <w:u w:val="single"/>
        </w:rPr>
        <w:t>participating</w:t>
      </w:r>
      <w:r w:rsidRPr="000A7537">
        <w:rPr>
          <w:u w:val="single"/>
        </w:rPr>
        <w:t xml:space="preserve"> </w:t>
      </w:r>
      <w:r w:rsidRPr="00384424">
        <w:rPr>
          <w:vanish/>
          <w:u w:val="single"/>
        </w:rPr>
        <w:t>in</w:t>
      </w:r>
      <w:r w:rsidRPr="000A7537">
        <w:rPr>
          <w:u w:val="single"/>
        </w:rPr>
        <w:t xml:space="preserve"> </w:t>
      </w:r>
      <w:r w:rsidRPr="00384424">
        <w:rPr>
          <w:vanish/>
          <w:u w:val="single"/>
        </w:rPr>
        <w:t>a</w:t>
      </w:r>
      <w:r w:rsidRPr="000A7537">
        <w:rPr>
          <w:u w:val="single"/>
        </w:rPr>
        <w:t xml:space="preserve"> </w:t>
      </w:r>
      <w:r w:rsidRPr="00384424">
        <w:rPr>
          <w:vanish/>
          <w:u w:val="single"/>
        </w:rPr>
        <w:t>strike</w:t>
      </w:r>
      <w:r w:rsidRPr="000A7537">
        <w:rPr>
          <w:u w:val="single"/>
        </w:rPr>
        <w:t xml:space="preserve"> </w:t>
      </w:r>
      <w:r w:rsidRPr="00384424">
        <w:rPr>
          <w:vanish/>
          <w:u w:val="single"/>
        </w:rPr>
        <w:t>or</w:t>
      </w:r>
      <w:r w:rsidRPr="000A7537">
        <w:rPr>
          <w:u w:val="single"/>
        </w:rPr>
        <w:t xml:space="preserve"> </w:t>
      </w:r>
      <w:r w:rsidRPr="00384424">
        <w:rPr>
          <w:vanish/>
          <w:u w:val="single"/>
        </w:rPr>
        <w:t>picket</w:t>
      </w:r>
      <w:r w:rsidRPr="000A7537">
        <w:rPr>
          <w:u w:val="single"/>
        </w:rPr>
        <w:t xml:space="preserve"> </w:t>
      </w:r>
      <w:r w:rsidRPr="00384424">
        <w:rPr>
          <w:vanish/>
          <w:u w:val="single"/>
        </w:rPr>
        <w:t>has</w:t>
      </w:r>
      <w:r w:rsidRPr="000A7537">
        <w:rPr>
          <w:u w:val="single"/>
        </w:rPr>
        <w:t xml:space="preserve"> </w:t>
      </w:r>
      <w:r w:rsidRPr="000A7537">
        <w:rPr>
          <w:highlight w:val="cyan"/>
          <w:u w:val="single"/>
        </w:rPr>
        <w:t>changed</w:t>
      </w:r>
      <w:r w:rsidRPr="000A7537">
        <w:rPr>
          <w:u w:val="single"/>
        </w:rPr>
        <w:t xml:space="preserve"> </w:t>
      </w:r>
      <w:r w:rsidRPr="00384424">
        <w:rPr>
          <w:vanish/>
          <w:u w:val="single"/>
        </w:rPr>
        <w:t>in</w:t>
      </w:r>
      <w:r w:rsidRPr="000A7537">
        <w:rPr>
          <w:u w:val="single"/>
        </w:rPr>
        <w:t xml:space="preserve"> </w:t>
      </w:r>
      <w:r w:rsidRPr="00384424">
        <w:rPr>
          <w:vanish/>
          <w:u w:val="single"/>
        </w:rPr>
        <w:t>recent</w:t>
      </w:r>
      <w:r w:rsidRPr="000A7537">
        <w:rPr>
          <w:u w:val="single"/>
        </w:rPr>
        <w:t xml:space="preserve"> </w:t>
      </w:r>
      <w:r w:rsidRPr="00384424">
        <w:rPr>
          <w:vanish/>
          <w:u w:val="single"/>
        </w:rPr>
        <w:t>years</w:t>
      </w:r>
      <w:r w:rsidRPr="000A7537">
        <w:rPr>
          <w:u w:val="single"/>
        </w:rPr>
        <w:t xml:space="preserve"> </w:t>
      </w:r>
      <w:r w:rsidRPr="000A7537">
        <w:rPr>
          <w:highlight w:val="cyan"/>
          <w:u w:val="single"/>
        </w:rPr>
        <w:t>with workers</w:t>
      </w:r>
      <w:r w:rsidRPr="000A7537">
        <w:rPr>
          <w:u w:val="single"/>
        </w:rPr>
        <w:t xml:space="preserve"> </w:t>
      </w:r>
      <w:r w:rsidRPr="00384424">
        <w:rPr>
          <w:vanish/>
          <w:u w:val="single"/>
        </w:rPr>
        <w:t>trying</w:t>
      </w:r>
      <w:r w:rsidRPr="000A7537">
        <w:rPr>
          <w:u w:val="single"/>
        </w:rPr>
        <w:t xml:space="preserve"> </w:t>
      </w:r>
      <w:r w:rsidRPr="00384424">
        <w:rPr>
          <w:vanish/>
          <w:u w:val="single"/>
        </w:rPr>
        <w:t>to</w:t>
      </w:r>
      <w:r w:rsidRPr="000A7537">
        <w:rPr>
          <w:u w:val="single"/>
        </w:rPr>
        <w:t xml:space="preserve"> </w:t>
      </w:r>
      <w:r w:rsidRPr="00384424">
        <w:rPr>
          <w:vanish/>
          <w:u w:val="single"/>
        </w:rPr>
        <w:t>emphasise</w:t>
      </w:r>
      <w:r w:rsidRPr="000A7537">
        <w:rPr>
          <w:u w:val="single"/>
        </w:rPr>
        <w:t xml:space="preserve"> </w:t>
      </w:r>
      <w:r w:rsidRPr="00384424">
        <w:rPr>
          <w:vanish/>
          <w:u w:val="single"/>
        </w:rPr>
        <w:t>their</w:t>
      </w:r>
      <w:r w:rsidRPr="000A7537">
        <w:rPr>
          <w:u w:val="single"/>
        </w:rPr>
        <w:t xml:space="preserve"> </w:t>
      </w:r>
      <w:r w:rsidRPr="00384424">
        <w:rPr>
          <w:vanish/>
          <w:u w:val="single"/>
        </w:rPr>
        <w:t>grievances</w:t>
      </w:r>
      <w:r w:rsidRPr="000A7537">
        <w:rPr>
          <w:u w:val="single"/>
        </w:rPr>
        <w:t xml:space="preserve"> </w:t>
      </w:r>
      <w:r w:rsidRPr="00384424">
        <w:rPr>
          <w:vanish/>
          <w:u w:val="single"/>
        </w:rPr>
        <w:t>by</w:t>
      </w:r>
      <w:r w:rsidRPr="000A7537">
        <w:rPr>
          <w:u w:val="single"/>
        </w:rPr>
        <w:t xml:space="preserve"> </w:t>
      </w:r>
      <w:r w:rsidRPr="000A7537">
        <w:rPr>
          <w:highlight w:val="cyan"/>
          <w:u w:val="single"/>
        </w:rPr>
        <w:t>causing disharmony and chaos</w:t>
      </w:r>
      <w:r w:rsidRPr="000A7537">
        <w:rPr>
          <w:u w:val="single"/>
        </w:rPr>
        <w:t xml:space="preserve"> </w:t>
      </w:r>
      <w:r w:rsidRPr="00384424">
        <w:rPr>
          <w:vanish/>
          <w:u w:val="single"/>
        </w:rPr>
        <w:t>in</w:t>
      </w:r>
      <w:r w:rsidRPr="000A7537">
        <w:rPr>
          <w:u w:val="single"/>
        </w:rPr>
        <w:t xml:space="preserve"> </w:t>
      </w:r>
      <w:r w:rsidRPr="00384424">
        <w:rPr>
          <w:vanish/>
          <w:u w:val="single"/>
        </w:rPr>
        <w:t>public.</w:t>
      </w:r>
      <w:r w:rsidRPr="000A7537">
        <w:rPr>
          <w:sz w:val="16"/>
        </w:rPr>
        <w:t xml:space="preserve"> </w:t>
      </w:r>
      <w:r w:rsidRPr="00384424">
        <w:rPr>
          <w:vanish/>
          <w:sz w:val="16"/>
        </w:rPr>
        <w:t>A</w:t>
      </w:r>
      <w:r w:rsidRPr="000A7537">
        <w:rPr>
          <w:sz w:val="16"/>
        </w:rPr>
        <w:t xml:space="preserve"> </w:t>
      </w:r>
      <w:r w:rsidRPr="00384424">
        <w:rPr>
          <w:vanish/>
          <w:sz w:val="16"/>
        </w:rPr>
        <w:t>media</w:t>
      </w:r>
      <w:r w:rsidRPr="000A7537">
        <w:rPr>
          <w:sz w:val="16"/>
        </w:rPr>
        <w:t xml:space="preserve"> </w:t>
      </w:r>
      <w:r w:rsidRPr="00384424">
        <w:rPr>
          <w:vanish/>
          <w:sz w:val="16"/>
        </w:rPr>
        <w:t>report</w:t>
      </w:r>
      <w:r w:rsidRPr="000A7537">
        <w:rPr>
          <w:sz w:val="16"/>
        </w:rPr>
        <w:t xml:space="preserve"> </w:t>
      </w:r>
      <w:r w:rsidRPr="00384424">
        <w:rPr>
          <w:vanish/>
          <w:sz w:val="16"/>
        </w:rPr>
        <w:t>by</w:t>
      </w:r>
      <w:r w:rsidRPr="000A7537">
        <w:rPr>
          <w:sz w:val="16"/>
        </w:rPr>
        <w:t xml:space="preserve"> </w:t>
      </w:r>
      <w:r w:rsidRPr="00384424">
        <w:rPr>
          <w:vanish/>
          <w:sz w:val="16"/>
        </w:rPr>
        <w:t>the</w:t>
      </w:r>
      <w:r w:rsidRPr="000A7537">
        <w:rPr>
          <w:sz w:val="16"/>
        </w:rPr>
        <w:t xml:space="preserve"> </w:t>
      </w:r>
      <w:r w:rsidRPr="00384424">
        <w:rPr>
          <w:vanish/>
          <w:sz w:val="16"/>
        </w:rPr>
        <w:t>South</w:t>
      </w:r>
      <w:r w:rsidRPr="000A7537">
        <w:rPr>
          <w:sz w:val="16"/>
        </w:rPr>
        <w:t xml:space="preserve"> </w:t>
      </w:r>
      <w:r w:rsidRPr="00384424">
        <w:rPr>
          <w:vanish/>
          <w:sz w:val="16"/>
        </w:rPr>
        <w:t>African</w:t>
      </w:r>
      <w:r w:rsidRPr="000A7537">
        <w:rPr>
          <w:sz w:val="16"/>
        </w:rPr>
        <w:t xml:space="preserve"> </w:t>
      </w:r>
      <w:r w:rsidRPr="00384424">
        <w:rPr>
          <w:vanish/>
          <w:sz w:val="16"/>
        </w:rPr>
        <w:t>Institute</w:t>
      </w:r>
      <w:r w:rsidRPr="000A7537">
        <w:rPr>
          <w:sz w:val="16"/>
        </w:rPr>
        <w:t xml:space="preserve"> </w:t>
      </w:r>
      <w:r w:rsidRPr="00384424">
        <w:rPr>
          <w:vanish/>
          <w:sz w:val="16"/>
        </w:rPr>
        <w:t>of</w:t>
      </w:r>
      <w:r w:rsidRPr="000A7537">
        <w:rPr>
          <w:sz w:val="16"/>
        </w:rPr>
        <w:t xml:space="preserve"> </w:t>
      </w:r>
      <w:r w:rsidRPr="00384424">
        <w:rPr>
          <w:vanish/>
          <w:sz w:val="16"/>
        </w:rPr>
        <w:t>Race</w:t>
      </w:r>
      <w:r w:rsidRPr="000A7537">
        <w:rPr>
          <w:sz w:val="16"/>
        </w:rPr>
        <w:t xml:space="preserve"> </w:t>
      </w:r>
      <w:r w:rsidRPr="00384424">
        <w:rPr>
          <w:vanish/>
          <w:sz w:val="16"/>
        </w:rPr>
        <w:t>Relations</w:t>
      </w:r>
      <w:r w:rsidRPr="000A7537">
        <w:rPr>
          <w:sz w:val="16"/>
        </w:rPr>
        <w:t xml:space="preserve"> </w:t>
      </w:r>
      <w:r w:rsidRPr="00384424">
        <w:rPr>
          <w:vanish/>
          <w:sz w:val="16"/>
        </w:rPr>
        <w:t>pointed</w:t>
      </w:r>
      <w:r w:rsidRPr="000A7537">
        <w:rPr>
          <w:sz w:val="16"/>
        </w:rPr>
        <w:t xml:space="preserve"> </w:t>
      </w:r>
      <w:r w:rsidRPr="00384424">
        <w:rPr>
          <w:vanish/>
          <w:sz w:val="16"/>
        </w:rPr>
        <w:t>out</w:t>
      </w:r>
      <w:r w:rsidRPr="000A7537">
        <w:rPr>
          <w:sz w:val="16"/>
        </w:rPr>
        <w:t xml:space="preserve"> </w:t>
      </w:r>
      <w:r w:rsidRPr="00384424">
        <w:rPr>
          <w:vanish/>
          <w:sz w:val="16"/>
        </w:rPr>
        <w:t>that</w:t>
      </w:r>
      <w:r w:rsidRPr="000A7537">
        <w:rPr>
          <w:sz w:val="16"/>
        </w:rPr>
        <w:t xml:space="preserve"> </w:t>
      </w:r>
      <w:r w:rsidRPr="00384424">
        <w:rPr>
          <w:vanish/>
          <w:sz w:val="16"/>
        </w:rPr>
        <w:t>between</w:t>
      </w:r>
      <w:r w:rsidRPr="000A7537">
        <w:rPr>
          <w:sz w:val="16"/>
        </w:rPr>
        <w:t xml:space="preserve"> </w:t>
      </w:r>
      <w:r w:rsidRPr="00384424">
        <w:rPr>
          <w:vanish/>
          <w:sz w:val="16"/>
        </w:rPr>
        <w:t>the</w:t>
      </w:r>
      <w:r w:rsidRPr="000A7537">
        <w:rPr>
          <w:sz w:val="16"/>
        </w:rPr>
        <w:t xml:space="preserve"> </w:t>
      </w:r>
      <w:r w:rsidRPr="00384424">
        <w:rPr>
          <w:vanish/>
          <w:sz w:val="16"/>
        </w:rPr>
        <w:t>years</w:t>
      </w:r>
      <w:r w:rsidRPr="000A7537">
        <w:rPr>
          <w:sz w:val="16"/>
        </w:rPr>
        <w:t xml:space="preserve"> </w:t>
      </w:r>
      <w:r w:rsidRPr="00384424">
        <w:rPr>
          <w:vanish/>
          <w:sz w:val="16"/>
        </w:rPr>
        <w:t>1999</w:t>
      </w:r>
      <w:r w:rsidRPr="000A7537">
        <w:rPr>
          <w:sz w:val="16"/>
        </w:rPr>
        <w:t xml:space="preserve"> </w:t>
      </w:r>
      <w:r w:rsidRPr="00384424">
        <w:rPr>
          <w:vanish/>
          <w:sz w:val="16"/>
        </w:rPr>
        <w:t>and</w:t>
      </w:r>
      <w:r w:rsidRPr="000A7537">
        <w:rPr>
          <w:sz w:val="16"/>
        </w:rPr>
        <w:t xml:space="preserve"> </w:t>
      </w:r>
      <w:r w:rsidRPr="00384424">
        <w:rPr>
          <w:vanish/>
          <w:sz w:val="16"/>
        </w:rPr>
        <w:t>2012</w:t>
      </w:r>
      <w:r w:rsidRPr="000A7537">
        <w:rPr>
          <w:sz w:val="16"/>
        </w:rPr>
        <w:t xml:space="preserve"> </w:t>
      </w:r>
      <w:r w:rsidRPr="00384424">
        <w:rPr>
          <w:vanish/>
          <w:sz w:val="16"/>
        </w:rPr>
        <w:t>there</w:t>
      </w:r>
      <w:r w:rsidRPr="000A7537">
        <w:rPr>
          <w:sz w:val="16"/>
        </w:rPr>
        <w:t xml:space="preserve"> </w:t>
      </w:r>
      <w:r w:rsidRPr="00384424">
        <w:rPr>
          <w:vanish/>
          <w:sz w:val="16"/>
        </w:rPr>
        <w:t>were</w:t>
      </w:r>
      <w:r w:rsidRPr="000A7537">
        <w:rPr>
          <w:sz w:val="16"/>
        </w:rPr>
        <w:t xml:space="preserve"> </w:t>
      </w:r>
      <w:r w:rsidRPr="00384424">
        <w:rPr>
          <w:vanish/>
          <w:sz w:val="16"/>
        </w:rPr>
        <w:t>181</w:t>
      </w:r>
      <w:r w:rsidRPr="000A7537">
        <w:rPr>
          <w:sz w:val="16"/>
        </w:rPr>
        <w:t xml:space="preserve"> </w:t>
      </w:r>
      <w:r w:rsidRPr="00384424">
        <w:rPr>
          <w:vanish/>
          <w:sz w:val="16"/>
        </w:rPr>
        <w:t>strike-related</w:t>
      </w:r>
      <w:r w:rsidRPr="000A7537">
        <w:rPr>
          <w:sz w:val="16"/>
        </w:rPr>
        <w:t xml:space="preserve"> </w:t>
      </w:r>
      <w:r w:rsidRPr="00384424">
        <w:rPr>
          <w:vanish/>
          <w:sz w:val="16"/>
        </w:rPr>
        <w:t>deaths,</w:t>
      </w:r>
      <w:r w:rsidRPr="000A7537">
        <w:rPr>
          <w:sz w:val="16"/>
        </w:rPr>
        <w:t xml:space="preserve"> </w:t>
      </w:r>
      <w:r w:rsidRPr="00384424">
        <w:rPr>
          <w:vanish/>
          <w:sz w:val="16"/>
        </w:rPr>
        <w:t>313</w:t>
      </w:r>
      <w:r w:rsidRPr="000A7537">
        <w:rPr>
          <w:sz w:val="16"/>
        </w:rPr>
        <w:t xml:space="preserve"> </w:t>
      </w:r>
      <w:r w:rsidRPr="00384424">
        <w:rPr>
          <w:vanish/>
          <w:sz w:val="16"/>
        </w:rPr>
        <w:t>injuries</w:t>
      </w:r>
      <w:r w:rsidRPr="000A7537">
        <w:rPr>
          <w:sz w:val="16"/>
        </w:rPr>
        <w:t xml:space="preserve"> </w:t>
      </w:r>
      <w:r w:rsidRPr="00384424">
        <w:rPr>
          <w:vanish/>
          <w:sz w:val="16"/>
        </w:rPr>
        <w:t>and</w:t>
      </w:r>
      <w:r w:rsidRPr="000A7537">
        <w:rPr>
          <w:sz w:val="16"/>
        </w:rPr>
        <w:t xml:space="preserve"> </w:t>
      </w:r>
      <w:r w:rsidRPr="00384424">
        <w:rPr>
          <w:vanish/>
          <w:sz w:val="16"/>
        </w:rPr>
        <w:t>3,058</w:t>
      </w:r>
      <w:r w:rsidRPr="000A7537">
        <w:rPr>
          <w:sz w:val="16"/>
        </w:rPr>
        <w:t xml:space="preserve"> </w:t>
      </w:r>
      <w:r w:rsidRPr="00384424">
        <w:rPr>
          <w:vanish/>
          <w:sz w:val="16"/>
        </w:rPr>
        <w:t>people</w:t>
      </w:r>
      <w:r w:rsidRPr="000A7537">
        <w:rPr>
          <w:sz w:val="16"/>
        </w:rPr>
        <w:t xml:space="preserve"> </w:t>
      </w:r>
      <w:r w:rsidRPr="00384424">
        <w:rPr>
          <w:vanish/>
          <w:sz w:val="16"/>
        </w:rPr>
        <w:t>were</w:t>
      </w:r>
      <w:r w:rsidRPr="000A7537">
        <w:rPr>
          <w:sz w:val="16"/>
        </w:rPr>
        <w:t xml:space="preserve"> </w:t>
      </w:r>
      <w:r w:rsidRPr="00384424">
        <w:rPr>
          <w:vanish/>
          <w:sz w:val="16"/>
        </w:rPr>
        <w:t>arrested</w:t>
      </w:r>
      <w:r w:rsidRPr="000A7537">
        <w:rPr>
          <w:sz w:val="16"/>
        </w:rPr>
        <w:t xml:space="preserve"> </w:t>
      </w:r>
      <w:r w:rsidRPr="00384424">
        <w:rPr>
          <w:vanish/>
          <w:sz w:val="16"/>
        </w:rPr>
        <w:t>for</w:t>
      </w:r>
      <w:r w:rsidRPr="000A7537">
        <w:rPr>
          <w:sz w:val="16"/>
        </w:rPr>
        <w:t xml:space="preserve"> </w:t>
      </w:r>
      <w:r w:rsidRPr="00384424">
        <w:rPr>
          <w:vanish/>
          <w:sz w:val="16"/>
        </w:rPr>
        <w:t>public</w:t>
      </w:r>
      <w:r w:rsidRPr="000A7537">
        <w:rPr>
          <w:sz w:val="16"/>
        </w:rPr>
        <w:t xml:space="preserve"> </w:t>
      </w:r>
      <w:r w:rsidRPr="00384424">
        <w:rPr>
          <w:vanish/>
          <w:sz w:val="16"/>
        </w:rPr>
        <w:t>violence</w:t>
      </w:r>
      <w:r w:rsidRPr="000A7537">
        <w:rPr>
          <w:sz w:val="16"/>
        </w:rPr>
        <w:t xml:space="preserve"> </w:t>
      </w:r>
      <w:r w:rsidRPr="00384424">
        <w:rPr>
          <w:vanish/>
          <w:sz w:val="16"/>
        </w:rPr>
        <w:t>associated</w:t>
      </w:r>
      <w:r w:rsidRPr="000A7537">
        <w:rPr>
          <w:sz w:val="16"/>
        </w:rPr>
        <w:t xml:space="preserve"> </w:t>
      </w:r>
      <w:r w:rsidRPr="00384424">
        <w:rPr>
          <w:vanish/>
          <w:sz w:val="16"/>
        </w:rPr>
        <w:t>with</w:t>
      </w:r>
      <w:r w:rsidRPr="000A7537">
        <w:rPr>
          <w:sz w:val="16"/>
        </w:rPr>
        <w:t xml:space="preserve"> </w:t>
      </w:r>
      <w:r w:rsidRPr="00384424">
        <w:rPr>
          <w:vanish/>
          <w:sz w:val="16"/>
        </w:rPr>
        <w:t>strikes.20</w:t>
      </w:r>
      <w:r w:rsidRPr="000A7537">
        <w:rPr>
          <w:sz w:val="16"/>
        </w:rPr>
        <w:t xml:space="preserve"> </w:t>
      </w:r>
      <w:r w:rsidRPr="00384424">
        <w:rPr>
          <w:vanish/>
          <w:sz w:val="16"/>
        </w:rPr>
        <w:t>The</w:t>
      </w:r>
      <w:r w:rsidRPr="000A7537">
        <w:rPr>
          <w:sz w:val="16"/>
        </w:rPr>
        <w:t xml:space="preserve"> </w:t>
      </w:r>
      <w:r w:rsidRPr="00384424">
        <w:rPr>
          <w:vanish/>
          <w:sz w:val="16"/>
        </w:rPr>
        <w:t>question</w:t>
      </w:r>
      <w:r w:rsidRPr="000A7537">
        <w:rPr>
          <w:sz w:val="16"/>
        </w:rPr>
        <w:t xml:space="preserve"> </w:t>
      </w:r>
      <w:r w:rsidRPr="00384424">
        <w:rPr>
          <w:vanish/>
          <w:sz w:val="16"/>
        </w:rPr>
        <w:t>is</w:t>
      </w:r>
      <w:r w:rsidRPr="000A7537">
        <w:rPr>
          <w:sz w:val="16"/>
        </w:rPr>
        <w:t xml:space="preserve"> </w:t>
      </w:r>
      <w:r w:rsidRPr="00384424">
        <w:rPr>
          <w:vanish/>
          <w:sz w:val="16"/>
        </w:rPr>
        <w:t>whether</w:t>
      </w:r>
      <w:r w:rsidRPr="000A7537">
        <w:rPr>
          <w:sz w:val="16"/>
        </w:rPr>
        <w:t xml:space="preserve"> </w:t>
      </w:r>
      <w:r w:rsidRPr="00384424">
        <w:rPr>
          <w:vanish/>
          <w:sz w:val="16"/>
        </w:rPr>
        <w:t>employers</w:t>
      </w:r>
      <w:r w:rsidRPr="000A7537">
        <w:rPr>
          <w:sz w:val="16"/>
        </w:rPr>
        <w:t xml:space="preserve"> </w:t>
      </w:r>
      <w:r w:rsidRPr="00384424">
        <w:rPr>
          <w:vanish/>
          <w:sz w:val="16"/>
        </w:rPr>
        <w:t>succumb</w:t>
      </w:r>
      <w:r w:rsidRPr="000A7537">
        <w:rPr>
          <w:sz w:val="16"/>
        </w:rPr>
        <w:t xml:space="preserve"> </w:t>
      </w:r>
      <w:r w:rsidRPr="00384424">
        <w:rPr>
          <w:vanish/>
          <w:sz w:val="16"/>
        </w:rPr>
        <w:t>easily</w:t>
      </w:r>
      <w:r w:rsidRPr="000A7537">
        <w:rPr>
          <w:sz w:val="16"/>
        </w:rPr>
        <w:t xml:space="preserve"> </w:t>
      </w:r>
      <w:r w:rsidRPr="00384424">
        <w:rPr>
          <w:vanish/>
          <w:sz w:val="16"/>
        </w:rPr>
        <w:t>to</w:t>
      </w:r>
      <w:r w:rsidRPr="000A7537">
        <w:rPr>
          <w:sz w:val="16"/>
        </w:rPr>
        <w:t xml:space="preserve"> </w:t>
      </w:r>
      <w:r w:rsidRPr="00384424">
        <w:rPr>
          <w:vanish/>
          <w:sz w:val="16"/>
        </w:rPr>
        <w:t>workers’</w:t>
      </w:r>
      <w:r w:rsidRPr="000A7537">
        <w:rPr>
          <w:sz w:val="16"/>
        </w:rPr>
        <w:t xml:space="preserve"> </w:t>
      </w:r>
      <w:r w:rsidRPr="00384424">
        <w:rPr>
          <w:vanish/>
          <w:sz w:val="16"/>
        </w:rPr>
        <w:t>demands</w:t>
      </w:r>
      <w:r w:rsidRPr="000A7537">
        <w:rPr>
          <w:sz w:val="16"/>
        </w:rPr>
        <w:t xml:space="preserve"> </w:t>
      </w:r>
      <w:r w:rsidRPr="00384424">
        <w:rPr>
          <w:vanish/>
          <w:sz w:val="16"/>
        </w:rPr>
        <w:t>if</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is</w:t>
      </w:r>
      <w:r w:rsidRPr="000A7537">
        <w:rPr>
          <w:sz w:val="16"/>
        </w:rPr>
        <w:t xml:space="preserve"> </w:t>
      </w:r>
      <w:r w:rsidRPr="00384424">
        <w:rPr>
          <w:vanish/>
          <w:sz w:val="16"/>
        </w:rPr>
        <w:t>accompanied</w:t>
      </w:r>
      <w:r w:rsidRPr="000A7537">
        <w:rPr>
          <w:sz w:val="16"/>
        </w:rPr>
        <w:t xml:space="preserve"> </w:t>
      </w:r>
      <w:r w:rsidRPr="00384424">
        <w:rPr>
          <w:vanish/>
          <w:sz w:val="16"/>
        </w:rPr>
        <w:t>by</w:t>
      </w:r>
      <w:r w:rsidRPr="000A7537">
        <w:rPr>
          <w:sz w:val="16"/>
        </w:rPr>
        <w:t xml:space="preserve"> </w:t>
      </w:r>
      <w:r w:rsidRPr="00384424">
        <w:rPr>
          <w:vanish/>
          <w:sz w:val="16"/>
        </w:rPr>
        <w:t>violence?</w:t>
      </w:r>
      <w:r w:rsidRPr="000A7537">
        <w:rPr>
          <w:sz w:val="16"/>
        </w:rPr>
        <w:t xml:space="preserve"> </w:t>
      </w:r>
      <w:r w:rsidRPr="00384424">
        <w:rPr>
          <w:vanish/>
          <w:sz w:val="16"/>
        </w:rPr>
        <w:t>In</w:t>
      </w:r>
      <w:r w:rsidRPr="000A7537">
        <w:rPr>
          <w:sz w:val="16"/>
        </w:rPr>
        <w:t xml:space="preserve"> </w:t>
      </w:r>
      <w:r w:rsidRPr="00384424">
        <w:rPr>
          <w:vanish/>
          <w:sz w:val="16"/>
        </w:rPr>
        <w:t>response</w:t>
      </w:r>
      <w:r w:rsidRPr="000A7537">
        <w:rPr>
          <w:sz w:val="16"/>
        </w:rPr>
        <w:t xml:space="preserve"> </w:t>
      </w:r>
      <w:r w:rsidRPr="00384424">
        <w:rPr>
          <w:vanish/>
          <w:sz w:val="16"/>
        </w:rPr>
        <w:t>to</w:t>
      </w:r>
      <w:r w:rsidRPr="000A7537">
        <w:rPr>
          <w:sz w:val="16"/>
        </w:rPr>
        <w:t xml:space="preserve"> </w:t>
      </w:r>
      <w:r w:rsidRPr="00384424">
        <w:rPr>
          <w:vanish/>
          <w:sz w:val="16"/>
        </w:rPr>
        <w:t>this</w:t>
      </w:r>
      <w:r w:rsidRPr="000A7537">
        <w:rPr>
          <w:sz w:val="16"/>
        </w:rPr>
        <w:t xml:space="preserve"> </w:t>
      </w:r>
      <w:r w:rsidRPr="00384424">
        <w:rPr>
          <w:vanish/>
          <w:sz w:val="16"/>
        </w:rPr>
        <w:t>question,</w:t>
      </w:r>
      <w:r w:rsidRPr="000A7537">
        <w:rPr>
          <w:sz w:val="16"/>
        </w:rPr>
        <w:t xml:space="preserve"> </w:t>
      </w:r>
      <w:r w:rsidRPr="00384424">
        <w:rPr>
          <w:vanish/>
          <w:sz w:val="16"/>
        </w:rPr>
        <w:t>one</w:t>
      </w:r>
      <w:r w:rsidRPr="000A7537">
        <w:rPr>
          <w:sz w:val="16"/>
        </w:rPr>
        <w:t xml:space="preserve"> </w:t>
      </w:r>
      <w:r w:rsidRPr="00384424">
        <w:rPr>
          <w:vanish/>
          <w:sz w:val="16"/>
        </w:rPr>
        <w:t>worker</w:t>
      </w:r>
      <w:r w:rsidRPr="000A7537">
        <w:rPr>
          <w:sz w:val="16"/>
        </w:rPr>
        <w:t xml:space="preserve"> </w:t>
      </w:r>
      <w:r w:rsidRPr="00384424">
        <w:rPr>
          <w:vanish/>
          <w:sz w:val="16"/>
        </w:rPr>
        <w:t>remarked</w:t>
      </w:r>
      <w:r w:rsidRPr="000A7537">
        <w:rPr>
          <w:sz w:val="16"/>
        </w:rPr>
        <w:t xml:space="preserve"> </w:t>
      </w:r>
      <w:r w:rsidRPr="00384424">
        <w:rPr>
          <w:vanish/>
          <w:sz w:val="16"/>
        </w:rPr>
        <w:t>as</w:t>
      </w:r>
      <w:r w:rsidRPr="000A7537">
        <w:rPr>
          <w:sz w:val="16"/>
        </w:rPr>
        <w:t xml:space="preserve"> </w:t>
      </w:r>
      <w:r w:rsidRPr="00384424">
        <w:rPr>
          <w:vanish/>
          <w:sz w:val="16"/>
        </w:rPr>
        <w:t>follows:</w:t>
      </w:r>
      <w:r w:rsidRPr="000A7537">
        <w:rPr>
          <w:sz w:val="16"/>
        </w:rPr>
        <w:t xml:space="preserve"> </w:t>
      </w:r>
      <w:r w:rsidRPr="00384424">
        <w:rPr>
          <w:vanish/>
          <w:sz w:val="16"/>
        </w:rPr>
        <w:t>“[T]here</w:t>
      </w:r>
      <w:r w:rsidRPr="000A7537">
        <w:rPr>
          <w:sz w:val="16"/>
        </w:rPr>
        <w:t xml:space="preserve"> </w:t>
      </w:r>
      <w:r w:rsidRPr="00384424">
        <w:rPr>
          <w:vanish/>
          <w:sz w:val="16"/>
        </w:rPr>
        <w:t>is</w:t>
      </w:r>
      <w:r w:rsidRPr="000A7537">
        <w:rPr>
          <w:sz w:val="16"/>
        </w:rPr>
        <w:t xml:space="preserve"> </w:t>
      </w:r>
      <w:r w:rsidRPr="00384424">
        <w:rPr>
          <w:vanish/>
          <w:sz w:val="16"/>
        </w:rPr>
        <w:t>no</w:t>
      </w:r>
      <w:r w:rsidRPr="000A7537">
        <w:rPr>
          <w:sz w:val="16"/>
        </w:rPr>
        <w:t xml:space="preserve"> </w:t>
      </w:r>
      <w:r w:rsidRPr="00384424">
        <w:rPr>
          <w:vanish/>
          <w:sz w:val="16"/>
        </w:rPr>
        <w:t>sweet</w:t>
      </w:r>
      <w:r w:rsidRPr="000A7537">
        <w:rPr>
          <w:sz w:val="16"/>
        </w:rPr>
        <w:t xml:space="preserve"> </w:t>
      </w:r>
      <w:r w:rsidRPr="00384424">
        <w:rPr>
          <w:vanish/>
          <w:sz w:val="16"/>
        </w:rPr>
        <w:t>strike,</w:t>
      </w:r>
      <w:r w:rsidRPr="000A7537">
        <w:rPr>
          <w:sz w:val="16"/>
        </w:rPr>
        <w:t xml:space="preserve"> </w:t>
      </w:r>
      <w:r w:rsidRPr="00384424">
        <w:rPr>
          <w:vanish/>
          <w:sz w:val="16"/>
        </w:rPr>
        <w:t>there</w:t>
      </w:r>
      <w:r w:rsidRPr="000A7537">
        <w:rPr>
          <w:sz w:val="16"/>
        </w:rPr>
        <w:t xml:space="preserve"> </w:t>
      </w:r>
      <w:r w:rsidRPr="00384424">
        <w:rPr>
          <w:vanish/>
          <w:sz w:val="16"/>
        </w:rPr>
        <w:t>is</w:t>
      </w:r>
      <w:r w:rsidRPr="000A7537">
        <w:rPr>
          <w:sz w:val="16"/>
        </w:rPr>
        <w:t xml:space="preserve"> </w:t>
      </w:r>
      <w:r w:rsidRPr="00384424">
        <w:rPr>
          <w:vanish/>
          <w:sz w:val="16"/>
        </w:rPr>
        <w:t>no</w:t>
      </w:r>
      <w:r w:rsidRPr="000A7537">
        <w:rPr>
          <w:sz w:val="16"/>
        </w:rPr>
        <w:t xml:space="preserve"> </w:t>
      </w:r>
      <w:r w:rsidRPr="00384424">
        <w:rPr>
          <w:vanish/>
          <w:sz w:val="16"/>
        </w:rPr>
        <w:t>Christian</w:t>
      </w:r>
      <w:r w:rsidRPr="000A7537">
        <w:rPr>
          <w:sz w:val="16"/>
        </w:rPr>
        <w:t xml:space="preserve"> </w:t>
      </w:r>
      <w:r w:rsidRPr="00384424">
        <w:rPr>
          <w:vanish/>
          <w:sz w:val="16"/>
        </w:rPr>
        <w:t>strike</w:t>
      </w:r>
      <w:r w:rsidRPr="000A7537">
        <w:rPr>
          <w:sz w:val="16"/>
        </w:rPr>
        <w:t xml:space="preserve"> </w:t>
      </w:r>
      <w:r w:rsidRPr="00384424">
        <w:rPr>
          <w:vanish/>
          <w:sz w:val="16"/>
        </w:rPr>
        <w:t>…</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is</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[Y]ou</w:t>
      </w:r>
      <w:r w:rsidRPr="000A7537">
        <w:rPr>
          <w:sz w:val="16"/>
        </w:rPr>
        <w:t xml:space="preserve"> </w:t>
      </w:r>
      <w:r w:rsidRPr="00384424">
        <w:rPr>
          <w:vanish/>
          <w:sz w:val="16"/>
        </w:rPr>
        <w:t>want</w:t>
      </w:r>
      <w:r w:rsidRPr="000A7537">
        <w:rPr>
          <w:sz w:val="16"/>
        </w:rPr>
        <w:t xml:space="preserve"> </w:t>
      </w:r>
      <w:r w:rsidRPr="00384424">
        <w:rPr>
          <w:vanish/>
          <w:sz w:val="16"/>
        </w:rPr>
        <w:t>to</w:t>
      </w:r>
      <w:r w:rsidRPr="000A7537">
        <w:rPr>
          <w:sz w:val="16"/>
        </w:rPr>
        <w:t xml:space="preserve"> </w:t>
      </w:r>
      <w:r w:rsidRPr="00384424">
        <w:rPr>
          <w:vanish/>
          <w:sz w:val="16"/>
        </w:rPr>
        <w:t>get</w:t>
      </w:r>
      <w:r w:rsidRPr="000A7537">
        <w:rPr>
          <w:sz w:val="16"/>
        </w:rPr>
        <w:t xml:space="preserve"> </w:t>
      </w:r>
      <w:r w:rsidRPr="00384424">
        <w:rPr>
          <w:vanish/>
          <w:sz w:val="16"/>
        </w:rPr>
        <w:t>back</w:t>
      </w:r>
      <w:r w:rsidRPr="000A7537">
        <w:rPr>
          <w:sz w:val="16"/>
        </w:rPr>
        <w:t xml:space="preserve"> </w:t>
      </w:r>
      <w:r w:rsidRPr="00384424">
        <w:rPr>
          <w:vanish/>
          <w:sz w:val="16"/>
        </w:rPr>
        <w:t>what</w:t>
      </w:r>
      <w:r w:rsidRPr="000A7537">
        <w:rPr>
          <w:sz w:val="16"/>
        </w:rPr>
        <w:t xml:space="preserve"> </w:t>
      </w:r>
      <w:r w:rsidRPr="00384424">
        <w:rPr>
          <w:vanish/>
          <w:sz w:val="16"/>
        </w:rPr>
        <w:t>belongs</w:t>
      </w:r>
      <w:r w:rsidRPr="000A7537">
        <w:rPr>
          <w:sz w:val="16"/>
        </w:rPr>
        <w:t xml:space="preserve"> </w:t>
      </w:r>
      <w:r w:rsidRPr="00384424">
        <w:rPr>
          <w:vanish/>
          <w:sz w:val="16"/>
        </w:rPr>
        <w:t>to</w:t>
      </w:r>
      <w:r w:rsidRPr="000A7537">
        <w:rPr>
          <w:sz w:val="16"/>
        </w:rPr>
        <w:t xml:space="preserve"> </w:t>
      </w:r>
      <w:r w:rsidRPr="00384424">
        <w:rPr>
          <w:vanish/>
          <w:sz w:val="16"/>
        </w:rPr>
        <w:t>you</w:t>
      </w:r>
      <w:r w:rsidRPr="000A7537">
        <w:rPr>
          <w:sz w:val="16"/>
        </w:rPr>
        <w:t xml:space="preserve"> </w:t>
      </w:r>
      <w:r w:rsidRPr="00384424">
        <w:rPr>
          <w:vanish/>
          <w:sz w:val="16"/>
        </w:rPr>
        <w:t>...</w:t>
      </w:r>
      <w:r w:rsidRPr="000A7537">
        <w:rPr>
          <w:sz w:val="16"/>
        </w:rPr>
        <w:t xml:space="preserve"> </w:t>
      </w:r>
      <w:r w:rsidRPr="00384424">
        <w:rPr>
          <w:vanish/>
          <w:sz w:val="16"/>
        </w:rPr>
        <w:t>you</w:t>
      </w:r>
      <w:r w:rsidRPr="000A7537">
        <w:rPr>
          <w:sz w:val="16"/>
        </w:rPr>
        <w:t xml:space="preserve"> </w:t>
      </w:r>
      <w:r w:rsidRPr="00384424">
        <w:rPr>
          <w:vanish/>
          <w:sz w:val="16"/>
        </w:rPr>
        <w:t>won’t</w:t>
      </w:r>
      <w:r w:rsidRPr="000A7537">
        <w:rPr>
          <w:sz w:val="16"/>
        </w:rPr>
        <w:t xml:space="preserve"> </w:t>
      </w:r>
      <w:r w:rsidRPr="00384424">
        <w:rPr>
          <w:vanish/>
          <w:sz w:val="16"/>
        </w:rPr>
        <w:t>win</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with</w:t>
      </w:r>
      <w:r w:rsidRPr="000A7537">
        <w:rPr>
          <w:sz w:val="16"/>
        </w:rPr>
        <w:t xml:space="preserve"> </w:t>
      </w:r>
      <w:r w:rsidRPr="00384424">
        <w:rPr>
          <w:vanish/>
          <w:sz w:val="16"/>
        </w:rPr>
        <w:t>a</w:t>
      </w:r>
      <w:r w:rsidRPr="000A7537">
        <w:rPr>
          <w:sz w:val="16"/>
        </w:rPr>
        <w:t xml:space="preserve"> </w:t>
      </w:r>
      <w:r w:rsidRPr="00384424">
        <w:rPr>
          <w:vanish/>
          <w:sz w:val="16"/>
        </w:rPr>
        <w:t>Bible.</w:t>
      </w:r>
      <w:r w:rsidRPr="000A7537">
        <w:rPr>
          <w:sz w:val="16"/>
        </w:rPr>
        <w:t xml:space="preserve"> </w:t>
      </w:r>
      <w:r w:rsidRPr="00384424">
        <w:rPr>
          <w:vanish/>
          <w:sz w:val="16"/>
        </w:rPr>
        <w:t>You</w:t>
      </w:r>
      <w:r w:rsidRPr="000A7537">
        <w:rPr>
          <w:sz w:val="16"/>
        </w:rPr>
        <w:t xml:space="preserve"> </w:t>
      </w:r>
      <w:r w:rsidRPr="00384424">
        <w:rPr>
          <w:vanish/>
          <w:sz w:val="16"/>
        </w:rPr>
        <w:t>do</w:t>
      </w:r>
      <w:r w:rsidRPr="000A7537">
        <w:rPr>
          <w:sz w:val="16"/>
        </w:rPr>
        <w:t xml:space="preserve"> </w:t>
      </w:r>
      <w:r w:rsidRPr="00384424">
        <w:rPr>
          <w:vanish/>
          <w:sz w:val="16"/>
        </w:rPr>
        <w:t>not</w:t>
      </w:r>
      <w:r w:rsidRPr="000A7537">
        <w:rPr>
          <w:sz w:val="16"/>
        </w:rPr>
        <w:t xml:space="preserve"> </w:t>
      </w:r>
      <w:r w:rsidRPr="00384424">
        <w:rPr>
          <w:vanish/>
          <w:sz w:val="16"/>
        </w:rPr>
        <w:t>wear</w:t>
      </w:r>
      <w:r w:rsidRPr="000A7537">
        <w:rPr>
          <w:sz w:val="16"/>
        </w:rPr>
        <w:t xml:space="preserve"> </w:t>
      </w:r>
      <w:r w:rsidRPr="00384424">
        <w:rPr>
          <w:vanish/>
          <w:sz w:val="16"/>
        </w:rPr>
        <w:t>high</w:t>
      </w:r>
      <w:r w:rsidRPr="000A7537">
        <w:rPr>
          <w:sz w:val="16"/>
        </w:rPr>
        <w:t xml:space="preserve"> </w:t>
      </w:r>
      <w:r w:rsidRPr="00384424">
        <w:rPr>
          <w:vanish/>
          <w:sz w:val="16"/>
        </w:rPr>
        <w:t>heels</w:t>
      </w:r>
      <w:r w:rsidRPr="000A7537">
        <w:rPr>
          <w:sz w:val="16"/>
        </w:rPr>
        <w:t xml:space="preserve"> </w:t>
      </w:r>
      <w:r w:rsidRPr="00384424">
        <w:rPr>
          <w:vanish/>
          <w:sz w:val="16"/>
        </w:rPr>
        <w:t>and</w:t>
      </w:r>
      <w:r w:rsidRPr="000A7537">
        <w:rPr>
          <w:sz w:val="16"/>
        </w:rPr>
        <w:t xml:space="preserve"> </w:t>
      </w:r>
      <w:r w:rsidRPr="00384424">
        <w:rPr>
          <w:vanish/>
          <w:sz w:val="16"/>
        </w:rPr>
        <w:t>carry</w:t>
      </w:r>
      <w:r w:rsidRPr="000A7537">
        <w:rPr>
          <w:sz w:val="16"/>
        </w:rPr>
        <w:t xml:space="preserve"> </w:t>
      </w:r>
      <w:r w:rsidRPr="00384424">
        <w:rPr>
          <w:vanish/>
          <w:sz w:val="16"/>
        </w:rPr>
        <w:t>an</w:t>
      </w:r>
      <w:r w:rsidRPr="000A7537">
        <w:rPr>
          <w:sz w:val="16"/>
        </w:rPr>
        <w:t xml:space="preserve"> </w:t>
      </w:r>
      <w:r w:rsidRPr="00384424">
        <w:rPr>
          <w:vanish/>
          <w:sz w:val="16"/>
        </w:rPr>
        <w:t>umbrella</w:t>
      </w:r>
      <w:r w:rsidRPr="000A7537">
        <w:rPr>
          <w:sz w:val="16"/>
        </w:rPr>
        <w:t xml:space="preserve"> </w:t>
      </w:r>
      <w:r w:rsidRPr="00384424">
        <w:rPr>
          <w:vanish/>
          <w:sz w:val="16"/>
        </w:rPr>
        <w:t>and</w:t>
      </w:r>
      <w:r w:rsidRPr="000A7537">
        <w:rPr>
          <w:sz w:val="16"/>
        </w:rPr>
        <w:t xml:space="preserve"> </w:t>
      </w:r>
      <w:r w:rsidRPr="00384424">
        <w:rPr>
          <w:vanish/>
          <w:sz w:val="16"/>
        </w:rPr>
        <w:t>say</w:t>
      </w:r>
      <w:r w:rsidRPr="000A7537">
        <w:rPr>
          <w:sz w:val="16"/>
        </w:rPr>
        <w:t xml:space="preserve"> </w:t>
      </w:r>
      <w:r w:rsidRPr="00384424">
        <w:rPr>
          <w:vanish/>
          <w:sz w:val="16"/>
        </w:rPr>
        <w:t>‘1992</w:t>
      </w:r>
      <w:r w:rsidRPr="000A7537">
        <w:rPr>
          <w:sz w:val="16"/>
        </w:rPr>
        <w:t xml:space="preserve"> </w:t>
      </w:r>
      <w:r w:rsidRPr="00384424">
        <w:rPr>
          <w:vanish/>
          <w:sz w:val="16"/>
        </w:rPr>
        <w:t>was</w:t>
      </w:r>
      <w:r w:rsidRPr="000A7537">
        <w:rPr>
          <w:sz w:val="16"/>
        </w:rPr>
        <w:t xml:space="preserve"> </w:t>
      </w:r>
      <w:r w:rsidRPr="00384424">
        <w:rPr>
          <w:vanish/>
          <w:sz w:val="16"/>
        </w:rPr>
        <w:t>under</w:t>
      </w:r>
      <w:r w:rsidRPr="000A7537">
        <w:rPr>
          <w:sz w:val="16"/>
        </w:rPr>
        <w:t xml:space="preserve"> </w:t>
      </w:r>
      <w:r w:rsidRPr="00384424">
        <w:rPr>
          <w:vanish/>
          <w:sz w:val="16"/>
        </w:rPr>
        <w:t>apartheid,</w:t>
      </w:r>
      <w:r w:rsidRPr="000A7537">
        <w:rPr>
          <w:sz w:val="16"/>
        </w:rPr>
        <w:t xml:space="preserve"> </w:t>
      </w:r>
      <w:r w:rsidRPr="00384424">
        <w:rPr>
          <w:vanish/>
          <w:sz w:val="16"/>
        </w:rPr>
        <w:t>2007</w:t>
      </w:r>
      <w:r w:rsidRPr="000A7537">
        <w:rPr>
          <w:sz w:val="16"/>
        </w:rPr>
        <w:t xml:space="preserve"> </w:t>
      </w:r>
      <w:r w:rsidRPr="00384424">
        <w:rPr>
          <w:vanish/>
          <w:sz w:val="16"/>
        </w:rPr>
        <w:t>is</w:t>
      </w:r>
      <w:r w:rsidRPr="000A7537">
        <w:rPr>
          <w:sz w:val="16"/>
        </w:rPr>
        <w:t xml:space="preserve"> </w:t>
      </w:r>
      <w:r w:rsidRPr="00384424">
        <w:rPr>
          <w:vanish/>
          <w:sz w:val="16"/>
        </w:rPr>
        <w:t>under</w:t>
      </w:r>
      <w:r w:rsidRPr="000A7537">
        <w:rPr>
          <w:sz w:val="16"/>
        </w:rPr>
        <w:t xml:space="preserve"> </w:t>
      </w:r>
      <w:r w:rsidRPr="00384424">
        <w:rPr>
          <w:vanish/>
          <w:sz w:val="16"/>
        </w:rPr>
        <w:t>ANC’.</w:t>
      </w:r>
      <w:r w:rsidRPr="000A7537">
        <w:rPr>
          <w:sz w:val="16"/>
        </w:rPr>
        <w:t xml:space="preserve"> </w:t>
      </w:r>
      <w:r w:rsidRPr="00384424">
        <w:rPr>
          <w:vanish/>
          <w:sz w:val="16"/>
        </w:rPr>
        <w:t>You</w:t>
      </w:r>
      <w:r w:rsidRPr="000A7537">
        <w:rPr>
          <w:sz w:val="16"/>
        </w:rPr>
        <w:t xml:space="preserve"> </w:t>
      </w:r>
      <w:r w:rsidRPr="00384424">
        <w:rPr>
          <w:vanish/>
          <w:sz w:val="16"/>
        </w:rPr>
        <w:t>won’t</w:t>
      </w:r>
      <w:r w:rsidRPr="000A7537">
        <w:rPr>
          <w:sz w:val="16"/>
        </w:rPr>
        <w:t xml:space="preserve"> </w:t>
      </w:r>
      <w:r w:rsidRPr="00384424">
        <w:rPr>
          <w:vanish/>
          <w:sz w:val="16"/>
        </w:rPr>
        <w:t>win</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like</w:t>
      </w:r>
      <w:r w:rsidRPr="000A7537">
        <w:rPr>
          <w:sz w:val="16"/>
        </w:rPr>
        <w:t xml:space="preserve"> </w:t>
      </w:r>
      <w:r w:rsidRPr="00384424">
        <w:rPr>
          <w:vanish/>
          <w:sz w:val="16"/>
        </w:rPr>
        <w:t>that.”</w:t>
      </w:r>
      <w:r w:rsidRPr="000A7537">
        <w:rPr>
          <w:sz w:val="16"/>
        </w:rPr>
        <w:t xml:space="preserve"> </w:t>
      </w:r>
      <w:r w:rsidRPr="00384424">
        <w:rPr>
          <w:vanish/>
          <w:sz w:val="16"/>
        </w:rPr>
        <w:t>21</w:t>
      </w:r>
      <w:r w:rsidRPr="000A7537">
        <w:rPr>
          <w:sz w:val="16"/>
        </w:rPr>
        <w:t xml:space="preserve"> </w:t>
      </w:r>
      <w:r w:rsidRPr="00384424">
        <w:rPr>
          <w:vanish/>
          <w:u w:val="single"/>
        </w:rPr>
        <w:t>The</w:t>
      </w:r>
      <w:r w:rsidRPr="000A7537">
        <w:rPr>
          <w:u w:val="single"/>
        </w:rPr>
        <w:t xml:space="preserve"> </w:t>
      </w:r>
      <w:r w:rsidRPr="00384424">
        <w:rPr>
          <w:vanish/>
          <w:u w:val="single"/>
        </w:rPr>
        <w:t>use</w:t>
      </w:r>
      <w:r w:rsidRPr="000A7537">
        <w:rPr>
          <w:u w:val="single"/>
        </w:rPr>
        <w:t xml:space="preserve"> </w:t>
      </w:r>
      <w:r w:rsidRPr="00384424">
        <w:rPr>
          <w:vanish/>
          <w:u w:val="single"/>
        </w:rPr>
        <w:t>of</w:t>
      </w:r>
      <w:r w:rsidRPr="000A7537">
        <w:rPr>
          <w:u w:val="single"/>
        </w:rPr>
        <w:t xml:space="preserve"> </w:t>
      </w:r>
      <w:r w:rsidRPr="000A7537">
        <w:rPr>
          <w:highlight w:val="cyan"/>
          <w:u w:val="single"/>
        </w:rPr>
        <w:t>violence</w:t>
      </w:r>
      <w:r w:rsidRPr="000A7537">
        <w:rPr>
          <w:u w:val="single"/>
        </w:rPr>
        <w:t xml:space="preserve"> </w:t>
      </w:r>
      <w:r w:rsidRPr="00384424">
        <w:rPr>
          <w:vanish/>
          <w:u w:val="single"/>
        </w:rPr>
        <w:t>during</w:t>
      </w:r>
      <w:r w:rsidRPr="000A7537">
        <w:rPr>
          <w:u w:val="single"/>
        </w:rPr>
        <w:t xml:space="preserve"> </w:t>
      </w:r>
      <w:r w:rsidRPr="00384424">
        <w:rPr>
          <w:vanish/>
          <w:u w:val="single"/>
        </w:rPr>
        <w:t>industrial</w:t>
      </w:r>
      <w:r w:rsidRPr="000A7537">
        <w:rPr>
          <w:u w:val="single"/>
        </w:rPr>
        <w:t xml:space="preserve"> </w:t>
      </w:r>
      <w:r w:rsidRPr="00384424">
        <w:rPr>
          <w:vanish/>
          <w:u w:val="single"/>
        </w:rPr>
        <w:t>action</w:t>
      </w:r>
      <w:r w:rsidRPr="000A7537">
        <w:rPr>
          <w:u w:val="single"/>
        </w:rPr>
        <w:t xml:space="preserve"> </w:t>
      </w:r>
      <w:r w:rsidRPr="00384424">
        <w:rPr>
          <w:vanish/>
          <w:u w:val="single"/>
        </w:rPr>
        <w:t>affects</w:t>
      </w:r>
      <w:r w:rsidRPr="000A7537">
        <w:rPr>
          <w:u w:val="single"/>
        </w:rPr>
        <w:t xml:space="preserve"> </w:t>
      </w:r>
      <w:r w:rsidRPr="00384424">
        <w:rPr>
          <w:vanish/>
          <w:u w:val="single"/>
        </w:rPr>
        <w:t>not</w:t>
      </w:r>
      <w:r w:rsidRPr="000A7537">
        <w:rPr>
          <w:u w:val="single"/>
        </w:rPr>
        <w:t xml:space="preserve"> </w:t>
      </w:r>
      <w:r w:rsidRPr="00384424">
        <w:rPr>
          <w:vanish/>
          <w:u w:val="single"/>
        </w:rPr>
        <w:t>only</w:t>
      </w:r>
      <w:r w:rsidRPr="000A7537">
        <w:rPr>
          <w:u w:val="single"/>
        </w:rPr>
        <w:t xml:space="preserve"> </w:t>
      </w:r>
      <w:r w:rsidRPr="00384424">
        <w:rPr>
          <w:vanish/>
          <w:u w:val="single"/>
        </w:rPr>
        <w:t>the</w:t>
      </w:r>
      <w:r w:rsidRPr="000A7537">
        <w:rPr>
          <w:u w:val="single"/>
        </w:rPr>
        <w:t xml:space="preserve"> </w:t>
      </w:r>
      <w:r w:rsidRPr="00384424">
        <w:rPr>
          <w:vanish/>
          <w:u w:val="single"/>
        </w:rPr>
        <w:t>strikers</w:t>
      </w:r>
      <w:r w:rsidRPr="000A7537">
        <w:rPr>
          <w:u w:val="single"/>
        </w:rPr>
        <w:t xml:space="preserve"> </w:t>
      </w:r>
      <w:r w:rsidRPr="00384424">
        <w:rPr>
          <w:vanish/>
          <w:u w:val="single"/>
        </w:rPr>
        <w:t>or</w:t>
      </w:r>
      <w:r w:rsidRPr="000A7537">
        <w:rPr>
          <w:u w:val="single"/>
        </w:rPr>
        <w:t xml:space="preserve"> </w:t>
      </w:r>
      <w:r w:rsidRPr="00384424">
        <w:rPr>
          <w:vanish/>
          <w:u w:val="single"/>
        </w:rPr>
        <w:t>picketers,</w:t>
      </w:r>
      <w:r w:rsidRPr="000A7537">
        <w:rPr>
          <w:u w:val="single"/>
        </w:rPr>
        <w:t xml:space="preserve"> </w:t>
      </w:r>
      <w:r w:rsidRPr="00384424">
        <w:rPr>
          <w:vanish/>
          <w:u w:val="single"/>
        </w:rPr>
        <w:t>the</w:t>
      </w:r>
      <w:r w:rsidRPr="000A7537">
        <w:rPr>
          <w:u w:val="single"/>
        </w:rPr>
        <w:t xml:space="preserve"> </w:t>
      </w:r>
      <w:r w:rsidRPr="00384424">
        <w:rPr>
          <w:vanish/>
          <w:u w:val="single"/>
        </w:rPr>
        <w:t>employer</w:t>
      </w:r>
      <w:r w:rsidRPr="000A7537">
        <w:rPr>
          <w:u w:val="single"/>
        </w:rPr>
        <w:t xml:space="preserve"> </w:t>
      </w:r>
      <w:r w:rsidRPr="00384424">
        <w:rPr>
          <w:vanish/>
          <w:u w:val="single"/>
        </w:rPr>
        <w:t>and</w:t>
      </w:r>
      <w:r w:rsidRPr="000A7537">
        <w:rPr>
          <w:u w:val="single"/>
        </w:rPr>
        <w:t xml:space="preserve"> </w:t>
      </w:r>
      <w:r w:rsidRPr="00384424">
        <w:rPr>
          <w:vanish/>
          <w:u w:val="single"/>
        </w:rPr>
        <w:t>his</w:t>
      </w:r>
      <w:r w:rsidRPr="000A7537">
        <w:rPr>
          <w:u w:val="single"/>
        </w:rPr>
        <w:t xml:space="preserve"> </w:t>
      </w:r>
      <w:r w:rsidRPr="00384424">
        <w:rPr>
          <w:vanish/>
          <w:u w:val="single"/>
        </w:rPr>
        <w:t>or</w:t>
      </w:r>
      <w:r w:rsidRPr="000A7537">
        <w:rPr>
          <w:u w:val="single"/>
        </w:rPr>
        <w:t xml:space="preserve"> </w:t>
      </w:r>
      <w:r w:rsidRPr="00384424">
        <w:rPr>
          <w:vanish/>
          <w:u w:val="single"/>
        </w:rPr>
        <w:t>her</w:t>
      </w:r>
      <w:r w:rsidRPr="000A7537">
        <w:rPr>
          <w:u w:val="single"/>
        </w:rPr>
        <w:t xml:space="preserve"> </w:t>
      </w:r>
      <w:r w:rsidRPr="00384424">
        <w:rPr>
          <w:vanish/>
          <w:u w:val="single"/>
        </w:rPr>
        <w:t>business</w:t>
      </w:r>
      <w:r w:rsidRPr="000A7537">
        <w:rPr>
          <w:u w:val="single"/>
        </w:rPr>
        <w:t xml:space="preserve"> </w:t>
      </w:r>
      <w:r w:rsidRPr="00384424">
        <w:rPr>
          <w:vanish/>
          <w:u w:val="single"/>
        </w:rPr>
        <w:t>but</w:t>
      </w:r>
      <w:r w:rsidRPr="000A7537">
        <w:rPr>
          <w:u w:val="single"/>
        </w:rPr>
        <w:t xml:space="preserve"> </w:t>
      </w:r>
      <w:r w:rsidRPr="00384424">
        <w:rPr>
          <w:vanish/>
          <w:u w:val="single"/>
        </w:rPr>
        <w:t>it</w:t>
      </w:r>
      <w:r w:rsidRPr="000A7537">
        <w:rPr>
          <w:u w:val="single"/>
        </w:rPr>
        <w:t xml:space="preserve"> </w:t>
      </w:r>
      <w:r w:rsidRPr="00384424">
        <w:rPr>
          <w:vanish/>
          <w:u w:val="single"/>
        </w:rPr>
        <w:t>also</w:t>
      </w:r>
      <w:r w:rsidRPr="000A7537">
        <w:rPr>
          <w:u w:val="single"/>
        </w:rPr>
        <w:t xml:space="preserve"> </w:t>
      </w:r>
      <w:r w:rsidRPr="000A7537">
        <w:rPr>
          <w:highlight w:val="cyan"/>
          <w:u w:val="single"/>
        </w:rPr>
        <w:t>affects</w:t>
      </w:r>
      <w:r w:rsidRPr="000A7537">
        <w:rPr>
          <w:u w:val="single"/>
        </w:rPr>
        <w:t xml:space="preserve"> </w:t>
      </w:r>
      <w:r w:rsidRPr="00384424">
        <w:rPr>
          <w:vanish/>
          <w:u w:val="single"/>
        </w:rPr>
        <w:t>innocent</w:t>
      </w:r>
      <w:r w:rsidRPr="000A7537">
        <w:rPr>
          <w:u w:val="single"/>
        </w:rPr>
        <w:t xml:space="preserve"> </w:t>
      </w:r>
      <w:r w:rsidRPr="00384424">
        <w:rPr>
          <w:vanish/>
          <w:u w:val="single"/>
        </w:rPr>
        <w:t>members</w:t>
      </w:r>
      <w:r w:rsidRPr="000A7537">
        <w:rPr>
          <w:u w:val="single"/>
        </w:rPr>
        <w:t xml:space="preserve"> </w:t>
      </w:r>
      <w:r w:rsidRPr="00384424">
        <w:rPr>
          <w:vanish/>
          <w:u w:val="single"/>
        </w:rPr>
        <w:t>of</w:t>
      </w:r>
      <w:r w:rsidRPr="000A7537">
        <w:rPr>
          <w:u w:val="single"/>
        </w:rPr>
        <w:t xml:space="preserve"> </w:t>
      </w:r>
      <w:r w:rsidRPr="00384424">
        <w:rPr>
          <w:vanish/>
          <w:u w:val="single"/>
        </w:rPr>
        <w:t>the</w:t>
      </w:r>
      <w:r w:rsidRPr="000A7537">
        <w:rPr>
          <w:u w:val="single"/>
        </w:rPr>
        <w:t xml:space="preserve"> </w:t>
      </w:r>
      <w:r w:rsidRPr="00384424">
        <w:rPr>
          <w:vanish/>
          <w:u w:val="single"/>
        </w:rPr>
        <w:t>public,</w:t>
      </w:r>
      <w:r w:rsidRPr="000A7537">
        <w:rPr>
          <w:u w:val="single"/>
        </w:rPr>
        <w:t xml:space="preserve"> </w:t>
      </w:r>
      <w:r w:rsidRPr="00384424">
        <w:rPr>
          <w:vanish/>
          <w:u w:val="single"/>
        </w:rPr>
        <w:t>non-striking</w:t>
      </w:r>
      <w:r w:rsidRPr="000A7537">
        <w:rPr>
          <w:u w:val="single"/>
        </w:rPr>
        <w:t xml:space="preserve"> </w:t>
      </w:r>
      <w:r w:rsidRPr="00384424">
        <w:rPr>
          <w:vanish/>
          <w:u w:val="single"/>
        </w:rPr>
        <w:t>employees,</w:t>
      </w:r>
      <w:r w:rsidRPr="000A7537">
        <w:rPr>
          <w:u w:val="single"/>
        </w:rPr>
        <w:t xml:space="preserve"> </w:t>
      </w:r>
      <w:r w:rsidRPr="00384424">
        <w:rPr>
          <w:vanish/>
          <w:u w:val="single"/>
        </w:rPr>
        <w:t>the</w:t>
      </w:r>
      <w:r w:rsidRPr="000A7537">
        <w:rPr>
          <w:u w:val="single"/>
        </w:rPr>
        <w:t xml:space="preserve"> </w:t>
      </w:r>
      <w:r w:rsidRPr="00384424">
        <w:rPr>
          <w:vanish/>
          <w:u w:val="single"/>
        </w:rPr>
        <w:t>environment</w:t>
      </w:r>
      <w:r w:rsidRPr="000A7537">
        <w:rPr>
          <w:u w:val="single"/>
        </w:rPr>
        <w:t xml:space="preserve"> </w:t>
      </w:r>
      <w:r w:rsidRPr="00384424">
        <w:rPr>
          <w:vanish/>
          <w:u w:val="single"/>
        </w:rPr>
        <w:t>and</w:t>
      </w:r>
      <w:r w:rsidRPr="000A7537">
        <w:rPr>
          <w:u w:val="single"/>
        </w:rPr>
        <w:t xml:space="preserve"> </w:t>
      </w:r>
      <w:r w:rsidRPr="000A7537">
        <w:rPr>
          <w:highlight w:val="cyan"/>
          <w:u w:val="single"/>
        </w:rPr>
        <w:t>the economy at large</w:t>
      </w:r>
      <w:r w:rsidRPr="00384424">
        <w:rPr>
          <w:vanish/>
          <w:u w:val="single"/>
        </w:rPr>
        <w:t>.</w:t>
      </w:r>
      <w:r w:rsidRPr="000A7537">
        <w:rPr>
          <w:sz w:val="16"/>
        </w:rPr>
        <w:t xml:space="preserve"> </w:t>
      </w:r>
      <w:r w:rsidRPr="00384424">
        <w:rPr>
          <w:vanish/>
          <w:sz w:val="16"/>
        </w:rPr>
        <w:t>In</w:t>
      </w:r>
      <w:r w:rsidRPr="000A7537">
        <w:rPr>
          <w:sz w:val="16"/>
        </w:rPr>
        <w:t xml:space="preserve"> </w:t>
      </w:r>
      <w:r w:rsidRPr="00384424">
        <w:rPr>
          <w:vanish/>
          <w:sz w:val="16"/>
        </w:rPr>
        <w:t>addition,</w:t>
      </w:r>
      <w:r w:rsidRPr="000A7537">
        <w:rPr>
          <w:sz w:val="16"/>
        </w:rPr>
        <w:t xml:space="preserve"> </w:t>
      </w:r>
      <w:r w:rsidRPr="00384424">
        <w:rPr>
          <w:vanish/>
          <w:sz w:val="16"/>
        </w:rPr>
        <w:t>striking</w:t>
      </w:r>
      <w:r w:rsidRPr="000A7537">
        <w:rPr>
          <w:sz w:val="16"/>
        </w:rPr>
        <w:t xml:space="preserve"> </w:t>
      </w:r>
      <w:r w:rsidRPr="00384424">
        <w:rPr>
          <w:vanish/>
          <w:sz w:val="16"/>
        </w:rPr>
        <w:t>workers</w:t>
      </w:r>
      <w:r w:rsidRPr="000A7537">
        <w:rPr>
          <w:sz w:val="16"/>
        </w:rPr>
        <w:t xml:space="preserve"> </w:t>
      </w:r>
      <w:r w:rsidRPr="00384424">
        <w:rPr>
          <w:vanish/>
          <w:sz w:val="16"/>
        </w:rPr>
        <w:t>visit</w:t>
      </w:r>
      <w:r w:rsidRPr="000A7537">
        <w:rPr>
          <w:sz w:val="16"/>
        </w:rPr>
        <w:t xml:space="preserve"> </w:t>
      </w:r>
      <w:r w:rsidRPr="00384424">
        <w:rPr>
          <w:vanish/>
          <w:sz w:val="16"/>
        </w:rPr>
        <w:t>non-striking</w:t>
      </w:r>
      <w:r w:rsidRPr="000A7537">
        <w:rPr>
          <w:sz w:val="16"/>
        </w:rPr>
        <w:t xml:space="preserve"> </w:t>
      </w:r>
      <w:r w:rsidRPr="00384424">
        <w:rPr>
          <w:vanish/>
          <w:sz w:val="16"/>
        </w:rPr>
        <w:t>workers’</w:t>
      </w:r>
      <w:r w:rsidRPr="000A7537">
        <w:rPr>
          <w:sz w:val="16"/>
        </w:rPr>
        <w:t xml:space="preserve"> </w:t>
      </w:r>
      <w:r w:rsidRPr="00384424">
        <w:rPr>
          <w:vanish/>
          <w:sz w:val="16"/>
        </w:rPr>
        <w:t>homes,</w:t>
      </w:r>
      <w:r w:rsidRPr="000A7537">
        <w:rPr>
          <w:sz w:val="16"/>
        </w:rPr>
        <w:t xml:space="preserve"> </w:t>
      </w:r>
      <w:r w:rsidRPr="00384424">
        <w:rPr>
          <w:vanish/>
          <w:sz w:val="16"/>
        </w:rPr>
        <w:t>often</w:t>
      </w:r>
      <w:r w:rsidRPr="000A7537">
        <w:rPr>
          <w:sz w:val="16"/>
        </w:rPr>
        <w:t xml:space="preserve"> </w:t>
      </w:r>
      <w:r w:rsidRPr="00384424">
        <w:rPr>
          <w:vanish/>
          <w:sz w:val="16"/>
        </w:rPr>
        <w:t>at</w:t>
      </w:r>
      <w:r w:rsidRPr="000A7537">
        <w:rPr>
          <w:sz w:val="16"/>
        </w:rPr>
        <w:t xml:space="preserve"> </w:t>
      </w:r>
      <w:r w:rsidRPr="00384424">
        <w:rPr>
          <w:vanish/>
          <w:sz w:val="16"/>
        </w:rPr>
        <w:t>night,</w:t>
      </w:r>
      <w:r w:rsidRPr="000A7537">
        <w:rPr>
          <w:sz w:val="16"/>
        </w:rPr>
        <w:t xml:space="preserve"> </w:t>
      </w:r>
      <w:r w:rsidRPr="00384424">
        <w:rPr>
          <w:vanish/>
          <w:sz w:val="16"/>
        </w:rPr>
        <w:t>threaten</w:t>
      </w:r>
      <w:r w:rsidRPr="000A7537">
        <w:rPr>
          <w:sz w:val="16"/>
        </w:rPr>
        <w:t xml:space="preserve"> </w:t>
      </w:r>
      <w:r w:rsidRPr="00384424">
        <w:rPr>
          <w:vanish/>
          <w:sz w:val="16"/>
        </w:rPr>
        <w:t>them</w:t>
      </w:r>
      <w:r w:rsidRPr="000A7537">
        <w:rPr>
          <w:sz w:val="16"/>
        </w:rPr>
        <w:t xml:space="preserve"> </w:t>
      </w:r>
      <w:r w:rsidRPr="00384424">
        <w:rPr>
          <w:vanish/>
          <w:sz w:val="16"/>
        </w:rPr>
        <w:t>and</w:t>
      </w:r>
      <w:r w:rsidRPr="000A7537">
        <w:rPr>
          <w:sz w:val="16"/>
        </w:rPr>
        <w:t xml:space="preserve"> </w:t>
      </w:r>
      <w:r w:rsidRPr="00384424">
        <w:rPr>
          <w:vanish/>
          <w:sz w:val="16"/>
        </w:rPr>
        <w:t>in</w:t>
      </w:r>
      <w:r w:rsidRPr="000A7537">
        <w:rPr>
          <w:sz w:val="16"/>
        </w:rPr>
        <w:t xml:space="preserve"> </w:t>
      </w:r>
      <w:r w:rsidRPr="00384424">
        <w:rPr>
          <w:vanish/>
          <w:sz w:val="16"/>
        </w:rPr>
        <w:t>some</w:t>
      </w:r>
      <w:r w:rsidRPr="000A7537">
        <w:rPr>
          <w:sz w:val="16"/>
        </w:rPr>
        <w:t xml:space="preserve"> </w:t>
      </w:r>
      <w:r w:rsidRPr="00384424">
        <w:rPr>
          <w:vanish/>
          <w:sz w:val="16"/>
        </w:rPr>
        <w:t>cases,</w:t>
      </w:r>
      <w:r w:rsidRPr="000A7537">
        <w:rPr>
          <w:sz w:val="16"/>
        </w:rPr>
        <w:t xml:space="preserve"> </w:t>
      </w:r>
      <w:r w:rsidRPr="00384424">
        <w:rPr>
          <w:vanish/>
          <w:sz w:val="16"/>
        </w:rPr>
        <w:t>assault</w:t>
      </w:r>
      <w:r w:rsidRPr="000A7537">
        <w:rPr>
          <w:sz w:val="16"/>
        </w:rPr>
        <w:t xml:space="preserve"> </w:t>
      </w:r>
      <w:r w:rsidRPr="00384424">
        <w:rPr>
          <w:vanish/>
          <w:sz w:val="16"/>
        </w:rPr>
        <w:t>or</w:t>
      </w:r>
      <w:r w:rsidRPr="000A7537">
        <w:rPr>
          <w:sz w:val="16"/>
        </w:rPr>
        <w:t xml:space="preserve"> </w:t>
      </w:r>
      <w:r w:rsidRPr="00384424">
        <w:rPr>
          <w:vanish/>
          <w:sz w:val="16"/>
        </w:rPr>
        <w:t>even</w:t>
      </w:r>
      <w:r w:rsidRPr="000A7537">
        <w:rPr>
          <w:sz w:val="16"/>
        </w:rPr>
        <w:t xml:space="preserve"> </w:t>
      </w:r>
      <w:r w:rsidRPr="00384424">
        <w:rPr>
          <w:vanish/>
          <w:sz w:val="16"/>
        </w:rPr>
        <w:t>murder</w:t>
      </w:r>
      <w:r w:rsidRPr="000A7537">
        <w:rPr>
          <w:sz w:val="16"/>
        </w:rPr>
        <w:t xml:space="preserve"> </w:t>
      </w:r>
      <w:r w:rsidRPr="00384424">
        <w:rPr>
          <w:vanish/>
          <w:sz w:val="16"/>
        </w:rPr>
        <w:t>workers</w:t>
      </w:r>
      <w:r w:rsidRPr="000A7537">
        <w:rPr>
          <w:sz w:val="16"/>
        </w:rPr>
        <w:t xml:space="preserve"> </w:t>
      </w:r>
      <w:r w:rsidRPr="00384424">
        <w:rPr>
          <w:vanish/>
          <w:sz w:val="16"/>
        </w:rPr>
        <w:t>who</w:t>
      </w:r>
      <w:r w:rsidRPr="000A7537">
        <w:rPr>
          <w:sz w:val="16"/>
        </w:rPr>
        <w:t xml:space="preserve"> </w:t>
      </w:r>
      <w:r w:rsidRPr="00384424">
        <w:rPr>
          <w:vanish/>
          <w:sz w:val="16"/>
        </w:rPr>
        <w:t>are</w:t>
      </w:r>
      <w:r w:rsidRPr="000A7537">
        <w:rPr>
          <w:sz w:val="16"/>
        </w:rPr>
        <w:t xml:space="preserve"> </w:t>
      </w:r>
      <w:r w:rsidRPr="00384424">
        <w:rPr>
          <w:vanish/>
          <w:sz w:val="16"/>
        </w:rPr>
        <w:t>acting</w:t>
      </w:r>
      <w:r w:rsidRPr="000A7537">
        <w:rPr>
          <w:sz w:val="16"/>
        </w:rPr>
        <w:t xml:space="preserve"> </w:t>
      </w:r>
      <w:r w:rsidRPr="00384424">
        <w:rPr>
          <w:vanish/>
          <w:sz w:val="16"/>
        </w:rPr>
        <w:t>as</w:t>
      </w:r>
      <w:r w:rsidRPr="000A7537">
        <w:rPr>
          <w:sz w:val="16"/>
        </w:rPr>
        <w:t xml:space="preserve"> </w:t>
      </w:r>
      <w:r w:rsidRPr="00384424">
        <w:rPr>
          <w:vanish/>
          <w:sz w:val="16"/>
        </w:rPr>
        <w:t>replacement</w:t>
      </w:r>
      <w:r w:rsidRPr="000A7537">
        <w:rPr>
          <w:sz w:val="16"/>
        </w:rPr>
        <w:t xml:space="preserve"> </w:t>
      </w:r>
      <w:r w:rsidRPr="00384424">
        <w:rPr>
          <w:vanish/>
          <w:sz w:val="16"/>
        </w:rPr>
        <w:t>labour.</w:t>
      </w:r>
      <w:r w:rsidRPr="000A7537">
        <w:rPr>
          <w:sz w:val="16"/>
        </w:rPr>
        <w:t xml:space="preserve"> </w:t>
      </w:r>
      <w:r w:rsidRPr="00384424">
        <w:rPr>
          <w:vanish/>
          <w:sz w:val="16"/>
        </w:rPr>
        <w:t>22</w:t>
      </w:r>
      <w:r w:rsidRPr="000A7537">
        <w:rPr>
          <w:sz w:val="16"/>
        </w:rPr>
        <w:t xml:space="preserve"> </w:t>
      </w:r>
      <w:r w:rsidRPr="00384424">
        <w:rPr>
          <w:vanish/>
          <w:sz w:val="16"/>
        </w:rPr>
        <w:t>This</w:t>
      </w:r>
      <w:r w:rsidRPr="000A7537">
        <w:rPr>
          <w:sz w:val="16"/>
        </w:rPr>
        <w:t xml:space="preserve"> </w:t>
      </w:r>
      <w:r w:rsidRPr="00384424">
        <w:rPr>
          <w:vanish/>
          <w:sz w:val="16"/>
        </w:rPr>
        <w:t>points</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fact</w:t>
      </w:r>
      <w:r w:rsidRPr="000A7537">
        <w:rPr>
          <w:sz w:val="16"/>
        </w:rPr>
        <w:t xml:space="preserve"> </w:t>
      </w:r>
      <w:r w:rsidRPr="00384424">
        <w:rPr>
          <w:vanish/>
          <w:sz w:val="16"/>
        </w:rPr>
        <w:t>that</w:t>
      </w:r>
      <w:r w:rsidRPr="000A7537">
        <w:rPr>
          <w:sz w:val="16"/>
        </w:rPr>
        <w:t xml:space="preserve"> </w:t>
      </w:r>
      <w:r w:rsidRPr="00384424">
        <w:rPr>
          <w:vanish/>
          <w:sz w:val="16"/>
        </w:rPr>
        <w:t>for</w:t>
      </w:r>
      <w:r w:rsidRPr="000A7537">
        <w:rPr>
          <w:sz w:val="16"/>
        </w:rPr>
        <w:t xml:space="preserve"> </w:t>
      </w:r>
      <w:r w:rsidRPr="00384424">
        <w:rPr>
          <w:vanish/>
          <w:sz w:val="16"/>
        </w:rPr>
        <w:t>many</w:t>
      </w:r>
      <w:r w:rsidRPr="000A7537">
        <w:rPr>
          <w:sz w:val="16"/>
        </w:rPr>
        <w:t xml:space="preserve"> </w:t>
      </w:r>
      <w:r w:rsidRPr="00384424">
        <w:rPr>
          <w:vanish/>
          <w:sz w:val="16"/>
        </w:rPr>
        <w:t>workers</w:t>
      </w:r>
      <w:r w:rsidRPr="000A7537">
        <w:rPr>
          <w:sz w:val="16"/>
        </w:rPr>
        <w:t xml:space="preserve"> </w:t>
      </w:r>
      <w:r w:rsidRPr="00384424">
        <w:rPr>
          <w:vanish/>
          <w:sz w:val="16"/>
        </w:rPr>
        <w:t>and</w:t>
      </w:r>
      <w:r w:rsidRPr="000A7537">
        <w:rPr>
          <w:sz w:val="16"/>
        </w:rPr>
        <w:t xml:space="preserve"> </w:t>
      </w:r>
      <w:r w:rsidRPr="00384424">
        <w:rPr>
          <w:vanish/>
          <w:sz w:val="16"/>
        </w:rPr>
        <w:t>their</w:t>
      </w:r>
      <w:r w:rsidRPr="000A7537">
        <w:rPr>
          <w:sz w:val="16"/>
        </w:rPr>
        <w:t xml:space="preserve"> </w:t>
      </w:r>
      <w:r w:rsidRPr="00384424">
        <w:rPr>
          <w:vanish/>
          <w:sz w:val="16"/>
        </w:rPr>
        <w:t>families’</w:t>
      </w:r>
      <w:r w:rsidRPr="000A7537">
        <w:rPr>
          <w:sz w:val="16"/>
        </w:rPr>
        <w:t xml:space="preserve"> </w:t>
      </w:r>
      <w:r w:rsidRPr="00384424">
        <w:rPr>
          <w:vanish/>
          <w:sz w:val="16"/>
        </w:rPr>
        <w:t>living</w:t>
      </w:r>
      <w:r w:rsidRPr="000A7537">
        <w:rPr>
          <w:sz w:val="16"/>
        </w:rPr>
        <w:t xml:space="preserve"> </w:t>
      </w:r>
      <w:r w:rsidRPr="00384424">
        <w:rPr>
          <w:vanish/>
          <w:sz w:val="16"/>
        </w:rPr>
        <w:t>conditions</w:t>
      </w:r>
      <w:r w:rsidRPr="000A7537">
        <w:rPr>
          <w:sz w:val="16"/>
        </w:rPr>
        <w:t xml:space="preserve"> </w:t>
      </w:r>
      <w:r w:rsidRPr="00384424">
        <w:rPr>
          <w:vanish/>
          <w:sz w:val="16"/>
        </w:rPr>
        <w:t>remain</w:t>
      </w:r>
      <w:r w:rsidRPr="000A7537">
        <w:rPr>
          <w:sz w:val="16"/>
        </w:rPr>
        <w:t xml:space="preserve"> </w:t>
      </w:r>
      <w:r w:rsidRPr="00384424">
        <w:rPr>
          <w:vanish/>
          <w:sz w:val="16"/>
        </w:rPr>
        <w:t>unsafe</w:t>
      </w:r>
      <w:r w:rsidRPr="000A7537">
        <w:rPr>
          <w:sz w:val="16"/>
        </w:rPr>
        <w:t xml:space="preserve"> </w:t>
      </w:r>
      <w:r w:rsidRPr="00384424">
        <w:rPr>
          <w:vanish/>
          <w:sz w:val="16"/>
        </w:rPr>
        <w:t>and</w:t>
      </w:r>
      <w:r w:rsidRPr="000A7537">
        <w:rPr>
          <w:sz w:val="16"/>
        </w:rPr>
        <w:t xml:space="preserve"> </w:t>
      </w:r>
      <w:r w:rsidRPr="00384424">
        <w:rPr>
          <w:vanish/>
          <w:sz w:val="16"/>
        </w:rPr>
        <w:t>vulnerable</w:t>
      </w:r>
      <w:r w:rsidRPr="000A7537">
        <w:rPr>
          <w:sz w:val="16"/>
        </w:rPr>
        <w:t xml:space="preserve"> </w:t>
      </w:r>
      <w:r w:rsidRPr="00384424">
        <w:rPr>
          <w:vanish/>
          <w:sz w:val="16"/>
        </w:rPr>
        <w:t>to</w:t>
      </w:r>
      <w:r w:rsidRPr="000A7537">
        <w:rPr>
          <w:sz w:val="16"/>
        </w:rPr>
        <w:t xml:space="preserve"> </w:t>
      </w:r>
      <w:r w:rsidRPr="00384424">
        <w:rPr>
          <w:vanish/>
          <w:sz w:val="16"/>
        </w:rPr>
        <w:t>damage</w:t>
      </w:r>
      <w:r w:rsidRPr="000A7537">
        <w:rPr>
          <w:sz w:val="16"/>
        </w:rPr>
        <w:t xml:space="preserve"> </w:t>
      </w:r>
      <w:r w:rsidRPr="00384424">
        <w:rPr>
          <w:vanish/>
          <w:sz w:val="16"/>
        </w:rPr>
        <w:t>due</w:t>
      </w:r>
      <w:r w:rsidRPr="000A7537">
        <w:rPr>
          <w:sz w:val="16"/>
        </w:rPr>
        <w:t xml:space="preserve"> </w:t>
      </w:r>
      <w:r w:rsidRPr="00384424">
        <w:rPr>
          <w:vanish/>
          <w:sz w:val="16"/>
        </w:rPr>
        <w:t>to</w:t>
      </w:r>
      <w:r w:rsidRPr="000A7537">
        <w:rPr>
          <w:sz w:val="16"/>
        </w:rPr>
        <w:t xml:space="preserve"> </w:t>
      </w:r>
      <w:r w:rsidRPr="00384424">
        <w:rPr>
          <w:vanish/>
          <w:sz w:val="16"/>
        </w:rPr>
        <w:t>violence.</w:t>
      </w:r>
      <w:r w:rsidRPr="000A7537">
        <w:rPr>
          <w:sz w:val="16"/>
        </w:rPr>
        <w:t xml:space="preserve"> </w:t>
      </w:r>
      <w:r w:rsidRPr="00384424">
        <w:rPr>
          <w:vanish/>
          <w:sz w:val="16"/>
        </w:rPr>
        <w:t>In</w:t>
      </w:r>
      <w:r w:rsidRPr="000A7537">
        <w:rPr>
          <w:sz w:val="16"/>
        </w:rPr>
        <w:t xml:space="preserve"> </w:t>
      </w:r>
      <w:r w:rsidRPr="00384424">
        <w:rPr>
          <w:vanish/>
          <w:sz w:val="16"/>
        </w:rPr>
        <w:t>Security</w:t>
      </w:r>
      <w:r w:rsidRPr="000A7537">
        <w:rPr>
          <w:sz w:val="16"/>
        </w:rPr>
        <w:t xml:space="preserve"> </w:t>
      </w:r>
      <w:r w:rsidRPr="00384424">
        <w:rPr>
          <w:vanish/>
          <w:sz w:val="16"/>
        </w:rPr>
        <w:t>Services</w:t>
      </w:r>
      <w:r w:rsidRPr="000A7537">
        <w:rPr>
          <w:sz w:val="16"/>
        </w:rPr>
        <w:t xml:space="preserve"> </w:t>
      </w:r>
      <w:r w:rsidRPr="00384424">
        <w:rPr>
          <w:vanish/>
          <w:sz w:val="16"/>
        </w:rPr>
        <w:t>Employers</w:t>
      </w:r>
      <w:r w:rsidRPr="000A7537">
        <w:rPr>
          <w:sz w:val="16"/>
        </w:rPr>
        <w:t xml:space="preserve"> </w:t>
      </w:r>
      <w:r w:rsidRPr="00384424">
        <w:rPr>
          <w:vanish/>
          <w:sz w:val="16"/>
        </w:rPr>
        <w:t>Organisation</w:t>
      </w:r>
      <w:r w:rsidRPr="000A7537">
        <w:rPr>
          <w:sz w:val="16"/>
        </w:rPr>
        <w:t xml:space="preserve"> </w:t>
      </w:r>
      <w:r w:rsidRPr="00384424">
        <w:rPr>
          <w:vanish/>
          <w:sz w:val="16"/>
        </w:rPr>
        <w:t>v</w:t>
      </w:r>
      <w:r w:rsidRPr="000A7537">
        <w:rPr>
          <w:sz w:val="16"/>
        </w:rPr>
        <w:t xml:space="preserve"> </w:t>
      </w:r>
      <w:r w:rsidRPr="00384424">
        <w:rPr>
          <w:vanish/>
          <w:sz w:val="16"/>
        </w:rPr>
        <w:t>SA</w:t>
      </w:r>
      <w:r w:rsidRPr="000A7537">
        <w:rPr>
          <w:sz w:val="16"/>
        </w:rPr>
        <w:t xml:space="preserve"> </w:t>
      </w:r>
      <w:r w:rsidRPr="00384424">
        <w:rPr>
          <w:vanish/>
          <w:sz w:val="16"/>
        </w:rPr>
        <w:t>Transport</w:t>
      </w:r>
      <w:r w:rsidRPr="000A7537">
        <w:rPr>
          <w:sz w:val="16"/>
        </w:rPr>
        <w:t xml:space="preserve"> </w:t>
      </w:r>
      <w:r w:rsidRPr="00384424">
        <w:rPr>
          <w:vanish/>
          <w:sz w:val="16"/>
        </w:rPr>
        <w:t>&amp;</w:t>
      </w:r>
      <w:r w:rsidRPr="000A7537">
        <w:rPr>
          <w:sz w:val="16"/>
        </w:rPr>
        <w:t xml:space="preserve"> </w:t>
      </w:r>
      <w:r w:rsidRPr="00384424">
        <w:rPr>
          <w:vanish/>
          <w:sz w:val="16"/>
        </w:rPr>
        <w:t>Allied</w:t>
      </w:r>
      <w:r w:rsidRPr="000A7537">
        <w:rPr>
          <w:sz w:val="16"/>
        </w:rPr>
        <w:t xml:space="preserve"> </w:t>
      </w:r>
      <w:r w:rsidRPr="00384424">
        <w:rPr>
          <w:vanish/>
          <w:sz w:val="16"/>
        </w:rPr>
        <w:t>Workers</w:t>
      </w:r>
      <w:r w:rsidRPr="000A7537">
        <w:rPr>
          <w:sz w:val="16"/>
        </w:rPr>
        <w:t xml:space="preserve"> </w:t>
      </w:r>
      <w:r w:rsidRPr="00384424">
        <w:rPr>
          <w:vanish/>
          <w:sz w:val="16"/>
        </w:rPr>
        <w:t>Union</w:t>
      </w:r>
      <w:r w:rsidRPr="000A7537">
        <w:rPr>
          <w:sz w:val="16"/>
        </w:rPr>
        <w:t xml:space="preserve"> </w:t>
      </w:r>
      <w:r w:rsidRPr="00384424">
        <w:rPr>
          <w:vanish/>
          <w:sz w:val="16"/>
        </w:rPr>
        <w:t>(SATAWU),23</w:t>
      </w:r>
      <w:r w:rsidRPr="000A7537">
        <w:rPr>
          <w:sz w:val="16"/>
        </w:rPr>
        <w:t xml:space="preserve"> </w:t>
      </w:r>
      <w:r w:rsidRPr="00384424">
        <w:rPr>
          <w:vanish/>
          <w:sz w:val="16"/>
        </w:rPr>
        <w:t>it</w:t>
      </w:r>
      <w:r w:rsidRPr="000A7537">
        <w:rPr>
          <w:sz w:val="16"/>
        </w:rPr>
        <w:t xml:space="preserve"> </w:t>
      </w:r>
      <w:r w:rsidRPr="00384424">
        <w:rPr>
          <w:vanish/>
          <w:sz w:val="16"/>
        </w:rPr>
        <w:t>was</w:t>
      </w:r>
      <w:r w:rsidRPr="000A7537">
        <w:rPr>
          <w:sz w:val="16"/>
        </w:rPr>
        <w:t xml:space="preserve"> </w:t>
      </w:r>
      <w:r w:rsidRPr="00384424">
        <w:rPr>
          <w:vanish/>
          <w:sz w:val="16"/>
        </w:rPr>
        <w:t>reported</w:t>
      </w:r>
      <w:r w:rsidRPr="000A7537">
        <w:rPr>
          <w:sz w:val="16"/>
        </w:rPr>
        <w:t xml:space="preserve"> </w:t>
      </w:r>
      <w:r w:rsidRPr="00384424">
        <w:rPr>
          <w:vanish/>
          <w:sz w:val="16"/>
        </w:rPr>
        <w:t>that</w:t>
      </w:r>
      <w:r w:rsidRPr="000A7537">
        <w:rPr>
          <w:sz w:val="16"/>
        </w:rPr>
        <w:t xml:space="preserve"> </w:t>
      </w:r>
      <w:r w:rsidRPr="00384424">
        <w:rPr>
          <w:vanish/>
          <w:sz w:val="16"/>
        </w:rPr>
        <w:t>about</w:t>
      </w:r>
      <w:r w:rsidRPr="000A7537">
        <w:rPr>
          <w:sz w:val="16"/>
        </w:rPr>
        <w:t xml:space="preserve"> </w:t>
      </w:r>
      <w:r w:rsidRPr="00384424">
        <w:rPr>
          <w:vanish/>
          <w:sz w:val="16"/>
        </w:rPr>
        <w:t>20</w:t>
      </w:r>
      <w:r w:rsidRPr="000A7537">
        <w:rPr>
          <w:sz w:val="16"/>
        </w:rPr>
        <w:t xml:space="preserve"> </w:t>
      </w:r>
      <w:r w:rsidRPr="00384424">
        <w:rPr>
          <w:vanish/>
          <w:sz w:val="16"/>
        </w:rPr>
        <w:t>people</w:t>
      </w:r>
      <w:r w:rsidRPr="000A7537">
        <w:rPr>
          <w:sz w:val="16"/>
        </w:rPr>
        <w:t xml:space="preserve"> </w:t>
      </w:r>
      <w:r w:rsidRPr="00384424">
        <w:rPr>
          <w:vanish/>
          <w:sz w:val="16"/>
        </w:rPr>
        <w:t>were</w:t>
      </w:r>
      <w:r w:rsidRPr="000A7537">
        <w:rPr>
          <w:sz w:val="16"/>
        </w:rPr>
        <w:t xml:space="preserve"> </w:t>
      </w:r>
      <w:r w:rsidRPr="00384424">
        <w:rPr>
          <w:vanish/>
          <w:sz w:val="16"/>
        </w:rPr>
        <w:t>thrown</w:t>
      </w:r>
      <w:r w:rsidRPr="000A7537">
        <w:rPr>
          <w:sz w:val="16"/>
        </w:rPr>
        <w:t xml:space="preserve"> </w:t>
      </w:r>
      <w:r w:rsidRPr="00384424">
        <w:rPr>
          <w:vanish/>
          <w:sz w:val="16"/>
        </w:rPr>
        <w:t>out</w:t>
      </w:r>
      <w:r w:rsidRPr="000A7537">
        <w:rPr>
          <w:sz w:val="16"/>
        </w:rPr>
        <w:t xml:space="preserve"> </w:t>
      </w:r>
      <w:r w:rsidRPr="00384424">
        <w:rPr>
          <w:vanish/>
          <w:sz w:val="16"/>
        </w:rPr>
        <w:t>of</w:t>
      </w:r>
      <w:r w:rsidRPr="000A7537">
        <w:rPr>
          <w:sz w:val="16"/>
        </w:rPr>
        <w:t xml:space="preserve"> </w:t>
      </w:r>
      <w:r w:rsidRPr="00384424">
        <w:rPr>
          <w:vanish/>
          <w:sz w:val="16"/>
        </w:rPr>
        <w:t>moving</w:t>
      </w:r>
      <w:r w:rsidRPr="000A7537">
        <w:rPr>
          <w:sz w:val="16"/>
        </w:rPr>
        <w:t xml:space="preserve"> </w:t>
      </w:r>
      <w:r w:rsidRPr="00384424">
        <w:rPr>
          <w:vanish/>
          <w:sz w:val="16"/>
        </w:rPr>
        <w:t>trains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Gauteng</w:t>
      </w:r>
      <w:r w:rsidRPr="000A7537">
        <w:rPr>
          <w:sz w:val="16"/>
        </w:rPr>
        <w:t xml:space="preserve"> </w:t>
      </w:r>
      <w:r w:rsidRPr="00384424">
        <w:rPr>
          <w:vanish/>
          <w:sz w:val="16"/>
        </w:rPr>
        <w:t>province;</w:t>
      </w:r>
      <w:r w:rsidRPr="000A7537">
        <w:rPr>
          <w:sz w:val="16"/>
        </w:rPr>
        <w:t xml:space="preserve"> </w:t>
      </w:r>
      <w:r w:rsidRPr="00384424">
        <w:rPr>
          <w:vanish/>
          <w:sz w:val="16"/>
        </w:rPr>
        <w:t>most</w:t>
      </w:r>
      <w:r w:rsidRPr="000A7537">
        <w:rPr>
          <w:sz w:val="16"/>
        </w:rPr>
        <w:t xml:space="preserve"> </w:t>
      </w:r>
      <w:r w:rsidRPr="00384424">
        <w:rPr>
          <w:vanish/>
          <w:sz w:val="16"/>
        </w:rPr>
        <w:t>of</w:t>
      </w:r>
      <w:r w:rsidRPr="000A7537">
        <w:rPr>
          <w:sz w:val="16"/>
        </w:rPr>
        <w:t xml:space="preserve"> </w:t>
      </w:r>
      <w:r w:rsidRPr="00384424">
        <w:rPr>
          <w:vanish/>
          <w:sz w:val="16"/>
        </w:rPr>
        <w:t>them</w:t>
      </w:r>
      <w:r w:rsidRPr="000A7537">
        <w:rPr>
          <w:sz w:val="16"/>
        </w:rPr>
        <w:t xml:space="preserve"> </w:t>
      </w:r>
      <w:r w:rsidRPr="00384424">
        <w:rPr>
          <w:vanish/>
          <w:sz w:val="16"/>
        </w:rPr>
        <w:t>were</w:t>
      </w:r>
      <w:r w:rsidRPr="000A7537">
        <w:rPr>
          <w:sz w:val="16"/>
        </w:rPr>
        <w:t xml:space="preserve"> </w:t>
      </w:r>
      <w:r w:rsidRPr="00384424">
        <w:rPr>
          <w:vanish/>
          <w:sz w:val="16"/>
        </w:rPr>
        <w:t>security</w:t>
      </w:r>
      <w:r w:rsidRPr="000A7537">
        <w:rPr>
          <w:sz w:val="16"/>
        </w:rPr>
        <w:t xml:space="preserve"> </w:t>
      </w:r>
      <w:r w:rsidRPr="00384424">
        <w:rPr>
          <w:vanish/>
          <w:sz w:val="16"/>
        </w:rPr>
        <w:t>guards</w:t>
      </w:r>
      <w:r w:rsidRPr="000A7537">
        <w:rPr>
          <w:sz w:val="16"/>
        </w:rPr>
        <w:t xml:space="preserve"> </w:t>
      </w:r>
      <w:r w:rsidRPr="00384424">
        <w:rPr>
          <w:vanish/>
          <w:sz w:val="16"/>
        </w:rPr>
        <w:t>who</w:t>
      </w:r>
      <w:r w:rsidRPr="000A7537">
        <w:rPr>
          <w:sz w:val="16"/>
        </w:rPr>
        <w:t xml:space="preserve"> </w:t>
      </w:r>
      <w:r w:rsidRPr="00384424">
        <w:rPr>
          <w:vanish/>
          <w:sz w:val="16"/>
        </w:rPr>
        <w:t>were</w:t>
      </w:r>
      <w:r w:rsidRPr="000A7537">
        <w:rPr>
          <w:sz w:val="16"/>
        </w:rPr>
        <w:t xml:space="preserve"> </w:t>
      </w:r>
      <w:r w:rsidRPr="00384424">
        <w:rPr>
          <w:vanish/>
          <w:sz w:val="16"/>
        </w:rPr>
        <w:t>not</w:t>
      </w:r>
      <w:r w:rsidRPr="000A7537">
        <w:rPr>
          <w:sz w:val="16"/>
        </w:rPr>
        <w:t xml:space="preserve"> </w:t>
      </w:r>
      <w:r w:rsidRPr="00384424">
        <w:rPr>
          <w:vanish/>
          <w:sz w:val="16"/>
        </w:rPr>
        <w:t>on</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who</w:t>
      </w:r>
      <w:r w:rsidRPr="000A7537">
        <w:rPr>
          <w:sz w:val="16"/>
        </w:rPr>
        <w:t xml:space="preserve"> </w:t>
      </w:r>
      <w:r w:rsidRPr="00384424">
        <w:rPr>
          <w:vanish/>
          <w:sz w:val="16"/>
        </w:rPr>
        <w:t>were</w:t>
      </w:r>
      <w:r w:rsidRPr="000A7537">
        <w:rPr>
          <w:sz w:val="16"/>
        </w:rPr>
        <w:t xml:space="preserve"> </w:t>
      </w:r>
      <w:r w:rsidRPr="00384424">
        <w:rPr>
          <w:vanish/>
          <w:sz w:val="16"/>
        </w:rPr>
        <w:t>believed</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targeted</w:t>
      </w:r>
      <w:r w:rsidRPr="000A7537">
        <w:rPr>
          <w:sz w:val="16"/>
        </w:rPr>
        <w:t xml:space="preserve"> </w:t>
      </w:r>
      <w:r w:rsidRPr="00384424">
        <w:rPr>
          <w:vanish/>
          <w:sz w:val="16"/>
        </w:rPr>
        <w:t>by</w:t>
      </w:r>
      <w:r w:rsidRPr="000A7537">
        <w:rPr>
          <w:sz w:val="16"/>
        </w:rPr>
        <w:t xml:space="preserve"> </w:t>
      </w:r>
      <w:r w:rsidRPr="00384424">
        <w:rPr>
          <w:vanish/>
          <w:sz w:val="16"/>
        </w:rPr>
        <w:t>their</w:t>
      </w:r>
      <w:r w:rsidRPr="000A7537">
        <w:rPr>
          <w:sz w:val="16"/>
        </w:rPr>
        <w:t xml:space="preserve"> </w:t>
      </w:r>
      <w:r w:rsidRPr="00384424">
        <w:rPr>
          <w:vanish/>
          <w:sz w:val="16"/>
        </w:rPr>
        <w:t>striking</w:t>
      </w:r>
      <w:r w:rsidRPr="000A7537">
        <w:rPr>
          <w:sz w:val="16"/>
        </w:rPr>
        <w:t xml:space="preserve"> </w:t>
      </w:r>
      <w:r w:rsidRPr="00384424">
        <w:rPr>
          <w:vanish/>
          <w:sz w:val="16"/>
        </w:rPr>
        <w:t>colleagues.</w:t>
      </w:r>
      <w:r w:rsidRPr="000A7537">
        <w:rPr>
          <w:sz w:val="16"/>
        </w:rPr>
        <w:t xml:space="preserve"> </w:t>
      </w:r>
      <w:r w:rsidRPr="00384424">
        <w:rPr>
          <w:vanish/>
          <w:sz w:val="16"/>
        </w:rPr>
        <w:t>Two</w:t>
      </w:r>
      <w:r w:rsidRPr="000A7537">
        <w:rPr>
          <w:sz w:val="16"/>
        </w:rPr>
        <w:t xml:space="preserve"> </w:t>
      </w:r>
      <w:r w:rsidRPr="00384424">
        <w:rPr>
          <w:vanish/>
          <w:sz w:val="16"/>
        </w:rPr>
        <w:t>of</w:t>
      </w:r>
      <w:r w:rsidRPr="000A7537">
        <w:rPr>
          <w:sz w:val="16"/>
        </w:rPr>
        <w:t xml:space="preserve"> </w:t>
      </w:r>
      <w:r w:rsidRPr="00384424">
        <w:rPr>
          <w:vanish/>
          <w:sz w:val="16"/>
        </w:rPr>
        <w:t>them</w:t>
      </w:r>
      <w:r w:rsidRPr="000A7537">
        <w:rPr>
          <w:sz w:val="16"/>
        </w:rPr>
        <w:t xml:space="preserve"> </w:t>
      </w:r>
      <w:r w:rsidRPr="00384424">
        <w:rPr>
          <w:vanish/>
          <w:sz w:val="16"/>
        </w:rPr>
        <w:t>died,</w:t>
      </w:r>
      <w:r w:rsidRPr="000A7537">
        <w:rPr>
          <w:sz w:val="16"/>
        </w:rPr>
        <w:t xml:space="preserve"> </w:t>
      </w:r>
      <w:r w:rsidRPr="00384424">
        <w:rPr>
          <w:vanish/>
          <w:sz w:val="16"/>
        </w:rPr>
        <w:t>while</w:t>
      </w:r>
      <w:r w:rsidRPr="000A7537">
        <w:rPr>
          <w:sz w:val="16"/>
        </w:rPr>
        <w:t xml:space="preserve"> </w:t>
      </w:r>
      <w:r w:rsidRPr="00384424">
        <w:rPr>
          <w:vanish/>
          <w:sz w:val="16"/>
        </w:rPr>
        <w:t>others</w:t>
      </w:r>
      <w:r w:rsidRPr="000A7537">
        <w:rPr>
          <w:sz w:val="16"/>
        </w:rPr>
        <w:t xml:space="preserve"> </w:t>
      </w:r>
      <w:r w:rsidRPr="00384424">
        <w:rPr>
          <w:vanish/>
          <w:sz w:val="16"/>
        </w:rPr>
        <w:t>were</w:t>
      </w:r>
      <w:r w:rsidRPr="000A7537">
        <w:rPr>
          <w:sz w:val="16"/>
        </w:rPr>
        <w:t xml:space="preserve"> </w:t>
      </w:r>
      <w:r w:rsidRPr="00384424">
        <w:rPr>
          <w:vanish/>
          <w:sz w:val="16"/>
        </w:rPr>
        <w:t>admitted</w:t>
      </w:r>
      <w:r w:rsidRPr="000A7537">
        <w:rPr>
          <w:sz w:val="16"/>
        </w:rPr>
        <w:t xml:space="preserve"> </w:t>
      </w:r>
      <w:r w:rsidRPr="00384424">
        <w:rPr>
          <w:vanish/>
          <w:sz w:val="16"/>
        </w:rPr>
        <w:t>to</w:t>
      </w:r>
      <w:r w:rsidRPr="000A7537">
        <w:rPr>
          <w:sz w:val="16"/>
        </w:rPr>
        <w:t xml:space="preserve"> </w:t>
      </w:r>
      <w:r w:rsidRPr="00384424">
        <w:rPr>
          <w:vanish/>
          <w:sz w:val="16"/>
        </w:rPr>
        <w:t>hospitals</w:t>
      </w:r>
      <w:r w:rsidRPr="000A7537">
        <w:rPr>
          <w:sz w:val="16"/>
        </w:rPr>
        <w:t xml:space="preserve"> </w:t>
      </w:r>
      <w:r w:rsidRPr="00384424">
        <w:rPr>
          <w:vanish/>
          <w:sz w:val="16"/>
        </w:rPr>
        <w:t>with</w:t>
      </w:r>
      <w:r w:rsidRPr="000A7537">
        <w:rPr>
          <w:sz w:val="16"/>
        </w:rPr>
        <w:t xml:space="preserve"> </w:t>
      </w:r>
      <w:r w:rsidRPr="00384424">
        <w:rPr>
          <w:vanish/>
          <w:sz w:val="16"/>
        </w:rPr>
        <w:t>serious</w:t>
      </w:r>
      <w:r w:rsidRPr="000A7537">
        <w:rPr>
          <w:sz w:val="16"/>
        </w:rPr>
        <w:t xml:space="preserve"> </w:t>
      </w:r>
      <w:r w:rsidRPr="00384424">
        <w:rPr>
          <w:vanish/>
          <w:sz w:val="16"/>
        </w:rPr>
        <w:t>injuries.24</w:t>
      </w:r>
      <w:r w:rsidRPr="000A7537">
        <w:rPr>
          <w:sz w:val="16"/>
        </w:rPr>
        <w:t xml:space="preserve"> </w:t>
      </w:r>
      <w:r w:rsidRPr="00384424">
        <w:rPr>
          <w:vanish/>
          <w:sz w:val="16"/>
        </w:rPr>
        <w:t>In</w:t>
      </w:r>
      <w:r w:rsidRPr="000A7537">
        <w:rPr>
          <w:sz w:val="16"/>
        </w:rPr>
        <w:t xml:space="preserve"> </w:t>
      </w:r>
      <w:r w:rsidRPr="00384424">
        <w:rPr>
          <w:vanish/>
          <w:sz w:val="16"/>
        </w:rPr>
        <w:t>SA</w:t>
      </w:r>
      <w:r w:rsidRPr="000A7537">
        <w:rPr>
          <w:sz w:val="16"/>
        </w:rPr>
        <w:t xml:space="preserve"> </w:t>
      </w:r>
      <w:r w:rsidRPr="00384424">
        <w:rPr>
          <w:vanish/>
          <w:sz w:val="16"/>
        </w:rPr>
        <w:t>Chemical</w:t>
      </w:r>
      <w:r w:rsidRPr="000A7537">
        <w:rPr>
          <w:sz w:val="16"/>
        </w:rPr>
        <w:t xml:space="preserve"> </w:t>
      </w:r>
      <w:r w:rsidRPr="00384424">
        <w:rPr>
          <w:vanish/>
          <w:sz w:val="16"/>
        </w:rPr>
        <w:t>Catering</w:t>
      </w:r>
      <w:r w:rsidRPr="000A7537">
        <w:rPr>
          <w:sz w:val="16"/>
        </w:rPr>
        <w:t xml:space="preserve"> </w:t>
      </w:r>
      <w:r w:rsidRPr="00384424">
        <w:rPr>
          <w:vanish/>
          <w:sz w:val="16"/>
        </w:rPr>
        <w:t>&amp;</w:t>
      </w:r>
      <w:r w:rsidRPr="000A7537">
        <w:rPr>
          <w:sz w:val="16"/>
        </w:rPr>
        <w:t xml:space="preserve"> </w:t>
      </w:r>
      <w:r w:rsidRPr="00384424">
        <w:rPr>
          <w:vanish/>
          <w:sz w:val="16"/>
        </w:rPr>
        <w:t>Allied</w:t>
      </w:r>
      <w:r w:rsidRPr="000A7537">
        <w:rPr>
          <w:sz w:val="16"/>
        </w:rPr>
        <w:t xml:space="preserve"> </w:t>
      </w:r>
      <w:r w:rsidRPr="00384424">
        <w:rPr>
          <w:vanish/>
          <w:sz w:val="16"/>
        </w:rPr>
        <w:t>Workers</w:t>
      </w:r>
      <w:r w:rsidRPr="000A7537">
        <w:rPr>
          <w:sz w:val="16"/>
        </w:rPr>
        <w:t xml:space="preserve"> </w:t>
      </w:r>
      <w:r w:rsidRPr="00384424">
        <w:rPr>
          <w:vanish/>
          <w:sz w:val="16"/>
        </w:rPr>
        <w:t>Union</w:t>
      </w:r>
      <w:r w:rsidRPr="000A7537">
        <w:rPr>
          <w:sz w:val="16"/>
        </w:rPr>
        <w:t xml:space="preserve"> </w:t>
      </w:r>
      <w:r w:rsidRPr="00384424">
        <w:rPr>
          <w:vanish/>
          <w:sz w:val="16"/>
        </w:rPr>
        <w:t>v</w:t>
      </w:r>
      <w:r w:rsidRPr="000A7537">
        <w:rPr>
          <w:sz w:val="16"/>
        </w:rPr>
        <w:t xml:space="preserve"> </w:t>
      </w:r>
      <w:r w:rsidRPr="00384424">
        <w:rPr>
          <w:vanish/>
          <w:sz w:val="16"/>
        </w:rPr>
        <w:t>Check</w:t>
      </w:r>
      <w:r w:rsidRPr="000A7537">
        <w:rPr>
          <w:sz w:val="16"/>
        </w:rPr>
        <w:t xml:space="preserve"> </w:t>
      </w:r>
      <w:r w:rsidRPr="00384424">
        <w:rPr>
          <w:vanish/>
          <w:sz w:val="16"/>
        </w:rPr>
        <w:t>One</w:t>
      </w:r>
      <w:r w:rsidRPr="000A7537">
        <w:rPr>
          <w:sz w:val="16"/>
        </w:rPr>
        <w:t xml:space="preserve"> </w:t>
      </w:r>
      <w:r w:rsidRPr="00384424">
        <w:rPr>
          <w:vanish/>
          <w:sz w:val="16"/>
        </w:rPr>
        <w:t>(Pty)</w:t>
      </w:r>
      <w:r w:rsidRPr="000A7537">
        <w:rPr>
          <w:sz w:val="16"/>
        </w:rPr>
        <w:t xml:space="preserve"> </w:t>
      </w:r>
      <w:r w:rsidRPr="00384424">
        <w:rPr>
          <w:vanish/>
          <w:sz w:val="16"/>
        </w:rPr>
        <w:t>Ltd,25</w:t>
      </w:r>
      <w:r w:rsidRPr="000A7537">
        <w:rPr>
          <w:sz w:val="16"/>
        </w:rPr>
        <w:t xml:space="preserve"> </w:t>
      </w:r>
      <w:r w:rsidRPr="00384424">
        <w:rPr>
          <w:vanish/>
          <w:sz w:val="16"/>
        </w:rPr>
        <w:t>striking</w:t>
      </w:r>
      <w:r w:rsidRPr="000A7537">
        <w:rPr>
          <w:sz w:val="16"/>
        </w:rPr>
        <w:t xml:space="preserve"> </w:t>
      </w:r>
      <w:r w:rsidRPr="00384424">
        <w:rPr>
          <w:vanish/>
          <w:sz w:val="16"/>
        </w:rPr>
        <w:t>employees</w:t>
      </w:r>
      <w:r w:rsidRPr="000A7537">
        <w:rPr>
          <w:sz w:val="16"/>
        </w:rPr>
        <w:t xml:space="preserve"> </w:t>
      </w:r>
      <w:r w:rsidRPr="00384424">
        <w:rPr>
          <w:vanish/>
          <w:sz w:val="16"/>
        </w:rPr>
        <w:t>were</w:t>
      </w:r>
      <w:r w:rsidRPr="000A7537">
        <w:rPr>
          <w:sz w:val="16"/>
        </w:rPr>
        <w:t xml:space="preserve"> </w:t>
      </w:r>
      <w:r w:rsidRPr="00384424">
        <w:rPr>
          <w:vanish/>
          <w:sz w:val="16"/>
        </w:rPr>
        <w:t>carrying</w:t>
      </w:r>
      <w:r w:rsidRPr="000A7537">
        <w:rPr>
          <w:sz w:val="16"/>
        </w:rPr>
        <w:t xml:space="preserve"> </w:t>
      </w:r>
      <w:r w:rsidRPr="00384424">
        <w:rPr>
          <w:vanish/>
          <w:sz w:val="16"/>
        </w:rPr>
        <w:t>various</w:t>
      </w:r>
      <w:r w:rsidRPr="000A7537">
        <w:rPr>
          <w:sz w:val="16"/>
        </w:rPr>
        <w:t xml:space="preserve"> </w:t>
      </w:r>
      <w:r w:rsidRPr="00384424">
        <w:rPr>
          <w:vanish/>
          <w:sz w:val="16"/>
        </w:rPr>
        <w:t>weapons</w:t>
      </w:r>
      <w:r w:rsidRPr="000A7537">
        <w:rPr>
          <w:sz w:val="16"/>
        </w:rPr>
        <w:t xml:space="preserve"> </w:t>
      </w:r>
      <w:r w:rsidRPr="00384424">
        <w:rPr>
          <w:vanish/>
          <w:sz w:val="16"/>
        </w:rPr>
        <w:t>ranging</w:t>
      </w:r>
      <w:r w:rsidRPr="000A7537">
        <w:rPr>
          <w:sz w:val="16"/>
        </w:rPr>
        <w:t xml:space="preserve"> </w:t>
      </w:r>
      <w:r w:rsidRPr="00384424">
        <w:rPr>
          <w:vanish/>
          <w:sz w:val="16"/>
        </w:rPr>
        <w:t>from</w:t>
      </w:r>
      <w:r w:rsidRPr="000A7537">
        <w:rPr>
          <w:sz w:val="16"/>
        </w:rPr>
        <w:t xml:space="preserve"> </w:t>
      </w:r>
      <w:r w:rsidRPr="00384424">
        <w:rPr>
          <w:vanish/>
          <w:sz w:val="16"/>
        </w:rPr>
        <w:t>sticks,</w:t>
      </w:r>
      <w:r w:rsidRPr="000A7537">
        <w:rPr>
          <w:sz w:val="16"/>
        </w:rPr>
        <w:t xml:space="preserve"> </w:t>
      </w:r>
      <w:r w:rsidRPr="00384424">
        <w:rPr>
          <w:vanish/>
          <w:sz w:val="16"/>
        </w:rPr>
        <w:t>pipes,</w:t>
      </w:r>
      <w:r w:rsidRPr="000A7537">
        <w:rPr>
          <w:sz w:val="16"/>
        </w:rPr>
        <w:t xml:space="preserve"> </w:t>
      </w:r>
      <w:r w:rsidRPr="00384424">
        <w:rPr>
          <w:vanish/>
          <w:sz w:val="16"/>
        </w:rPr>
        <w:t>planks</w:t>
      </w:r>
      <w:r w:rsidRPr="000A7537">
        <w:rPr>
          <w:sz w:val="16"/>
        </w:rPr>
        <w:t xml:space="preserve"> </w:t>
      </w:r>
      <w:r w:rsidRPr="00384424">
        <w:rPr>
          <w:vanish/>
          <w:sz w:val="16"/>
        </w:rPr>
        <w:t>and</w:t>
      </w:r>
      <w:r w:rsidRPr="000A7537">
        <w:rPr>
          <w:sz w:val="16"/>
        </w:rPr>
        <w:t xml:space="preserve"> </w:t>
      </w:r>
      <w:r w:rsidRPr="00384424">
        <w:rPr>
          <w:vanish/>
          <w:sz w:val="16"/>
        </w:rPr>
        <w:t>bottles.</w:t>
      </w:r>
      <w:r w:rsidRPr="000A7537">
        <w:rPr>
          <w:sz w:val="16"/>
        </w:rPr>
        <w:t xml:space="preserve"> </w:t>
      </w:r>
      <w:r w:rsidRPr="00384424">
        <w:rPr>
          <w:vanish/>
          <w:sz w:val="16"/>
        </w:rPr>
        <w:t>One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strikers</w:t>
      </w:r>
      <w:r w:rsidRPr="000A7537">
        <w:rPr>
          <w:sz w:val="16"/>
        </w:rPr>
        <w:t xml:space="preserve"> </w:t>
      </w:r>
      <w:r w:rsidRPr="00384424">
        <w:rPr>
          <w:vanish/>
          <w:sz w:val="16"/>
        </w:rPr>
        <w:t>Mr</w:t>
      </w:r>
      <w:r w:rsidRPr="000A7537">
        <w:rPr>
          <w:sz w:val="16"/>
        </w:rPr>
        <w:t xml:space="preserve"> </w:t>
      </w:r>
      <w:r w:rsidRPr="00384424">
        <w:rPr>
          <w:vanish/>
          <w:sz w:val="16"/>
        </w:rPr>
        <w:t>Nqoko</w:t>
      </w:r>
      <w:r w:rsidRPr="000A7537">
        <w:rPr>
          <w:sz w:val="16"/>
        </w:rPr>
        <w:t xml:space="preserve"> </w:t>
      </w:r>
      <w:r w:rsidRPr="00384424">
        <w:rPr>
          <w:vanish/>
          <w:sz w:val="16"/>
        </w:rPr>
        <w:t>was</w:t>
      </w:r>
      <w:r w:rsidRPr="000A7537">
        <w:rPr>
          <w:sz w:val="16"/>
        </w:rPr>
        <w:t xml:space="preserve"> </w:t>
      </w:r>
      <w:r w:rsidRPr="00384424">
        <w:rPr>
          <w:vanish/>
          <w:sz w:val="16"/>
        </w:rPr>
        <w:t>alleged</w:t>
      </w:r>
      <w:r w:rsidRPr="000A7537">
        <w:rPr>
          <w:sz w:val="16"/>
        </w:rPr>
        <w:t xml:space="preserve"> </w:t>
      </w:r>
      <w:r w:rsidRPr="00384424">
        <w:rPr>
          <w:vanish/>
          <w:sz w:val="16"/>
        </w:rPr>
        <w:t>to</w:t>
      </w:r>
      <w:r w:rsidRPr="000A7537">
        <w:rPr>
          <w:sz w:val="16"/>
        </w:rPr>
        <w:t xml:space="preserve"> </w:t>
      </w:r>
      <w:r w:rsidRPr="00384424">
        <w:rPr>
          <w:vanish/>
          <w:sz w:val="16"/>
        </w:rPr>
        <w:t>have</w:t>
      </w:r>
      <w:r w:rsidRPr="000A7537">
        <w:rPr>
          <w:sz w:val="16"/>
        </w:rPr>
        <w:t xml:space="preserve"> </w:t>
      </w:r>
      <w:r w:rsidRPr="00384424">
        <w:rPr>
          <w:vanish/>
          <w:sz w:val="16"/>
        </w:rPr>
        <w:t>threatened</w:t>
      </w:r>
      <w:r w:rsidRPr="000A7537">
        <w:rPr>
          <w:sz w:val="16"/>
        </w:rPr>
        <w:t xml:space="preserve"> </w:t>
      </w:r>
      <w:r w:rsidRPr="00384424">
        <w:rPr>
          <w:vanish/>
          <w:sz w:val="16"/>
        </w:rPr>
        <w:t>to</w:t>
      </w:r>
      <w:r w:rsidRPr="000A7537">
        <w:rPr>
          <w:sz w:val="16"/>
        </w:rPr>
        <w:t xml:space="preserve"> </w:t>
      </w:r>
      <w:r w:rsidRPr="00384424">
        <w:rPr>
          <w:vanish/>
          <w:sz w:val="16"/>
        </w:rPr>
        <w:t>cut</w:t>
      </w:r>
      <w:r w:rsidRPr="000A7537">
        <w:rPr>
          <w:sz w:val="16"/>
        </w:rPr>
        <w:t xml:space="preserve"> </w:t>
      </w:r>
      <w:r w:rsidRPr="00384424">
        <w:rPr>
          <w:vanish/>
          <w:sz w:val="16"/>
        </w:rPr>
        <w:t>the</w:t>
      </w:r>
      <w:r w:rsidRPr="000A7537">
        <w:rPr>
          <w:sz w:val="16"/>
        </w:rPr>
        <w:t xml:space="preserve"> </w:t>
      </w:r>
      <w:r w:rsidRPr="00384424">
        <w:rPr>
          <w:vanish/>
          <w:sz w:val="16"/>
        </w:rPr>
        <w:t>throats</w:t>
      </w:r>
      <w:r w:rsidRPr="000A7537">
        <w:rPr>
          <w:sz w:val="16"/>
        </w:rPr>
        <w:t xml:space="preserve"> </w:t>
      </w:r>
      <w:r w:rsidRPr="00384424">
        <w:rPr>
          <w:vanish/>
          <w:sz w:val="16"/>
        </w:rPr>
        <w:t>of</w:t>
      </w:r>
      <w:r w:rsidRPr="000A7537">
        <w:rPr>
          <w:sz w:val="16"/>
        </w:rPr>
        <w:t xml:space="preserve"> </w:t>
      </w:r>
      <w:r w:rsidRPr="00384424">
        <w:rPr>
          <w:vanish/>
          <w:sz w:val="16"/>
        </w:rPr>
        <w:t>those</w:t>
      </w:r>
      <w:r w:rsidRPr="000A7537">
        <w:rPr>
          <w:sz w:val="16"/>
        </w:rPr>
        <w:t xml:space="preserve"> </w:t>
      </w:r>
      <w:r w:rsidRPr="00384424">
        <w:rPr>
          <w:vanish/>
          <w:sz w:val="16"/>
        </w:rPr>
        <w:t>employees</w:t>
      </w:r>
      <w:r w:rsidRPr="000A7537">
        <w:rPr>
          <w:sz w:val="16"/>
        </w:rPr>
        <w:t xml:space="preserve"> </w:t>
      </w:r>
      <w:r w:rsidRPr="00384424">
        <w:rPr>
          <w:vanish/>
          <w:sz w:val="16"/>
        </w:rPr>
        <w:t>who</w:t>
      </w:r>
      <w:r w:rsidRPr="000A7537">
        <w:rPr>
          <w:sz w:val="16"/>
        </w:rPr>
        <w:t xml:space="preserve"> </w:t>
      </w:r>
      <w:r w:rsidRPr="00384424">
        <w:rPr>
          <w:vanish/>
          <w:sz w:val="16"/>
        </w:rPr>
        <w:t>had</w:t>
      </w:r>
      <w:r w:rsidRPr="000A7537">
        <w:rPr>
          <w:sz w:val="16"/>
        </w:rPr>
        <w:t xml:space="preserve"> </w:t>
      </w:r>
      <w:r w:rsidRPr="00384424">
        <w:rPr>
          <w:vanish/>
          <w:sz w:val="16"/>
        </w:rPr>
        <w:t>been</w:t>
      </w:r>
      <w:r w:rsidRPr="000A7537">
        <w:rPr>
          <w:sz w:val="16"/>
        </w:rPr>
        <w:t xml:space="preserve"> </w:t>
      </w:r>
      <w:r w:rsidRPr="00384424">
        <w:rPr>
          <w:vanish/>
          <w:sz w:val="16"/>
        </w:rPr>
        <w:t>brought</w:t>
      </w:r>
      <w:r w:rsidRPr="000A7537">
        <w:rPr>
          <w:sz w:val="16"/>
        </w:rPr>
        <w:t xml:space="preserve"> </w:t>
      </w:r>
      <w:r w:rsidRPr="00384424">
        <w:rPr>
          <w:vanish/>
          <w:sz w:val="16"/>
        </w:rPr>
        <w:t>from</w:t>
      </w:r>
      <w:r w:rsidRPr="000A7537">
        <w:rPr>
          <w:sz w:val="16"/>
        </w:rPr>
        <w:t xml:space="preserve"> </w:t>
      </w:r>
      <w:r w:rsidRPr="00384424">
        <w:rPr>
          <w:vanish/>
          <w:sz w:val="16"/>
        </w:rPr>
        <w:t>other</w:t>
      </w:r>
      <w:r w:rsidRPr="000A7537">
        <w:rPr>
          <w:sz w:val="16"/>
        </w:rPr>
        <w:t xml:space="preserve"> </w:t>
      </w:r>
      <w:r w:rsidRPr="00384424">
        <w:rPr>
          <w:vanish/>
          <w:sz w:val="16"/>
        </w:rPr>
        <w:t>branches</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employer’s</w:t>
      </w:r>
      <w:r w:rsidRPr="000A7537">
        <w:rPr>
          <w:sz w:val="16"/>
        </w:rPr>
        <w:t xml:space="preserve"> </w:t>
      </w:r>
      <w:r w:rsidRPr="00384424">
        <w:rPr>
          <w:vanish/>
          <w:sz w:val="16"/>
        </w:rPr>
        <w:t>business</w:t>
      </w:r>
      <w:r w:rsidRPr="000A7537">
        <w:rPr>
          <w:sz w:val="16"/>
        </w:rPr>
        <w:t xml:space="preserve"> </w:t>
      </w:r>
      <w:r w:rsidRPr="00384424">
        <w:rPr>
          <w:vanish/>
          <w:sz w:val="16"/>
        </w:rPr>
        <w:t>to</w:t>
      </w:r>
      <w:r w:rsidRPr="000A7537">
        <w:rPr>
          <w:sz w:val="16"/>
        </w:rPr>
        <w:t xml:space="preserve"> </w:t>
      </w:r>
      <w:r w:rsidRPr="00384424">
        <w:rPr>
          <w:vanish/>
          <w:sz w:val="16"/>
        </w:rPr>
        <w:t>help</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branch</w:t>
      </w:r>
      <w:r w:rsidRPr="000A7537">
        <w:rPr>
          <w:sz w:val="16"/>
        </w:rPr>
        <w:t xml:space="preserve"> </w:t>
      </w:r>
      <w:r w:rsidRPr="00384424">
        <w:rPr>
          <w:vanish/>
          <w:sz w:val="16"/>
        </w:rPr>
        <w:t>where</w:t>
      </w:r>
      <w:r w:rsidRPr="000A7537">
        <w:rPr>
          <w:sz w:val="16"/>
        </w:rPr>
        <w:t xml:space="preserve"> </w:t>
      </w:r>
      <w:r w:rsidRPr="00384424">
        <w:rPr>
          <w:vanish/>
          <w:sz w:val="16"/>
        </w:rPr>
        <w:t>employees</w:t>
      </w:r>
      <w:r w:rsidRPr="000A7537">
        <w:rPr>
          <w:sz w:val="16"/>
        </w:rPr>
        <w:t xml:space="preserve"> </w:t>
      </w:r>
      <w:r w:rsidRPr="00384424">
        <w:rPr>
          <w:vanish/>
          <w:sz w:val="16"/>
        </w:rPr>
        <w:t>were</w:t>
      </w:r>
      <w:r w:rsidRPr="000A7537">
        <w:rPr>
          <w:sz w:val="16"/>
        </w:rPr>
        <w:t xml:space="preserve"> </w:t>
      </w:r>
      <w:r w:rsidRPr="00384424">
        <w:rPr>
          <w:vanish/>
          <w:sz w:val="16"/>
        </w:rPr>
        <w:t>on</w:t>
      </w:r>
      <w:r w:rsidRPr="000A7537">
        <w:rPr>
          <w:sz w:val="16"/>
        </w:rPr>
        <w:t xml:space="preserve"> </w:t>
      </w:r>
      <w:r w:rsidRPr="00384424">
        <w:rPr>
          <w:vanish/>
          <w:sz w:val="16"/>
        </w:rPr>
        <w:t>strike.</w:t>
      </w:r>
      <w:r w:rsidRPr="000A7537">
        <w:rPr>
          <w:sz w:val="16"/>
        </w:rPr>
        <w:t xml:space="preserve"> </w:t>
      </w:r>
      <w:r w:rsidRPr="00384424">
        <w:rPr>
          <w:vanish/>
          <w:sz w:val="16"/>
        </w:rPr>
        <w:t>Such</w:t>
      </w:r>
      <w:r w:rsidRPr="000A7537">
        <w:rPr>
          <w:sz w:val="16"/>
        </w:rPr>
        <w:t xml:space="preserve"> </w:t>
      </w:r>
      <w:r w:rsidRPr="00384424">
        <w:rPr>
          <w:vanish/>
          <w:sz w:val="16"/>
        </w:rPr>
        <w:t>conduct</w:t>
      </w:r>
      <w:r w:rsidRPr="000A7537">
        <w:rPr>
          <w:sz w:val="16"/>
        </w:rPr>
        <w:t xml:space="preserve"> </w:t>
      </w:r>
      <w:r w:rsidRPr="00384424">
        <w:rPr>
          <w:vanish/>
          <w:sz w:val="16"/>
        </w:rPr>
        <w:t>was</w:t>
      </w:r>
      <w:r w:rsidRPr="000A7537">
        <w:rPr>
          <w:sz w:val="16"/>
        </w:rPr>
        <w:t xml:space="preserve"> </w:t>
      </w:r>
      <w:r w:rsidRPr="00384424">
        <w:rPr>
          <w:vanish/>
          <w:sz w:val="16"/>
        </w:rPr>
        <w:t>held</w:t>
      </w:r>
      <w:r w:rsidRPr="000A7537">
        <w:rPr>
          <w:sz w:val="16"/>
        </w:rPr>
        <w:t xml:space="preserve"> </w:t>
      </w:r>
      <w:r w:rsidRPr="00384424">
        <w:rPr>
          <w:vanish/>
          <w:sz w:val="16"/>
        </w:rPr>
        <w:t>not</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in</w:t>
      </w:r>
      <w:r w:rsidRPr="000A7537">
        <w:rPr>
          <w:sz w:val="16"/>
        </w:rPr>
        <w:t xml:space="preserve"> </w:t>
      </w:r>
      <w:r w:rsidRPr="00384424">
        <w:rPr>
          <w:vanish/>
          <w:sz w:val="16"/>
        </w:rPr>
        <w:t>line</w:t>
      </w:r>
      <w:r w:rsidRPr="000A7537">
        <w:rPr>
          <w:sz w:val="16"/>
        </w:rPr>
        <w:t xml:space="preserve"> </w:t>
      </w:r>
      <w:r w:rsidRPr="00384424">
        <w:rPr>
          <w:vanish/>
          <w:sz w:val="16"/>
        </w:rPr>
        <w:t>with</w:t>
      </w:r>
      <w:r w:rsidRPr="000A7537">
        <w:rPr>
          <w:sz w:val="16"/>
        </w:rPr>
        <w:t xml:space="preserve"> </w:t>
      </w:r>
      <w:r w:rsidRPr="00384424">
        <w:rPr>
          <w:vanish/>
          <w:sz w:val="16"/>
        </w:rPr>
        <w:t>good</w:t>
      </w:r>
      <w:r w:rsidRPr="000A7537">
        <w:rPr>
          <w:sz w:val="16"/>
        </w:rPr>
        <w:t xml:space="preserve"> </w:t>
      </w:r>
      <w:r w:rsidRPr="00384424">
        <w:rPr>
          <w:vanish/>
          <w:sz w:val="16"/>
        </w:rPr>
        <w:t>conduct</w:t>
      </w:r>
      <w:r w:rsidRPr="000A7537">
        <w:rPr>
          <w:sz w:val="16"/>
        </w:rPr>
        <w:t xml:space="preserve"> </w:t>
      </w:r>
      <w:r w:rsidRPr="00384424">
        <w:rPr>
          <w:vanish/>
          <w:sz w:val="16"/>
        </w:rPr>
        <w:t>of</w:t>
      </w:r>
      <w:r w:rsidRPr="000A7537">
        <w:rPr>
          <w:sz w:val="16"/>
        </w:rPr>
        <w:t xml:space="preserve"> </w:t>
      </w:r>
      <w:r w:rsidRPr="00384424">
        <w:rPr>
          <w:vanish/>
          <w:sz w:val="16"/>
        </w:rPr>
        <w:t>striking.26</w:t>
      </w:r>
      <w:r w:rsidRPr="000A7537">
        <w:rPr>
          <w:sz w:val="16"/>
        </w:rPr>
        <w:t xml:space="preserve"> </w:t>
      </w:r>
      <w:r w:rsidRPr="00384424">
        <w:rPr>
          <w:vanish/>
          <w:sz w:val="16"/>
        </w:rPr>
        <w:t>These</w:t>
      </w:r>
      <w:r w:rsidRPr="000A7537">
        <w:rPr>
          <w:sz w:val="16"/>
        </w:rPr>
        <w:t xml:space="preserve"> </w:t>
      </w:r>
      <w:r w:rsidRPr="00384424">
        <w:rPr>
          <w:vanish/>
          <w:sz w:val="16"/>
        </w:rPr>
        <w:t>examples</w:t>
      </w:r>
      <w:r w:rsidRPr="000A7537">
        <w:rPr>
          <w:sz w:val="16"/>
        </w:rPr>
        <w:t xml:space="preserve"> </w:t>
      </w:r>
      <w:r w:rsidRPr="00384424">
        <w:rPr>
          <w:vanish/>
          <w:sz w:val="16"/>
        </w:rPr>
        <w:t>from</w:t>
      </w:r>
      <w:r w:rsidRPr="000A7537">
        <w:rPr>
          <w:sz w:val="16"/>
        </w:rPr>
        <w:t xml:space="preserve"> </w:t>
      </w:r>
      <w:r w:rsidRPr="00384424">
        <w:rPr>
          <w:vanish/>
          <w:sz w:val="16"/>
        </w:rPr>
        <w:t>case</w:t>
      </w:r>
      <w:r w:rsidRPr="000A7537">
        <w:rPr>
          <w:sz w:val="16"/>
        </w:rPr>
        <w:t xml:space="preserve"> </w:t>
      </w:r>
      <w:r w:rsidRPr="00384424">
        <w:rPr>
          <w:vanish/>
          <w:sz w:val="16"/>
        </w:rPr>
        <w:t>law</w:t>
      </w:r>
      <w:r w:rsidRPr="000A7537">
        <w:rPr>
          <w:sz w:val="16"/>
        </w:rPr>
        <w:t xml:space="preserve"> </w:t>
      </w:r>
      <w:r w:rsidRPr="00384424">
        <w:rPr>
          <w:vanish/>
          <w:sz w:val="16"/>
        </w:rPr>
        <w:t>show</w:t>
      </w:r>
      <w:r w:rsidRPr="000A7537">
        <w:rPr>
          <w:sz w:val="16"/>
        </w:rPr>
        <w:t xml:space="preserve"> </w:t>
      </w:r>
      <w:r w:rsidRPr="00384424">
        <w:rPr>
          <w:vanish/>
          <w:sz w:val="16"/>
        </w:rPr>
        <w:t>that</w:t>
      </w:r>
      <w:r w:rsidRPr="000A7537">
        <w:rPr>
          <w:sz w:val="16"/>
        </w:rPr>
        <w:t xml:space="preserve"> </w:t>
      </w:r>
      <w:r w:rsidRPr="00384424">
        <w:rPr>
          <w:vanish/>
          <w:sz w:val="16"/>
        </w:rPr>
        <w:t>South</w:t>
      </w:r>
      <w:r w:rsidRPr="000A7537">
        <w:rPr>
          <w:sz w:val="16"/>
        </w:rPr>
        <w:t xml:space="preserve"> </w:t>
      </w:r>
      <w:r w:rsidRPr="00384424">
        <w:rPr>
          <w:vanish/>
          <w:sz w:val="16"/>
        </w:rPr>
        <w:t>Africa</w:t>
      </w:r>
      <w:r w:rsidRPr="000A7537">
        <w:rPr>
          <w:sz w:val="16"/>
        </w:rPr>
        <w:t xml:space="preserve"> </w:t>
      </w:r>
      <w:r w:rsidRPr="00384424">
        <w:rPr>
          <w:vanish/>
          <w:sz w:val="16"/>
        </w:rPr>
        <w:t>is</w:t>
      </w:r>
      <w:r w:rsidRPr="000A7537">
        <w:rPr>
          <w:sz w:val="16"/>
        </w:rPr>
        <w:t xml:space="preserve"> </w:t>
      </w:r>
      <w:r w:rsidRPr="00384424">
        <w:rPr>
          <w:vanish/>
          <w:sz w:val="16"/>
        </w:rPr>
        <w:t>facing</w:t>
      </w:r>
      <w:r w:rsidRPr="000A7537">
        <w:rPr>
          <w:sz w:val="16"/>
        </w:rPr>
        <w:t xml:space="preserve"> </w:t>
      </w:r>
      <w:r w:rsidRPr="00384424">
        <w:rPr>
          <w:vanish/>
          <w:sz w:val="16"/>
        </w:rPr>
        <w:t>a</w:t>
      </w:r>
      <w:r w:rsidRPr="000A7537">
        <w:rPr>
          <w:sz w:val="16"/>
        </w:rPr>
        <w:t xml:space="preserve"> </w:t>
      </w:r>
      <w:r w:rsidRPr="00384424">
        <w:rPr>
          <w:vanish/>
          <w:sz w:val="16"/>
        </w:rPr>
        <w:t>problem</w:t>
      </w:r>
      <w:r w:rsidRPr="000A7537">
        <w:rPr>
          <w:sz w:val="16"/>
        </w:rPr>
        <w:t xml:space="preserve"> </w:t>
      </w:r>
      <w:r w:rsidRPr="00384424">
        <w:rPr>
          <w:vanish/>
          <w:sz w:val="16"/>
        </w:rPr>
        <w:t>that</w:t>
      </w:r>
      <w:r w:rsidRPr="000A7537">
        <w:rPr>
          <w:sz w:val="16"/>
        </w:rPr>
        <w:t xml:space="preserve"> </w:t>
      </w:r>
      <w:r w:rsidRPr="00384424">
        <w:rPr>
          <w:vanish/>
          <w:sz w:val="16"/>
        </w:rPr>
        <w:t>is</w:t>
      </w:r>
      <w:r w:rsidRPr="000A7537">
        <w:rPr>
          <w:sz w:val="16"/>
        </w:rPr>
        <w:t xml:space="preserve"> </w:t>
      </w:r>
      <w:r w:rsidRPr="00384424">
        <w:rPr>
          <w:vanish/>
          <w:sz w:val="16"/>
        </w:rPr>
        <w:t>affecting</w:t>
      </w:r>
      <w:r w:rsidRPr="000A7537">
        <w:rPr>
          <w:sz w:val="16"/>
        </w:rPr>
        <w:t xml:space="preserve"> </w:t>
      </w:r>
      <w:r w:rsidRPr="00384424">
        <w:rPr>
          <w:vanish/>
          <w:sz w:val="16"/>
        </w:rPr>
        <w:t>not</w:t>
      </w:r>
      <w:r w:rsidRPr="000A7537">
        <w:rPr>
          <w:sz w:val="16"/>
        </w:rPr>
        <w:t xml:space="preserve"> </w:t>
      </w:r>
      <w:r w:rsidRPr="00384424">
        <w:rPr>
          <w:vanish/>
          <w:sz w:val="16"/>
        </w:rPr>
        <w:t>only</w:t>
      </w:r>
      <w:r w:rsidRPr="000A7537">
        <w:rPr>
          <w:sz w:val="16"/>
        </w:rPr>
        <w:t xml:space="preserve"> </w:t>
      </w:r>
      <w:r w:rsidRPr="00384424">
        <w:rPr>
          <w:vanish/>
          <w:sz w:val="16"/>
        </w:rPr>
        <w:t>the</w:t>
      </w:r>
      <w:r w:rsidRPr="000A7537">
        <w:rPr>
          <w:sz w:val="16"/>
        </w:rPr>
        <w:t xml:space="preserve"> </w:t>
      </w:r>
      <w:r w:rsidRPr="00384424">
        <w:rPr>
          <w:vanish/>
          <w:sz w:val="16"/>
        </w:rPr>
        <w:t>industrial</w:t>
      </w:r>
      <w:r w:rsidRPr="000A7537">
        <w:rPr>
          <w:sz w:val="16"/>
        </w:rPr>
        <w:t xml:space="preserve"> </w:t>
      </w:r>
      <w:r w:rsidRPr="00384424">
        <w:rPr>
          <w:vanish/>
          <w:sz w:val="16"/>
        </w:rPr>
        <w:t>relations’</w:t>
      </w:r>
      <w:r w:rsidRPr="000A7537">
        <w:rPr>
          <w:sz w:val="16"/>
        </w:rPr>
        <w:t xml:space="preserve"> </w:t>
      </w:r>
      <w:r w:rsidRPr="00384424">
        <w:rPr>
          <w:vanish/>
          <w:sz w:val="16"/>
        </w:rPr>
        <w:t>sector</w:t>
      </w:r>
      <w:r w:rsidRPr="000A7537">
        <w:rPr>
          <w:sz w:val="16"/>
        </w:rPr>
        <w:t xml:space="preserve"> </w:t>
      </w:r>
      <w:r w:rsidRPr="00384424">
        <w:rPr>
          <w:vanish/>
          <w:sz w:val="16"/>
        </w:rPr>
        <w:t>but</w:t>
      </w:r>
      <w:r w:rsidRPr="000A7537">
        <w:rPr>
          <w:sz w:val="16"/>
        </w:rPr>
        <w:t xml:space="preserve"> </w:t>
      </w:r>
      <w:r w:rsidRPr="00384424">
        <w:rPr>
          <w:vanish/>
          <w:sz w:val="16"/>
        </w:rPr>
        <w:t>also</w:t>
      </w:r>
      <w:r w:rsidRPr="000A7537">
        <w:rPr>
          <w:sz w:val="16"/>
        </w:rPr>
        <w:t xml:space="preserve"> </w:t>
      </w:r>
      <w:r w:rsidRPr="00384424">
        <w:rPr>
          <w:vanish/>
          <w:sz w:val="16"/>
        </w:rPr>
        <w:t>the</w:t>
      </w:r>
      <w:r w:rsidRPr="000A7537">
        <w:rPr>
          <w:sz w:val="16"/>
        </w:rPr>
        <w:t xml:space="preserve"> </w:t>
      </w:r>
      <w:r w:rsidRPr="00384424">
        <w:rPr>
          <w:vanish/>
          <w:sz w:val="16"/>
        </w:rPr>
        <w:t>economy</w:t>
      </w:r>
      <w:r w:rsidRPr="000A7537">
        <w:rPr>
          <w:sz w:val="16"/>
        </w:rPr>
        <w:t xml:space="preserve"> </w:t>
      </w:r>
      <w:r w:rsidRPr="00384424">
        <w:rPr>
          <w:vanish/>
          <w:sz w:val="16"/>
        </w:rPr>
        <w:t>at</w:t>
      </w:r>
      <w:r w:rsidRPr="000A7537">
        <w:rPr>
          <w:sz w:val="16"/>
        </w:rPr>
        <w:t xml:space="preserve"> </w:t>
      </w:r>
      <w:r w:rsidRPr="00384424">
        <w:rPr>
          <w:vanish/>
          <w:sz w:val="16"/>
        </w:rPr>
        <w:t>large.</w:t>
      </w:r>
      <w:r w:rsidRPr="000A7537">
        <w:rPr>
          <w:sz w:val="16"/>
        </w:rPr>
        <w:t xml:space="preserve"> </w:t>
      </w:r>
      <w:r w:rsidRPr="00384424">
        <w:rPr>
          <w:vanish/>
          <w:sz w:val="16"/>
        </w:rPr>
        <w:t>For</w:t>
      </w:r>
      <w:r w:rsidRPr="000A7537">
        <w:rPr>
          <w:sz w:val="16"/>
        </w:rPr>
        <w:t xml:space="preserve"> </w:t>
      </w:r>
      <w:r w:rsidRPr="00384424">
        <w:rPr>
          <w:vanish/>
          <w:sz w:val="16"/>
        </w:rPr>
        <w:t>example,</w:t>
      </w:r>
      <w:r w:rsidRPr="000A7537">
        <w:rPr>
          <w:sz w:val="16"/>
        </w:rPr>
        <w:t xml:space="preserve"> </w:t>
      </w:r>
      <w:r w:rsidRPr="00384424">
        <w:rPr>
          <w:vanish/>
          <w:sz w:val="16"/>
        </w:rPr>
        <w:t>in</w:t>
      </w:r>
      <w:r w:rsidRPr="000A7537">
        <w:rPr>
          <w:sz w:val="16"/>
        </w:rPr>
        <w:t xml:space="preserve"> </w:t>
      </w:r>
      <w:r w:rsidRPr="00384424">
        <w:rPr>
          <w:vanish/>
          <w:sz w:val="16"/>
        </w:rPr>
        <w:t>2012,</w:t>
      </w:r>
      <w:r w:rsidRPr="000A7537">
        <w:rPr>
          <w:sz w:val="16"/>
        </w:rPr>
        <w:t xml:space="preserve"> </w:t>
      </w:r>
      <w:r w:rsidRPr="00384424">
        <w:rPr>
          <w:vanish/>
          <w:sz w:val="16"/>
        </w:rPr>
        <w:t>during</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by</w:t>
      </w:r>
      <w:r w:rsidRPr="000A7537">
        <w:rPr>
          <w:sz w:val="16"/>
        </w:rPr>
        <w:t xml:space="preserve"> </w:t>
      </w:r>
      <w:r w:rsidRPr="00384424">
        <w:rPr>
          <w:vanish/>
          <w:sz w:val="16"/>
        </w:rPr>
        <w:t>workers</w:t>
      </w:r>
      <w:r w:rsidRPr="000A7537">
        <w:rPr>
          <w:sz w:val="16"/>
        </w:rPr>
        <w:t xml:space="preserve"> </w:t>
      </w:r>
      <w:r w:rsidRPr="00384424">
        <w:rPr>
          <w:vanish/>
          <w:sz w:val="16"/>
        </w:rPr>
        <w:t>employed</w:t>
      </w:r>
      <w:r w:rsidRPr="000A7537">
        <w:rPr>
          <w:sz w:val="16"/>
        </w:rPr>
        <w:t xml:space="preserve"> </w:t>
      </w:r>
      <w:r w:rsidRPr="00384424">
        <w:rPr>
          <w:vanish/>
          <w:sz w:val="16"/>
        </w:rPr>
        <w:t>by</w:t>
      </w:r>
      <w:r w:rsidRPr="000A7537">
        <w:rPr>
          <w:sz w:val="16"/>
        </w:rPr>
        <w:t xml:space="preserve"> </w:t>
      </w:r>
      <w:r w:rsidRPr="00384424">
        <w:rPr>
          <w:vanish/>
          <w:sz w:val="16"/>
        </w:rPr>
        <w:t>Lonmin</w:t>
      </w:r>
      <w:r w:rsidRPr="000A7537">
        <w:rPr>
          <w:sz w:val="16"/>
        </w:rPr>
        <w:t xml:space="preserve"> </w:t>
      </w:r>
      <w:r w:rsidRPr="00384424">
        <w:rPr>
          <w:vanish/>
          <w:sz w:val="16"/>
        </w:rPr>
        <w:t>in</w:t>
      </w:r>
      <w:r w:rsidRPr="000A7537">
        <w:rPr>
          <w:sz w:val="16"/>
        </w:rPr>
        <w:t xml:space="preserve"> </w:t>
      </w:r>
      <w:r w:rsidRPr="00384424">
        <w:rPr>
          <w:vanish/>
          <w:sz w:val="16"/>
        </w:rPr>
        <w:t>Marikana,</w:t>
      </w:r>
      <w:r w:rsidRPr="000A7537">
        <w:rPr>
          <w:sz w:val="16"/>
        </w:rPr>
        <w:t xml:space="preserve"> </w:t>
      </w:r>
      <w:r w:rsidRPr="00384424">
        <w:rPr>
          <w:vanish/>
          <w:sz w:val="16"/>
        </w:rPr>
        <w:t>the</w:t>
      </w:r>
      <w:r w:rsidRPr="000A7537">
        <w:rPr>
          <w:sz w:val="16"/>
        </w:rPr>
        <w:t xml:space="preserve"> </w:t>
      </w:r>
      <w:r w:rsidRPr="00384424">
        <w:rPr>
          <w:vanish/>
          <w:sz w:val="16"/>
        </w:rPr>
        <w:t>then-new</w:t>
      </w:r>
      <w:r w:rsidRPr="000A7537">
        <w:rPr>
          <w:sz w:val="16"/>
        </w:rPr>
        <w:t xml:space="preserve"> </w:t>
      </w:r>
      <w:r w:rsidRPr="00384424">
        <w:rPr>
          <w:vanish/>
          <w:sz w:val="16"/>
        </w:rPr>
        <w:t>union</w:t>
      </w:r>
      <w:r w:rsidRPr="000A7537">
        <w:rPr>
          <w:sz w:val="16"/>
        </w:rPr>
        <w:t xml:space="preserve"> </w:t>
      </w:r>
      <w:r w:rsidRPr="00384424">
        <w:rPr>
          <w:vanish/>
          <w:sz w:val="16"/>
        </w:rPr>
        <w:t>Association</w:t>
      </w:r>
      <w:r w:rsidRPr="000A7537">
        <w:rPr>
          <w:sz w:val="16"/>
        </w:rPr>
        <w:t xml:space="preserve"> </w:t>
      </w:r>
      <w:r w:rsidRPr="00384424">
        <w:rPr>
          <w:vanish/>
          <w:sz w:val="16"/>
        </w:rPr>
        <w:t>of</w:t>
      </w:r>
      <w:r w:rsidRPr="000A7537">
        <w:rPr>
          <w:sz w:val="16"/>
        </w:rPr>
        <w:t xml:space="preserve"> </w:t>
      </w:r>
      <w:r w:rsidRPr="00384424">
        <w:rPr>
          <w:vanish/>
          <w:sz w:val="16"/>
        </w:rPr>
        <w:t>Mine</w:t>
      </w:r>
      <w:r w:rsidRPr="000A7537">
        <w:rPr>
          <w:sz w:val="16"/>
        </w:rPr>
        <w:t xml:space="preserve"> </w:t>
      </w:r>
      <w:r w:rsidRPr="00384424">
        <w:rPr>
          <w:vanish/>
          <w:sz w:val="16"/>
        </w:rPr>
        <w:t>&amp;</w:t>
      </w:r>
      <w:r w:rsidRPr="000A7537">
        <w:rPr>
          <w:sz w:val="16"/>
        </w:rPr>
        <w:t xml:space="preserve"> </w:t>
      </w:r>
      <w:r w:rsidRPr="00384424">
        <w:rPr>
          <w:vanish/>
          <w:sz w:val="16"/>
        </w:rPr>
        <w:t>Construction</w:t>
      </w:r>
      <w:r w:rsidRPr="000A7537">
        <w:rPr>
          <w:sz w:val="16"/>
        </w:rPr>
        <w:t xml:space="preserve"> </w:t>
      </w:r>
      <w:r w:rsidRPr="00384424">
        <w:rPr>
          <w:vanish/>
          <w:sz w:val="16"/>
        </w:rPr>
        <w:t>Workers</w:t>
      </w:r>
      <w:r w:rsidRPr="000A7537">
        <w:rPr>
          <w:sz w:val="16"/>
        </w:rPr>
        <w:t xml:space="preserve"> </w:t>
      </w:r>
      <w:r w:rsidRPr="00384424">
        <w:rPr>
          <w:vanish/>
          <w:sz w:val="16"/>
        </w:rPr>
        <w:t>Union</w:t>
      </w:r>
      <w:r w:rsidRPr="000A7537">
        <w:rPr>
          <w:sz w:val="16"/>
        </w:rPr>
        <w:t xml:space="preserve"> </w:t>
      </w:r>
      <w:r w:rsidRPr="00384424">
        <w:rPr>
          <w:vanish/>
          <w:sz w:val="16"/>
        </w:rPr>
        <w:t>(AMCU)</w:t>
      </w:r>
      <w:r w:rsidRPr="000A7537">
        <w:rPr>
          <w:sz w:val="16"/>
        </w:rPr>
        <w:t xml:space="preserve"> </w:t>
      </w:r>
      <w:r w:rsidRPr="00384424">
        <w:rPr>
          <w:vanish/>
          <w:sz w:val="16"/>
        </w:rPr>
        <w:t>wanted</w:t>
      </w:r>
      <w:r w:rsidRPr="000A7537">
        <w:rPr>
          <w:sz w:val="16"/>
        </w:rPr>
        <w:t xml:space="preserve"> </w:t>
      </w:r>
      <w:r w:rsidRPr="00384424">
        <w:rPr>
          <w:vanish/>
          <w:sz w:val="16"/>
        </w:rPr>
        <w:t>to</w:t>
      </w:r>
      <w:r w:rsidRPr="000A7537">
        <w:rPr>
          <w:sz w:val="16"/>
        </w:rPr>
        <w:t xml:space="preserve"> </w:t>
      </w:r>
      <w:r w:rsidRPr="00384424">
        <w:rPr>
          <w:vanish/>
          <w:sz w:val="16"/>
        </w:rPr>
        <w:t>exert</w:t>
      </w:r>
      <w:r w:rsidRPr="000A7537">
        <w:rPr>
          <w:sz w:val="16"/>
        </w:rPr>
        <w:t xml:space="preserve"> </w:t>
      </w:r>
      <w:r w:rsidRPr="00384424">
        <w:rPr>
          <w:vanish/>
          <w:sz w:val="16"/>
        </w:rPr>
        <w:t>its</w:t>
      </w:r>
      <w:r w:rsidRPr="000A7537">
        <w:rPr>
          <w:sz w:val="16"/>
        </w:rPr>
        <w:t xml:space="preserve"> </w:t>
      </w:r>
      <w:r w:rsidRPr="00384424">
        <w:rPr>
          <w:vanish/>
          <w:sz w:val="16"/>
        </w:rPr>
        <w:t>presence</w:t>
      </w:r>
      <w:r w:rsidRPr="000A7537">
        <w:rPr>
          <w:sz w:val="16"/>
        </w:rPr>
        <w:t xml:space="preserve"> </w:t>
      </w:r>
      <w:r w:rsidRPr="00384424">
        <w:rPr>
          <w:vanish/>
          <w:sz w:val="16"/>
        </w:rPr>
        <w:t>after</w:t>
      </w:r>
      <w:r w:rsidRPr="000A7537">
        <w:rPr>
          <w:sz w:val="16"/>
        </w:rPr>
        <w:t xml:space="preserve"> </w:t>
      </w:r>
      <w:r w:rsidRPr="00384424">
        <w:rPr>
          <w:vanish/>
          <w:sz w:val="16"/>
        </w:rPr>
        <w:t>it</w:t>
      </w:r>
      <w:r w:rsidRPr="000A7537">
        <w:rPr>
          <w:sz w:val="16"/>
        </w:rPr>
        <w:t xml:space="preserve"> </w:t>
      </w:r>
      <w:r w:rsidRPr="00384424">
        <w:rPr>
          <w:vanish/>
          <w:sz w:val="16"/>
        </w:rPr>
        <w:t>appeared</w:t>
      </w:r>
      <w:r w:rsidRPr="000A7537">
        <w:rPr>
          <w:sz w:val="16"/>
        </w:rPr>
        <w:t xml:space="preserve"> </w:t>
      </w:r>
      <w:r w:rsidRPr="00384424">
        <w:rPr>
          <w:vanish/>
          <w:sz w:val="16"/>
        </w:rPr>
        <w:t>that</w:t>
      </w:r>
      <w:r w:rsidRPr="000A7537">
        <w:rPr>
          <w:sz w:val="16"/>
        </w:rPr>
        <w:t xml:space="preserve"> </w:t>
      </w:r>
      <w:r w:rsidRPr="00384424">
        <w:rPr>
          <w:vanish/>
          <w:sz w:val="16"/>
        </w:rPr>
        <w:t>many</w:t>
      </w:r>
      <w:r w:rsidRPr="000A7537">
        <w:rPr>
          <w:sz w:val="16"/>
        </w:rPr>
        <w:t xml:space="preserve"> </w:t>
      </w:r>
      <w:r w:rsidRPr="00384424">
        <w:rPr>
          <w:vanish/>
          <w:sz w:val="16"/>
        </w:rPr>
        <w:t>workers</w:t>
      </w:r>
      <w:r w:rsidRPr="000A7537">
        <w:rPr>
          <w:sz w:val="16"/>
        </w:rPr>
        <w:t xml:space="preserve"> </w:t>
      </w:r>
      <w:r w:rsidRPr="00384424">
        <w:rPr>
          <w:vanish/>
          <w:sz w:val="16"/>
        </w:rPr>
        <w:t>were</w:t>
      </w:r>
      <w:r w:rsidRPr="000A7537">
        <w:rPr>
          <w:sz w:val="16"/>
        </w:rPr>
        <w:t xml:space="preserve"> </w:t>
      </w:r>
      <w:r w:rsidRPr="00384424">
        <w:rPr>
          <w:vanish/>
          <w:sz w:val="16"/>
        </w:rPr>
        <w:t>not</w:t>
      </w:r>
      <w:r w:rsidRPr="000A7537">
        <w:rPr>
          <w:sz w:val="16"/>
        </w:rPr>
        <w:t xml:space="preserve"> </w:t>
      </w:r>
      <w:r w:rsidRPr="00384424">
        <w:rPr>
          <w:vanish/>
          <w:sz w:val="16"/>
        </w:rPr>
        <w:t>happy</w:t>
      </w:r>
      <w:r w:rsidRPr="000A7537">
        <w:rPr>
          <w:sz w:val="16"/>
        </w:rPr>
        <w:t xml:space="preserve"> </w:t>
      </w:r>
      <w:r w:rsidRPr="00384424">
        <w:rPr>
          <w:vanish/>
          <w:sz w:val="16"/>
        </w:rPr>
        <w:t>with</w:t>
      </w:r>
      <w:r w:rsidRPr="000A7537">
        <w:rPr>
          <w:sz w:val="16"/>
        </w:rPr>
        <w:t xml:space="preserve"> </w:t>
      </w:r>
      <w:r w:rsidRPr="00384424">
        <w:rPr>
          <w:vanish/>
          <w:sz w:val="16"/>
        </w:rPr>
        <w:t>the</w:t>
      </w:r>
      <w:r w:rsidRPr="000A7537">
        <w:rPr>
          <w:sz w:val="16"/>
        </w:rPr>
        <w:t xml:space="preserve"> </w:t>
      </w:r>
      <w:r w:rsidRPr="00384424">
        <w:rPr>
          <w:vanish/>
          <w:sz w:val="16"/>
        </w:rPr>
        <w:t>way</w:t>
      </w:r>
      <w:r w:rsidRPr="000A7537">
        <w:rPr>
          <w:sz w:val="16"/>
        </w:rPr>
        <w:t xml:space="preserve"> </w:t>
      </w:r>
      <w:r w:rsidRPr="00384424">
        <w:rPr>
          <w:vanish/>
          <w:sz w:val="16"/>
        </w:rPr>
        <w:t>the</w:t>
      </w:r>
      <w:r w:rsidRPr="000A7537">
        <w:rPr>
          <w:sz w:val="16"/>
        </w:rPr>
        <w:t xml:space="preserve"> </w:t>
      </w:r>
      <w:r w:rsidRPr="00384424">
        <w:rPr>
          <w:vanish/>
          <w:sz w:val="16"/>
        </w:rPr>
        <w:t>majority</w:t>
      </w:r>
      <w:r w:rsidRPr="000A7537">
        <w:rPr>
          <w:sz w:val="16"/>
        </w:rPr>
        <w:t xml:space="preserve"> </w:t>
      </w:r>
      <w:r w:rsidRPr="00384424">
        <w:rPr>
          <w:vanish/>
          <w:sz w:val="16"/>
        </w:rPr>
        <w:t>union,</w:t>
      </w:r>
      <w:r w:rsidRPr="000A7537">
        <w:rPr>
          <w:sz w:val="16"/>
        </w:rPr>
        <w:t xml:space="preserve"> </w:t>
      </w:r>
      <w:r w:rsidRPr="00384424">
        <w:rPr>
          <w:vanish/>
          <w:sz w:val="16"/>
        </w:rPr>
        <w:t>National</w:t>
      </w:r>
      <w:r w:rsidRPr="000A7537">
        <w:rPr>
          <w:sz w:val="16"/>
        </w:rPr>
        <w:t xml:space="preserve"> </w:t>
      </w:r>
      <w:r w:rsidRPr="00384424">
        <w:rPr>
          <w:vanish/>
          <w:sz w:val="16"/>
        </w:rPr>
        <w:t>Union</w:t>
      </w:r>
      <w:r w:rsidRPr="000A7537">
        <w:rPr>
          <w:sz w:val="16"/>
        </w:rPr>
        <w:t xml:space="preserve"> </w:t>
      </w:r>
      <w:r w:rsidRPr="00384424">
        <w:rPr>
          <w:vanish/>
          <w:sz w:val="16"/>
        </w:rPr>
        <w:t>of</w:t>
      </w:r>
      <w:r w:rsidRPr="000A7537">
        <w:rPr>
          <w:sz w:val="16"/>
        </w:rPr>
        <w:t xml:space="preserve"> </w:t>
      </w:r>
      <w:r w:rsidRPr="00384424">
        <w:rPr>
          <w:vanish/>
          <w:sz w:val="16"/>
        </w:rPr>
        <w:t>Mine</w:t>
      </w:r>
      <w:r w:rsidRPr="000A7537">
        <w:rPr>
          <w:sz w:val="16"/>
        </w:rPr>
        <w:t xml:space="preserve"> </w:t>
      </w:r>
      <w:r w:rsidRPr="00384424">
        <w:rPr>
          <w:vanish/>
          <w:sz w:val="16"/>
        </w:rPr>
        <w:t>Workers</w:t>
      </w:r>
      <w:r w:rsidRPr="000A7537">
        <w:rPr>
          <w:sz w:val="16"/>
        </w:rPr>
        <w:t xml:space="preserve"> </w:t>
      </w:r>
      <w:r w:rsidRPr="00384424">
        <w:rPr>
          <w:vanish/>
          <w:sz w:val="16"/>
        </w:rPr>
        <w:t>(NUM),</w:t>
      </w:r>
      <w:r w:rsidRPr="000A7537">
        <w:rPr>
          <w:sz w:val="16"/>
        </w:rPr>
        <w:t xml:space="preserve"> </w:t>
      </w:r>
      <w:r w:rsidRPr="00384424">
        <w:rPr>
          <w:vanish/>
          <w:sz w:val="16"/>
        </w:rPr>
        <w:t>handled</w:t>
      </w:r>
      <w:r w:rsidRPr="000A7537">
        <w:rPr>
          <w:sz w:val="16"/>
        </w:rPr>
        <w:t xml:space="preserve"> </w:t>
      </w:r>
      <w:r w:rsidRPr="00384424">
        <w:rPr>
          <w:vanish/>
          <w:sz w:val="16"/>
        </w:rPr>
        <w:t>negotiations</w:t>
      </w:r>
      <w:r w:rsidRPr="000A7537">
        <w:rPr>
          <w:sz w:val="16"/>
        </w:rPr>
        <w:t xml:space="preserve"> </w:t>
      </w:r>
      <w:r w:rsidRPr="00384424">
        <w:rPr>
          <w:vanish/>
          <w:sz w:val="16"/>
        </w:rPr>
        <w:t>with</w:t>
      </w:r>
      <w:r w:rsidRPr="000A7537">
        <w:rPr>
          <w:sz w:val="16"/>
        </w:rPr>
        <w:t xml:space="preserve"> </w:t>
      </w:r>
      <w:r w:rsidRPr="00384424">
        <w:rPr>
          <w:vanish/>
          <w:sz w:val="16"/>
        </w:rPr>
        <w:t>the</w:t>
      </w:r>
      <w:r w:rsidRPr="000A7537">
        <w:rPr>
          <w:sz w:val="16"/>
        </w:rPr>
        <w:t xml:space="preserve"> </w:t>
      </w:r>
      <w:r w:rsidRPr="00384424">
        <w:rPr>
          <w:vanish/>
          <w:sz w:val="16"/>
        </w:rPr>
        <w:t>employer</w:t>
      </w:r>
      <w:r w:rsidRPr="000A7537">
        <w:rPr>
          <w:sz w:val="16"/>
        </w:rPr>
        <w:t xml:space="preserve"> </w:t>
      </w:r>
      <w:r w:rsidRPr="00384424">
        <w:rPr>
          <w:vanish/>
          <w:sz w:val="16"/>
        </w:rPr>
        <w:t>(Lonmin</w:t>
      </w:r>
      <w:r w:rsidRPr="000A7537">
        <w:rPr>
          <w:sz w:val="16"/>
        </w:rPr>
        <w:t xml:space="preserve"> </w:t>
      </w:r>
      <w:r w:rsidRPr="00384424">
        <w:rPr>
          <w:vanish/>
          <w:sz w:val="16"/>
        </w:rPr>
        <w:t>Mine).</w:t>
      </w:r>
      <w:r w:rsidRPr="000A7537">
        <w:rPr>
          <w:sz w:val="16"/>
        </w:rPr>
        <w:t xml:space="preserve"> </w:t>
      </w:r>
      <w:r w:rsidRPr="00384424">
        <w:rPr>
          <w:vanish/>
          <w:sz w:val="16"/>
        </w:rPr>
        <w:t>AMCU</w:t>
      </w:r>
      <w:r w:rsidRPr="000A7537">
        <w:rPr>
          <w:sz w:val="16"/>
        </w:rPr>
        <w:t xml:space="preserve"> </w:t>
      </w:r>
      <w:r w:rsidRPr="00384424">
        <w:rPr>
          <w:vanish/>
          <w:sz w:val="16"/>
        </w:rPr>
        <w:t>went</w:t>
      </w:r>
      <w:r w:rsidRPr="000A7537">
        <w:rPr>
          <w:sz w:val="16"/>
        </w:rPr>
        <w:t xml:space="preserve"> </w:t>
      </w:r>
      <w:r w:rsidRPr="00384424">
        <w:rPr>
          <w:vanish/>
          <w:sz w:val="16"/>
        </w:rPr>
        <w:t>on</w:t>
      </w:r>
      <w:r w:rsidRPr="000A7537">
        <w:rPr>
          <w:sz w:val="16"/>
        </w:rPr>
        <w:t xml:space="preserve"> </w:t>
      </w:r>
      <w:r w:rsidRPr="00384424">
        <w:rPr>
          <w:vanish/>
          <w:sz w:val="16"/>
        </w:rPr>
        <w:t>an</w:t>
      </w:r>
      <w:r w:rsidRPr="000A7537">
        <w:rPr>
          <w:sz w:val="16"/>
        </w:rPr>
        <w:t xml:space="preserve"> </w:t>
      </w:r>
      <w:r w:rsidRPr="00384424">
        <w:rPr>
          <w:vanish/>
          <w:sz w:val="16"/>
        </w:rPr>
        <w:t>unprotected</w:t>
      </w:r>
      <w:r w:rsidRPr="000A7537">
        <w:rPr>
          <w:sz w:val="16"/>
        </w:rPr>
        <w:t xml:space="preserve"> </w:t>
      </w:r>
      <w:r w:rsidRPr="00384424">
        <w:rPr>
          <w:vanish/>
          <w:sz w:val="16"/>
        </w:rPr>
        <w:t>strike</w:t>
      </w:r>
      <w:r w:rsidRPr="000A7537">
        <w:rPr>
          <w:sz w:val="16"/>
        </w:rPr>
        <w:t xml:space="preserve"> </w:t>
      </w:r>
      <w:r w:rsidRPr="00384424">
        <w:rPr>
          <w:vanish/>
          <w:sz w:val="16"/>
        </w:rPr>
        <w:t>which</w:t>
      </w:r>
      <w:r w:rsidRPr="000A7537">
        <w:rPr>
          <w:sz w:val="16"/>
        </w:rPr>
        <w:t xml:space="preserve"> </w:t>
      </w:r>
      <w:r w:rsidRPr="00384424">
        <w:rPr>
          <w:vanish/>
          <w:sz w:val="16"/>
        </w:rPr>
        <w:t>was</w:t>
      </w:r>
      <w:r w:rsidRPr="000A7537">
        <w:rPr>
          <w:sz w:val="16"/>
        </w:rPr>
        <w:t xml:space="preserve"> </w:t>
      </w:r>
      <w:r w:rsidRPr="00384424">
        <w:rPr>
          <w:vanish/>
          <w:sz w:val="16"/>
        </w:rPr>
        <w:t>violent</w:t>
      </w:r>
      <w:r w:rsidRPr="000A7537">
        <w:rPr>
          <w:sz w:val="16"/>
        </w:rPr>
        <w:t xml:space="preserve"> </w:t>
      </w:r>
      <w:r w:rsidRPr="00384424">
        <w:rPr>
          <w:vanish/>
          <w:sz w:val="16"/>
        </w:rPr>
        <w:t>and</w:t>
      </w:r>
      <w:r w:rsidRPr="000A7537">
        <w:rPr>
          <w:sz w:val="16"/>
        </w:rPr>
        <w:t xml:space="preserve"> </w:t>
      </w:r>
      <w:r w:rsidRPr="00384424">
        <w:rPr>
          <w:vanish/>
          <w:sz w:val="16"/>
        </w:rPr>
        <w:t>resulted</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loss</w:t>
      </w:r>
      <w:r w:rsidRPr="000A7537">
        <w:rPr>
          <w:sz w:val="16"/>
        </w:rPr>
        <w:t xml:space="preserve"> </w:t>
      </w:r>
      <w:r w:rsidRPr="00384424">
        <w:rPr>
          <w:vanish/>
          <w:sz w:val="16"/>
        </w:rPr>
        <w:t>of</w:t>
      </w:r>
      <w:r w:rsidRPr="000A7537">
        <w:rPr>
          <w:sz w:val="16"/>
        </w:rPr>
        <w:t xml:space="preserve"> </w:t>
      </w:r>
      <w:r w:rsidRPr="00384424">
        <w:rPr>
          <w:vanish/>
          <w:sz w:val="16"/>
        </w:rPr>
        <w:t>lives,</w:t>
      </w:r>
      <w:r w:rsidRPr="000A7537">
        <w:rPr>
          <w:sz w:val="16"/>
        </w:rPr>
        <w:t xml:space="preserve"> </w:t>
      </w:r>
      <w:r w:rsidRPr="00384424">
        <w:rPr>
          <w:vanish/>
          <w:sz w:val="16"/>
        </w:rPr>
        <w:t>damage</w:t>
      </w:r>
      <w:r w:rsidRPr="000A7537">
        <w:rPr>
          <w:sz w:val="16"/>
        </w:rPr>
        <w:t xml:space="preserve"> </w:t>
      </w:r>
      <w:r w:rsidRPr="00384424">
        <w:rPr>
          <w:vanish/>
          <w:sz w:val="16"/>
        </w:rPr>
        <w:t>to</w:t>
      </w:r>
      <w:r w:rsidRPr="000A7537">
        <w:rPr>
          <w:sz w:val="16"/>
        </w:rPr>
        <w:t xml:space="preserve"> </w:t>
      </w:r>
      <w:r w:rsidRPr="00384424">
        <w:rPr>
          <w:vanish/>
          <w:sz w:val="16"/>
        </w:rPr>
        <w:t>property</w:t>
      </w:r>
      <w:r w:rsidRPr="000A7537">
        <w:rPr>
          <w:sz w:val="16"/>
        </w:rPr>
        <w:t xml:space="preserve"> </w:t>
      </w:r>
      <w:r w:rsidRPr="00384424">
        <w:rPr>
          <w:vanish/>
          <w:sz w:val="16"/>
        </w:rPr>
        <w:t>and</w:t>
      </w:r>
      <w:r w:rsidRPr="000A7537">
        <w:rPr>
          <w:sz w:val="16"/>
        </w:rPr>
        <w:t xml:space="preserve"> </w:t>
      </w:r>
      <w:r w:rsidRPr="00384424">
        <w:rPr>
          <w:vanish/>
          <w:sz w:val="16"/>
        </w:rPr>
        <w:t>negative</w:t>
      </w:r>
      <w:r w:rsidRPr="000A7537">
        <w:rPr>
          <w:sz w:val="16"/>
        </w:rPr>
        <w:t xml:space="preserve"> </w:t>
      </w:r>
      <w:r w:rsidRPr="00384424">
        <w:rPr>
          <w:vanish/>
          <w:sz w:val="16"/>
        </w:rPr>
        <w:t>economic</w:t>
      </w:r>
      <w:r w:rsidRPr="000A7537">
        <w:rPr>
          <w:sz w:val="16"/>
        </w:rPr>
        <w:t xml:space="preserve"> </w:t>
      </w:r>
      <w:r w:rsidRPr="00384424">
        <w:rPr>
          <w:vanish/>
          <w:sz w:val="16"/>
        </w:rPr>
        <w:t>consequences</w:t>
      </w:r>
      <w:r w:rsidRPr="000A7537">
        <w:rPr>
          <w:sz w:val="16"/>
        </w:rPr>
        <w:t xml:space="preserve"> </w:t>
      </w:r>
      <w:r w:rsidRPr="00384424">
        <w:rPr>
          <w:vanish/>
          <w:sz w:val="16"/>
        </w:rPr>
        <w:t>including</w:t>
      </w:r>
      <w:r w:rsidRPr="000A7537">
        <w:rPr>
          <w:sz w:val="16"/>
        </w:rPr>
        <w:t xml:space="preserve"> </w:t>
      </w:r>
      <w:r w:rsidRPr="00384424">
        <w:rPr>
          <w:vanish/>
          <w:sz w:val="16"/>
        </w:rPr>
        <w:t>a</w:t>
      </w:r>
      <w:r w:rsidRPr="000A7537">
        <w:rPr>
          <w:sz w:val="16"/>
        </w:rPr>
        <w:t xml:space="preserve"> </w:t>
      </w:r>
      <w:r w:rsidRPr="00384424">
        <w:rPr>
          <w:vanish/>
          <w:sz w:val="16"/>
        </w:rPr>
        <w:t>weakened</w:t>
      </w:r>
      <w:r w:rsidRPr="000A7537">
        <w:rPr>
          <w:sz w:val="16"/>
        </w:rPr>
        <w:t xml:space="preserve"> </w:t>
      </w:r>
      <w:r w:rsidRPr="00384424">
        <w:rPr>
          <w:vanish/>
          <w:sz w:val="16"/>
        </w:rPr>
        <w:t>currency,</w:t>
      </w:r>
      <w:r w:rsidRPr="000A7537">
        <w:rPr>
          <w:sz w:val="16"/>
        </w:rPr>
        <w:t xml:space="preserve"> </w:t>
      </w:r>
      <w:r w:rsidRPr="00384424">
        <w:rPr>
          <w:vanish/>
          <w:sz w:val="16"/>
        </w:rPr>
        <w:t>reduced</w:t>
      </w:r>
      <w:r w:rsidRPr="000A7537">
        <w:rPr>
          <w:sz w:val="16"/>
        </w:rPr>
        <w:t xml:space="preserve"> </w:t>
      </w:r>
      <w:r w:rsidRPr="00384424">
        <w:rPr>
          <w:vanish/>
          <w:sz w:val="16"/>
        </w:rPr>
        <w:t>global</w:t>
      </w:r>
      <w:r w:rsidRPr="000A7537">
        <w:rPr>
          <w:sz w:val="16"/>
        </w:rPr>
        <w:t xml:space="preserve"> </w:t>
      </w:r>
      <w:r w:rsidRPr="00384424">
        <w:rPr>
          <w:vanish/>
          <w:sz w:val="16"/>
        </w:rPr>
        <w:t>investment,</w:t>
      </w:r>
      <w:r w:rsidRPr="000A7537">
        <w:rPr>
          <w:sz w:val="16"/>
        </w:rPr>
        <w:t xml:space="preserve"> </w:t>
      </w:r>
      <w:r w:rsidRPr="00384424">
        <w:rPr>
          <w:vanish/>
          <w:sz w:val="16"/>
        </w:rPr>
        <w:t>declining</w:t>
      </w:r>
      <w:r w:rsidRPr="000A7537">
        <w:rPr>
          <w:sz w:val="16"/>
        </w:rPr>
        <w:t xml:space="preserve"> </w:t>
      </w:r>
      <w:r w:rsidRPr="00384424">
        <w:rPr>
          <w:vanish/>
          <w:sz w:val="16"/>
        </w:rPr>
        <w:t>productivity,</w:t>
      </w:r>
      <w:r w:rsidRPr="000A7537">
        <w:rPr>
          <w:sz w:val="16"/>
        </w:rPr>
        <w:t xml:space="preserve"> </w:t>
      </w:r>
      <w:r w:rsidRPr="00384424">
        <w:rPr>
          <w:vanish/>
          <w:sz w:val="16"/>
        </w:rPr>
        <w:t>and</w:t>
      </w:r>
      <w:r w:rsidRPr="000A7537">
        <w:rPr>
          <w:sz w:val="16"/>
        </w:rPr>
        <w:t xml:space="preserve"> </w:t>
      </w:r>
      <w:r w:rsidRPr="00384424">
        <w:rPr>
          <w:vanish/>
          <w:sz w:val="16"/>
        </w:rPr>
        <w:t>increase</w:t>
      </w:r>
      <w:r w:rsidRPr="000A7537">
        <w:rPr>
          <w:sz w:val="16"/>
        </w:rPr>
        <w:t xml:space="preserve"> </w:t>
      </w:r>
      <w:r w:rsidRPr="00384424">
        <w:rPr>
          <w:vanish/>
          <w:sz w:val="16"/>
        </w:rPr>
        <w:t>unemployment</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affected</w:t>
      </w:r>
      <w:r w:rsidRPr="000A7537">
        <w:rPr>
          <w:sz w:val="16"/>
        </w:rPr>
        <w:t xml:space="preserve"> </w:t>
      </w:r>
      <w:r w:rsidRPr="00384424">
        <w:rPr>
          <w:vanish/>
          <w:sz w:val="16"/>
        </w:rPr>
        <w:t>sectors.27</w:t>
      </w:r>
      <w:r w:rsidRPr="000A7537">
        <w:rPr>
          <w:sz w:val="16"/>
        </w:rPr>
        <w:t xml:space="preserve"> </w:t>
      </w:r>
      <w:r w:rsidRPr="00384424">
        <w:rPr>
          <w:vanish/>
          <w:sz w:val="16"/>
        </w:rPr>
        <w:t>Further,</w:t>
      </w:r>
      <w:r w:rsidRPr="000A7537">
        <w:rPr>
          <w:sz w:val="16"/>
        </w:rPr>
        <w:t xml:space="preserve"> </w:t>
      </w:r>
      <w:r w:rsidRPr="00384424">
        <w:rPr>
          <w:vanish/>
          <w:sz w:val="16"/>
        </w:rPr>
        <w:t>the</w:t>
      </w:r>
      <w:r w:rsidRPr="000A7537">
        <w:rPr>
          <w:sz w:val="16"/>
        </w:rPr>
        <w:t xml:space="preserve"> </w:t>
      </w:r>
      <w:r w:rsidRPr="00384424">
        <w:rPr>
          <w:vanish/>
          <w:sz w:val="16"/>
        </w:rPr>
        <w:t>unreasonably</w:t>
      </w:r>
      <w:r w:rsidRPr="000A7537">
        <w:rPr>
          <w:sz w:val="16"/>
        </w:rPr>
        <w:t xml:space="preserve"> </w:t>
      </w:r>
      <w:r w:rsidRPr="00384424">
        <w:rPr>
          <w:vanish/>
          <w:sz w:val="16"/>
        </w:rPr>
        <w:t>long</w:t>
      </w:r>
      <w:r w:rsidRPr="000A7537">
        <w:rPr>
          <w:sz w:val="16"/>
        </w:rPr>
        <w:t xml:space="preserve"> </w:t>
      </w:r>
      <w:r w:rsidRPr="00384424">
        <w:rPr>
          <w:vanish/>
          <w:sz w:val="16"/>
        </w:rPr>
        <w:t>time</w:t>
      </w:r>
      <w:r w:rsidRPr="000A7537">
        <w:rPr>
          <w:sz w:val="16"/>
        </w:rPr>
        <w:t xml:space="preserve"> </w:t>
      </w:r>
      <w:r w:rsidRPr="00384424">
        <w:rPr>
          <w:vanish/>
          <w:sz w:val="16"/>
        </w:rPr>
        <w:t>it</w:t>
      </w:r>
      <w:r w:rsidRPr="000A7537">
        <w:rPr>
          <w:sz w:val="16"/>
        </w:rPr>
        <w:t xml:space="preserve"> </w:t>
      </w:r>
      <w:r w:rsidRPr="00384424">
        <w:rPr>
          <w:vanish/>
          <w:sz w:val="16"/>
        </w:rPr>
        <w:t>takes</w:t>
      </w:r>
      <w:r w:rsidRPr="000A7537">
        <w:rPr>
          <w:sz w:val="16"/>
        </w:rPr>
        <w:t xml:space="preserve"> </w:t>
      </w:r>
      <w:r w:rsidRPr="00384424">
        <w:rPr>
          <w:vanish/>
          <w:sz w:val="16"/>
        </w:rPr>
        <w:t>for</w:t>
      </w:r>
      <w:r w:rsidRPr="000A7537">
        <w:rPr>
          <w:sz w:val="16"/>
        </w:rPr>
        <w:t xml:space="preserve"> </w:t>
      </w:r>
      <w:r w:rsidRPr="00384424">
        <w:rPr>
          <w:vanish/>
          <w:sz w:val="16"/>
        </w:rPr>
        <w:t>strikes</w:t>
      </w:r>
      <w:r w:rsidRPr="000A7537">
        <w:rPr>
          <w:sz w:val="16"/>
        </w:rPr>
        <w:t xml:space="preserve"> </w:t>
      </w:r>
      <w:r w:rsidRPr="00384424">
        <w:rPr>
          <w:vanish/>
          <w:sz w:val="16"/>
        </w:rPr>
        <w:t>to</w:t>
      </w:r>
      <w:r w:rsidRPr="000A7537">
        <w:rPr>
          <w:sz w:val="16"/>
        </w:rPr>
        <w:t xml:space="preserve"> </w:t>
      </w:r>
      <w:r w:rsidRPr="00384424">
        <w:rPr>
          <w:vanish/>
          <w:sz w:val="16"/>
        </w:rPr>
        <w:t>get</w:t>
      </w:r>
      <w:r w:rsidRPr="000A7537">
        <w:rPr>
          <w:sz w:val="16"/>
        </w:rPr>
        <w:t xml:space="preserve"> </w:t>
      </w:r>
      <w:r w:rsidRPr="00384424">
        <w:rPr>
          <w:vanish/>
          <w:sz w:val="16"/>
        </w:rPr>
        <w:t>resolved</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Republic</w:t>
      </w:r>
      <w:r w:rsidRPr="000A7537">
        <w:rPr>
          <w:sz w:val="16"/>
        </w:rPr>
        <w:t xml:space="preserve"> </w:t>
      </w:r>
      <w:r w:rsidRPr="00384424">
        <w:rPr>
          <w:vanish/>
          <w:sz w:val="16"/>
        </w:rPr>
        <w:t>has</w:t>
      </w:r>
      <w:r w:rsidRPr="000A7537">
        <w:rPr>
          <w:sz w:val="16"/>
        </w:rPr>
        <w:t xml:space="preserve"> </w:t>
      </w:r>
      <w:r w:rsidRPr="00384424">
        <w:rPr>
          <w:vanish/>
          <w:sz w:val="16"/>
        </w:rPr>
        <w:t>a</w:t>
      </w:r>
      <w:r w:rsidRPr="000A7537">
        <w:rPr>
          <w:sz w:val="16"/>
        </w:rPr>
        <w:t xml:space="preserve"> </w:t>
      </w:r>
      <w:r w:rsidRPr="00384424">
        <w:rPr>
          <w:vanish/>
          <w:sz w:val="16"/>
        </w:rPr>
        <w:t>negative</w:t>
      </w:r>
      <w:r w:rsidRPr="000A7537">
        <w:rPr>
          <w:sz w:val="16"/>
        </w:rPr>
        <w:t xml:space="preserve"> </w:t>
      </w:r>
      <w:r w:rsidRPr="00384424">
        <w:rPr>
          <w:vanish/>
          <w:sz w:val="16"/>
        </w:rPr>
        <w:t>effect</w:t>
      </w:r>
      <w:r w:rsidRPr="000A7537">
        <w:rPr>
          <w:sz w:val="16"/>
        </w:rPr>
        <w:t xml:space="preserve"> </w:t>
      </w:r>
      <w:r w:rsidRPr="00384424">
        <w:rPr>
          <w:vanish/>
          <w:sz w:val="16"/>
        </w:rPr>
        <w:t>on</w:t>
      </w:r>
      <w:r w:rsidRPr="000A7537">
        <w:rPr>
          <w:sz w:val="16"/>
        </w:rPr>
        <w:t xml:space="preserve"> </w:t>
      </w:r>
      <w:r w:rsidRPr="00384424">
        <w:rPr>
          <w:vanish/>
          <w:sz w:val="16"/>
        </w:rPr>
        <w:t>the</w:t>
      </w:r>
      <w:r w:rsidRPr="000A7537">
        <w:rPr>
          <w:sz w:val="16"/>
        </w:rPr>
        <w:t xml:space="preserve"> </w:t>
      </w:r>
      <w:r w:rsidRPr="00384424">
        <w:rPr>
          <w:vanish/>
          <w:sz w:val="16"/>
        </w:rPr>
        <w:t>business</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employer,</w:t>
      </w:r>
      <w:r w:rsidRPr="000A7537">
        <w:rPr>
          <w:sz w:val="16"/>
        </w:rPr>
        <w:t xml:space="preserve"> </w:t>
      </w:r>
      <w:r w:rsidRPr="00384424">
        <w:rPr>
          <w:vanish/>
          <w:sz w:val="16"/>
        </w:rPr>
        <w:t>the</w:t>
      </w:r>
      <w:r w:rsidRPr="000A7537">
        <w:rPr>
          <w:sz w:val="16"/>
        </w:rPr>
        <w:t xml:space="preserve"> </w:t>
      </w:r>
      <w:r w:rsidRPr="00384424">
        <w:rPr>
          <w:vanish/>
          <w:sz w:val="16"/>
        </w:rPr>
        <w:t>economy</w:t>
      </w:r>
      <w:r w:rsidRPr="000A7537">
        <w:rPr>
          <w:sz w:val="16"/>
        </w:rPr>
        <w:t xml:space="preserve"> </w:t>
      </w:r>
      <w:r w:rsidRPr="00384424">
        <w:rPr>
          <w:vanish/>
          <w:sz w:val="16"/>
        </w:rPr>
        <w:t>and</w:t>
      </w:r>
      <w:r w:rsidRPr="000A7537">
        <w:rPr>
          <w:sz w:val="16"/>
        </w:rPr>
        <w:t xml:space="preserve"> </w:t>
      </w:r>
      <w:r w:rsidRPr="00384424">
        <w:rPr>
          <w:vanish/>
          <w:sz w:val="16"/>
        </w:rPr>
        <w:t>employment.</w:t>
      </w:r>
      <w:r w:rsidRPr="000A7537">
        <w:rPr>
          <w:sz w:val="16"/>
        </w:rPr>
        <w:t xml:space="preserve"> </w:t>
      </w:r>
      <w:r w:rsidRPr="00384424">
        <w:rPr>
          <w:vanish/>
          <w:sz w:val="16"/>
        </w:rPr>
        <w:t>3</w:t>
      </w:r>
      <w:r w:rsidRPr="000A7537">
        <w:rPr>
          <w:sz w:val="16"/>
        </w:rPr>
        <w:t xml:space="preserve"> </w:t>
      </w:r>
      <w:r w:rsidRPr="00384424">
        <w:rPr>
          <w:vanish/>
          <w:sz w:val="16"/>
        </w:rPr>
        <w:t>1</w:t>
      </w:r>
      <w:r w:rsidRPr="000A7537">
        <w:rPr>
          <w:sz w:val="16"/>
        </w:rPr>
        <w:t xml:space="preserve"> </w:t>
      </w:r>
      <w:r w:rsidRPr="000A7537">
        <w:rPr>
          <w:highlight w:val="cyan"/>
          <w:u w:val="single"/>
        </w:rPr>
        <w:t>Effects of</w:t>
      </w:r>
      <w:r w:rsidRPr="000A7537">
        <w:rPr>
          <w:u w:val="single"/>
        </w:rPr>
        <w:t xml:space="preserve"> </w:t>
      </w:r>
      <w:r w:rsidRPr="00384424">
        <w:rPr>
          <w:vanish/>
          <w:u w:val="single"/>
        </w:rPr>
        <w:t>violent</w:t>
      </w:r>
      <w:r w:rsidRPr="000A7537">
        <w:rPr>
          <w:u w:val="single"/>
        </w:rPr>
        <w:t xml:space="preserve"> </w:t>
      </w:r>
      <w:r w:rsidRPr="00384424">
        <w:rPr>
          <w:vanish/>
          <w:u w:val="single"/>
        </w:rPr>
        <w:t>and</w:t>
      </w:r>
      <w:r w:rsidRPr="000A7537">
        <w:rPr>
          <w:u w:val="single"/>
        </w:rPr>
        <w:t xml:space="preserve"> </w:t>
      </w:r>
      <w:r w:rsidRPr="00384424">
        <w:rPr>
          <w:vanish/>
          <w:u w:val="single"/>
        </w:rPr>
        <w:t>long</w:t>
      </w:r>
      <w:r w:rsidRPr="000A7537">
        <w:rPr>
          <w:u w:val="single"/>
        </w:rPr>
        <w:t xml:space="preserve"> </w:t>
      </w:r>
      <w:r w:rsidRPr="000A7537">
        <w:rPr>
          <w:highlight w:val="cyan"/>
          <w:u w:val="single"/>
        </w:rPr>
        <w:t>strikes on</w:t>
      </w:r>
      <w:r w:rsidRPr="000A7537">
        <w:rPr>
          <w:u w:val="single"/>
        </w:rPr>
        <w:t xml:space="preserve"> </w:t>
      </w:r>
      <w:r w:rsidRPr="00384424">
        <w:rPr>
          <w:vanish/>
          <w:u w:val="single"/>
        </w:rPr>
        <w:t>the</w:t>
      </w:r>
      <w:r w:rsidRPr="000A7537">
        <w:rPr>
          <w:u w:val="single"/>
        </w:rPr>
        <w:t xml:space="preserve"> </w:t>
      </w:r>
      <w:r w:rsidRPr="000A7537">
        <w:rPr>
          <w:highlight w:val="cyan"/>
          <w:u w:val="single"/>
        </w:rPr>
        <w:t>economy</w:t>
      </w:r>
      <w:r w:rsidRPr="000A7537">
        <w:rPr>
          <w:u w:val="single"/>
        </w:rPr>
        <w:t xml:space="preserve"> </w:t>
      </w:r>
      <w:r w:rsidRPr="00384424">
        <w:rPr>
          <w:vanish/>
          <w:u w:val="single"/>
        </w:rPr>
        <w:t>Generally,</w:t>
      </w:r>
      <w:r w:rsidRPr="000A7537">
        <w:rPr>
          <w:u w:val="single"/>
        </w:rPr>
        <w:t xml:space="preserve"> </w:t>
      </w:r>
      <w:r w:rsidRPr="00384424">
        <w:rPr>
          <w:vanish/>
          <w:u w:val="single"/>
        </w:rPr>
        <w:t>South</w:t>
      </w:r>
      <w:r w:rsidRPr="000A7537">
        <w:rPr>
          <w:u w:val="single"/>
        </w:rPr>
        <w:t xml:space="preserve"> </w:t>
      </w:r>
      <w:r w:rsidRPr="00384424">
        <w:rPr>
          <w:vanish/>
          <w:u w:val="single"/>
        </w:rPr>
        <w:t>Africa’s</w:t>
      </w:r>
      <w:r w:rsidRPr="000A7537">
        <w:rPr>
          <w:u w:val="single"/>
        </w:rPr>
        <w:t xml:space="preserve"> </w:t>
      </w:r>
      <w:r w:rsidRPr="00384424">
        <w:rPr>
          <w:vanish/>
          <w:u w:val="single"/>
        </w:rPr>
        <w:t>economy</w:t>
      </w:r>
      <w:r w:rsidRPr="000A7537">
        <w:rPr>
          <w:u w:val="single"/>
        </w:rPr>
        <w:t xml:space="preserve"> </w:t>
      </w:r>
      <w:r w:rsidRPr="000A7537">
        <w:rPr>
          <w:highlight w:val="cyan"/>
          <w:u w:val="single"/>
        </w:rPr>
        <w:t>is on a downward scale</w:t>
      </w:r>
      <w:r w:rsidRPr="00384424">
        <w:rPr>
          <w:vanish/>
          <w:u w:val="single"/>
        </w:rPr>
        <w:t>.</w:t>
      </w:r>
      <w:r w:rsidRPr="000A7537">
        <w:rPr>
          <w:u w:val="single"/>
        </w:rPr>
        <w:t xml:space="preserve"> </w:t>
      </w:r>
      <w:r w:rsidRPr="00384424">
        <w:rPr>
          <w:vanish/>
          <w:u w:val="single"/>
        </w:rPr>
        <w:t>First,</w:t>
      </w:r>
      <w:r w:rsidRPr="000A7537">
        <w:rPr>
          <w:u w:val="single"/>
        </w:rPr>
        <w:t xml:space="preserve"> </w:t>
      </w:r>
      <w:r w:rsidRPr="000A7537">
        <w:rPr>
          <w:highlight w:val="cyan"/>
          <w:u w:val="single"/>
        </w:rPr>
        <w:t>it fails to create employment opportunities</w:t>
      </w:r>
      <w:r w:rsidRPr="000A7537">
        <w:rPr>
          <w:u w:val="single"/>
        </w:rPr>
        <w:t xml:space="preserve"> </w:t>
      </w:r>
      <w:r w:rsidRPr="00384424">
        <w:rPr>
          <w:vanish/>
          <w:u w:val="single"/>
        </w:rPr>
        <w:t>for</w:t>
      </w:r>
      <w:r w:rsidRPr="000A7537">
        <w:rPr>
          <w:u w:val="single"/>
        </w:rPr>
        <w:t xml:space="preserve"> </w:t>
      </w:r>
      <w:r w:rsidRPr="00384424">
        <w:rPr>
          <w:vanish/>
          <w:u w:val="single"/>
        </w:rPr>
        <w:t>its</w:t>
      </w:r>
      <w:r w:rsidRPr="000A7537">
        <w:rPr>
          <w:u w:val="single"/>
        </w:rPr>
        <w:t xml:space="preserve"> </w:t>
      </w:r>
      <w:r w:rsidRPr="00384424">
        <w:rPr>
          <w:vanish/>
          <w:u w:val="single"/>
        </w:rPr>
        <w:t>people.</w:t>
      </w:r>
      <w:r w:rsidRPr="000A7537">
        <w:rPr>
          <w:u w:val="single"/>
        </w:rPr>
        <w:t xml:space="preserve"> </w:t>
      </w:r>
      <w:r w:rsidRPr="00384424">
        <w:rPr>
          <w:vanish/>
          <w:u w:val="single"/>
        </w:rPr>
        <w:t>The</w:t>
      </w:r>
      <w:r w:rsidRPr="000A7537">
        <w:rPr>
          <w:u w:val="single"/>
        </w:rPr>
        <w:t xml:space="preserve"> </w:t>
      </w:r>
      <w:r w:rsidRPr="00384424">
        <w:rPr>
          <w:vanish/>
          <w:u w:val="single"/>
        </w:rPr>
        <w:t>recent</w:t>
      </w:r>
      <w:r w:rsidRPr="000A7537">
        <w:rPr>
          <w:u w:val="single"/>
        </w:rPr>
        <w:t xml:space="preserve"> </w:t>
      </w:r>
      <w:r w:rsidRPr="00384424">
        <w:rPr>
          <w:vanish/>
          <w:u w:val="single"/>
        </w:rPr>
        <w:t>statistics</w:t>
      </w:r>
      <w:r w:rsidRPr="000A7537">
        <w:rPr>
          <w:u w:val="single"/>
        </w:rPr>
        <w:t xml:space="preserve"> </w:t>
      </w:r>
      <w:r w:rsidRPr="00384424">
        <w:rPr>
          <w:vanish/>
          <w:u w:val="single"/>
        </w:rPr>
        <w:t>on</w:t>
      </w:r>
      <w:r w:rsidRPr="000A7537">
        <w:rPr>
          <w:u w:val="single"/>
        </w:rPr>
        <w:t xml:space="preserve"> </w:t>
      </w:r>
      <w:r w:rsidRPr="00384424">
        <w:rPr>
          <w:vanish/>
          <w:u w:val="single"/>
        </w:rPr>
        <w:t>unemployment</w:t>
      </w:r>
      <w:r w:rsidRPr="000A7537">
        <w:rPr>
          <w:u w:val="single"/>
        </w:rPr>
        <w:t xml:space="preserve"> </w:t>
      </w:r>
      <w:r w:rsidRPr="00384424">
        <w:rPr>
          <w:vanish/>
          <w:u w:val="single"/>
        </w:rPr>
        <w:t>levels</w:t>
      </w:r>
      <w:r w:rsidRPr="000A7537">
        <w:rPr>
          <w:u w:val="single"/>
        </w:rPr>
        <w:t xml:space="preserve"> </w:t>
      </w:r>
      <w:r w:rsidRPr="00384424">
        <w:rPr>
          <w:vanish/>
          <w:u w:val="single"/>
        </w:rPr>
        <w:t>indicate</w:t>
      </w:r>
      <w:r w:rsidRPr="000A7537">
        <w:rPr>
          <w:u w:val="single"/>
        </w:rPr>
        <w:t xml:space="preserve"> </w:t>
      </w:r>
      <w:r w:rsidRPr="00384424">
        <w:rPr>
          <w:vanish/>
          <w:u w:val="single"/>
        </w:rPr>
        <w:t>that</w:t>
      </w:r>
      <w:r w:rsidRPr="000A7537">
        <w:rPr>
          <w:u w:val="single"/>
        </w:rPr>
        <w:t xml:space="preserve"> </w:t>
      </w:r>
      <w:r w:rsidRPr="00384424">
        <w:rPr>
          <w:vanish/>
          <w:u w:val="single"/>
        </w:rPr>
        <w:t>unemployment</w:t>
      </w:r>
      <w:r w:rsidRPr="000A7537">
        <w:rPr>
          <w:u w:val="single"/>
        </w:rPr>
        <w:t xml:space="preserve"> </w:t>
      </w:r>
      <w:r w:rsidRPr="00384424">
        <w:rPr>
          <w:vanish/>
          <w:u w:val="single"/>
        </w:rPr>
        <w:t>has</w:t>
      </w:r>
      <w:r w:rsidRPr="000A7537">
        <w:rPr>
          <w:u w:val="single"/>
        </w:rPr>
        <w:t xml:space="preserve"> </w:t>
      </w:r>
      <w:r w:rsidRPr="00384424">
        <w:rPr>
          <w:vanish/>
          <w:u w:val="single"/>
        </w:rPr>
        <w:t>increased</w:t>
      </w:r>
      <w:r w:rsidRPr="000A7537">
        <w:rPr>
          <w:sz w:val="16"/>
        </w:rPr>
        <w:t xml:space="preserve"> </w:t>
      </w:r>
      <w:r w:rsidRPr="00384424">
        <w:rPr>
          <w:vanish/>
          <w:sz w:val="16"/>
        </w:rPr>
        <w:t>from</w:t>
      </w:r>
      <w:r w:rsidRPr="000A7537">
        <w:rPr>
          <w:sz w:val="16"/>
        </w:rPr>
        <w:t xml:space="preserve"> </w:t>
      </w:r>
      <w:r w:rsidRPr="00384424">
        <w:rPr>
          <w:vanish/>
          <w:sz w:val="16"/>
        </w:rPr>
        <w:t>26.5%</w:t>
      </w:r>
      <w:r w:rsidRPr="000A7537">
        <w:rPr>
          <w:sz w:val="16"/>
        </w:rPr>
        <w:t xml:space="preserve"> </w:t>
      </w:r>
      <w:r w:rsidRPr="00384424">
        <w:rPr>
          <w:vanish/>
          <w:sz w:val="16"/>
        </w:rPr>
        <w:t>to</w:t>
      </w:r>
      <w:r w:rsidRPr="000A7537">
        <w:rPr>
          <w:sz w:val="16"/>
        </w:rPr>
        <w:t xml:space="preserve"> </w:t>
      </w:r>
      <w:r w:rsidRPr="00384424">
        <w:rPr>
          <w:vanish/>
          <w:sz w:val="16"/>
        </w:rPr>
        <w:t>27.2%.</w:t>
      </w:r>
      <w:r w:rsidRPr="000A7537">
        <w:rPr>
          <w:sz w:val="16"/>
        </w:rPr>
        <w:t xml:space="preserve"> </w:t>
      </w:r>
      <w:r w:rsidRPr="00384424">
        <w:rPr>
          <w:vanish/>
          <w:sz w:val="16"/>
        </w:rPr>
        <w:t>28</w:t>
      </w:r>
      <w:r w:rsidRPr="000A7537">
        <w:rPr>
          <w:sz w:val="16"/>
        </w:rPr>
        <w:t xml:space="preserve"> </w:t>
      </w:r>
      <w:r w:rsidRPr="00384424">
        <w:rPr>
          <w:vanish/>
          <w:sz w:val="16"/>
        </w:rPr>
        <w:t>The</w:t>
      </w:r>
      <w:r w:rsidRPr="000A7537">
        <w:rPr>
          <w:sz w:val="16"/>
        </w:rPr>
        <w:t xml:space="preserve"> </w:t>
      </w:r>
      <w:r w:rsidRPr="00384424">
        <w:rPr>
          <w:vanish/>
          <w:sz w:val="16"/>
        </w:rPr>
        <w:t>most</w:t>
      </w:r>
      <w:r w:rsidRPr="000A7537">
        <w:rPr>
          <w:sz w:val="16"/>
        </w:rPr>
        <w:t xml:space="preserve"> </w:t>
      </w:r>
      <w:r w:rsidRPr="00384424">
        <w:rPr>
          <w:vanish/>
          <w:sz w:val="16"/>
        </w:rPr>
        <w:t>prominent</w:t>
      </w:r>
      <w:r w:rsidRPr="000A7537">
        <w:rPr>
          <w:sz w:val="16"/>
        </w:rPr>
        <w:t xml:space="preserve"> </w:t>
      </w:r>
      <w:r w:rsidRPr="00384424">
        <w:rPr>
          <w:vanish/>
          <w:sz w:val="16"/>
        </w:rPr>
        <w:t>strike</w:t>
      </w:r>
      <w:r w:rsidRPr="000A7537">
        <w:rPr>
          <w:sz w:val="16"/>
        </w:rPr>
        <w:t xml:space="preserve"> </w:t>
      </w:r>
      <w:r w:rsidRPr="00384424">
        <w:rPr>
          <w:vanish/>
          <w:sz w:val="16"/>
        </w:rPr>
        <w:t>which</w:t>
      </w:r>
      <w:r w:rsidRPr="000A7537">
        <w:rPr>
          <w:sz w:val="16"/>
        </w:rPr>
        <w:t xml:space="preserve"> </w:t>
      </w:r>
      <w:r w:rsidRPr="00384424">
        <w:rPr>
          <w:vanish/>
          <w:sz w:val="16"/>
        </w:rPr>
        <w:t>nearly</w:t>
      </w:r>
      <w:r w:rsidRPr="000A7537">
        <w:rPr>
          <w:sz w:val="16"/>
        </w:rPr>
        <w:t xml:space="preserve"> </w:t>
      </w:r>
      <w:r w:rsidRPr="00384424">
        <w:rPr>
          <w:vanish/>
          <w:sz w:val="16"/>
        </w:rPr>
        <w:t>brought</w:t>
      </w:r>
      <w:r w:rsidRPr="000A7537">
        <w:rPr>
          <w:sz w:val="16"/>
        </w:rPr>
        <w:t xml:space="preserve"> </w:t>
      </w:r>
      <w:r w:rsidRPr="00384424">
        <w:rPr>
          <w:vanish/>
          <w:sz w:val="16"/>
        </w:rPr>
        <w:t>the</w:t>
      </w:r>
      <w:r w:rsidRPr="000A7537">
        <w:rPr>
          <w:sz w:val="16"/>
        </w:rPr>
        <w:t xml:space="preserve"> </w:t>
      </w:r>
      <w:r w:rsidRPr="00384424">
        <w:rPr>
          <w:vanish/>
          <w:sz w:val="16"/>
        </w:rPr>
        <w:t>platinum</w:t>
      </w:r>
      <w:r w:rsidRPr="000A7537">
        <w:rPr>
          <w:sz w:val="16"/>
        </w:rPr>
        <w:t xml:space="preserve"> </w:t>
      </w:r>
      <w:r w:rsidRPr="00384424">
        <w:rPr>
          <w:vanish/>
          <w:sz w:val="16"/>
        </w:rPr>
        <w:t>industries</w:t>
      </w:r>
      <w:r w:rsidRPr="000A7537">
        <w:rPr>
          <w:sz w:val="16"/>
        </w:rPr>
        <w:t xml:space="preserve"> </w:t>
      </w:r>
      <w:r w:rsidRPr="00384424">
        <w:rPr>
          <w:vanish/>
          <w:sz w:val="16"/>
        </w:rPr>
        <w:t>to</w:t>
      </w:r>
      <w:r w:rsidRPr="000A7537">
        <w:rPr>
          <w:sz w:val="16"/>
        </w:rPr>
        <w:t xml:space="preserve"> </w:t>
      </w:r>
      <w:r w:rsidRPr="00384424">
        <w:rPr>
          <w:vanish/>
          <w:sz w:val="16"/>
        </w:rPr>
        <w:t>its</w:t>
      </w:r>
      <w:r w:rsidRPr="000A7537">
        <w:rPr>
          <w:sz w:val="16"/>
        </w:rPr>
        <w:t xml:space="preserve"> </w:t>
      </w:r>
      <w:r w:rsidRPr="00384424">
        <w:rPr>
          <w:vanish/>
          <w:sz w:val="16"/>
        </w:rPr>
        <w:t>knees</w:t>
      </w:r>
      <w:r w:rsidRPr="000A7537">
        <w:rPr>
          <w:sz w:val="16"/>
        </w:rPr>
        <w:t xml:space="preserve"> </w:t>
      </w:r>
      <w:r w:rsidRPr="00384424">
        <w:rPr>
          <w:vanish/>
          <w:sz w:val="16"/>
        </w:rPr>
        <w:t>was</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convened</w:t>
      </w:r>
      <w:r w:rsidRPr="000A7537">
        <w:rPr>
          <w:sz w:val="16"/>
        </w:rPr>
        <w:t xml:space="preserve"> </w:t>
      </w:r>
      <w:r w:rsidRPr="00384424">
        <w:rPr>
          <w:vanish/>
          <w:sz w:val="16"/>
        </w:rPr>
        <w:t>by</w:t>
      </w:r>
      <w:r w:rsidRPr="000A7537">
        <w:rPr>
          <w:sz w:val="16"/>
        </w:rPr>
        <w:t xml:space="preserve"> </w:t>
      </w:r>
      <w:r w:rsidRPr="00384424">
        <w:rPr>
          <w:vanish/>
          <w:sz w:val="16"/>
        </w:rPr>
        <w:t>AMCU</w:t>
      </w:r>
      <w:r w:rsidRPr="000A7537">
        <w:rPr>
          <w:sz w:val="16"/>
        </w:rPr>
        <w:t xml:space="preserve"> </w:t>
      </w:r>
      <w:r w:rsidRPr="00384424">
        <w:rPr>
          <w:vanish/>
          <w:sz w:val="16"/>
        </w:rPr>
        <w:t>in</w:t>
      </w:r>
      <w:r w:rsidRPr="000A7537">
        <w:rPr>
          <w:sz w:val="16"/>
        </w:rPr>
        <w:t xml:space="preserve"> </w:t>
      </w:r>
      <w:r w:rsidRPr="00384424">
        <w:rPr>
          <w:vanish/>
          <w:sz w:val="16"/>
        </w:rPr>
        <w:t>2014.</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started</w:t>
      </w:r>
      <w:r w:rsidRPr="000A7537">
        <w:rPr>
          <w:sz w:val="16"/>
        </w:rPr>
        <w:t xml:space="preserve"> </w:t>
      </w:r>
      <w:r w:rsidRPr="00384424">
        <w:rPr>
          <w:vanish/>
          <w:sz w:val="16"/>
        </w:rPr>
        <w:t>on</w:t>
      </w:r>
      <w:r w:rsidRPr="000A7537">
        <w:rPr>
          <w:sz w:val="16"/>
        </w:rPr>
        <w:t xml:space="preserve"> </w:t>
      </w:r>
      <w:r w:rsidRPr="00384424">
        <w:rPr>
          <w:vanish/>
          <w:sz w:val="16"/>
        </w:rPr>
        <w:t>23</w:t>
      </w:r>
      <w:r w:rsidRPr="000A7537">
        <w:rPr>
          <w:sz w:val="16"/>
        </w:rPr>
        <w:t xml:space="preserve"> </w:t>
      </w:r>
      <w:r w:rsidRPr="00384424">
        <w:rPr>
          <w:vanish/>
          <w:sz w:val="16"/>
        </w:rPr>
        <w:t>January</w:t>
      </w:r>
      <w:r w:rsidRPr="000A7537">
        <w:rPr>
          <w:sz w:val="16"/>
        </w:rPr>
        <w:t xml:space="preserve"> </w:t>
      </w:r>
      <w:r w:rsidRPr="00384424">
        <w:rPr>
          <w:vanish/>
          <w:sz w:val="16"/>
        </w:rPr>
        <w:t>2014</w:t>
      </w:r>
      <w:r w:rsidRPr="000A7537">
        <w:rPr>
          <w:sz w:val="16"/>
        </w:rPr>
        <w:t xml:space="preserve"> </w:t>
      </w:r>
      <w:r w:rsidRPr="00384424">
        <w:rPr>
          <w:vanish/>
          <w:sz w:val="16"/>
        </w:rPr>
        <w:t>and</w:t>
      </w:r>
      <w:r w:rsidRPr="000A7537">
        <w:rPr>
          <w:sz w:val="16"/>
        </w:rPr>
        <w:t xml:space="preserve"> </w:t>
      </w:r>
      <w:r w:rsidRPr="00384424">
        <w:rPr>
          <w:vanish/>
          <w:sz w:val="16"/>
        </w:rPr>
        <w:t>ended</w:t>
      </w:r>
      <w:r w:rsidRPr="000A7537">
        <w:rPr>
          <w:sz w:val="16"/>
        </w:rPr>
        <w:t xml:space="preserve"> </w:t>
      </w:r>
      <w:r w:rsidRPr="00384424">
        <w:rPr>
          <w:vanish/>
          <w:sz w:val="16"/>
        </w:rPr>
        <w:t>on</w:t>
      </w:r>
      <w:r w:rsidRPr="000A7537">
        <w:rPr>
          <w:sz w:val="16"/>
        </w:rPr>
        <w:t xml:space="preserve"> </w:t>
      </w:r>
      <w:r w:rsidRPr="00384424">
        <w:rPr>
          <w:vanish/>
          <w:sz w:val="16"/>
        </w:rPr>
        <w:t>24</w:t>
      </w:r>
      <w:r w:rsidRPr="000A7537">
        <w:rPr>
          <w:sz w:val="16"/>
        </w:rPr>
        <w:t xml:space="preserve"> </w:t>
      </w:r>
      <w:r w:rsidRPr="00384424">
        <w:rPr>
          <w:vanish/>
          <w:sz w:val="16"/>
        </w:rPr>
        <w:t>June</w:t>
      </w:r>
      <w:r w:rsidRPr="000A7537">
        <w:rPr>
          <w:sz w:val="16"/>
        </w:rPr>
        <w:t xml:space="preserve"> </w:t>
      </w:r>
      <w:r w:rsidRPr="00384424">
        <w:rPr>
          <w:vanish/>
          <w:sz w:val="16"/>
        </w:rPr>
        <w:t>2014.</w:t>
      </w:r>
      <w:r w:rsidRPr="000A7537">
        <w:rPr>
          <w:sz w:val="16"/>
        </w:rPr>
        <w:t xml:space="preserve"> </w:t>
      </w:r>
      <w:r w:rsidRPr="00384424">
        <w:rPr>
          <w:vanish/>
          <w:sz w:val="16"/>
        </w:rPr>
        <w:t>It</w:t>
      </w:r>
      <w:r w:rsidRPr="000A7537">
        <w:rPr>
          <w:sz w:val="16"/>
        </w:rPr>
        <w:t xml:space="preserve"> </w:t>
      </w:r>
      <w:r w:rsidRPr="00384424">
        <w:rPr>
          <w:vanish/>
          <w:sz w:val="16"/>
        </w:rPr>
        <w:t>affected</w:t>
      </w:r>
      <w:r w:rsidRPr="000A7537">
        <w:rPr>
          <w:sz w:val="16"/>
        </w:rPr>
        <w:t xml:space="preserve"> </w:t>
      </w:r>
      <w:r w:rsidRPr="00384424">
        <w:rPr>
          <w:vanish/>
          <w:sz w:val="16"/>
        </w:rPr>
        <w:t>the</w:t>
      </w:r>
      <w:r w:rsidRPr="000A7537">
        <w:rPr>
          <w:sz w:val="16"/>
        </w:rPr>
        <w:t xml:space="preserve"> </w:t>
      </w:r>
      <w:r w:rsidRPr="00384424">
        <w:rPr>
          <w:vanish/>
          <w:sz w:val="16"/>
        </w:rPr>
        <w:t>three</w:t>
      </w:r>
      <w:r w:rsidRPr="000A7537">
        <w:rPr>
          <w:sz w:val="16"/>
        </w:rPr>
        <w:t xml:space="preserve"> </w:t>
      </w:r>
      <w:r w:rsidRPr="00384424">
        <w:rPr>
          <w:vanish/>
          <w:sz w:val="16"/>
        </w:rPr>
        <w:t>big</w:t>
      </w:r>
      <w:r w:rsidRPr="000A7537">
        <w:rPr>
          <w:sz w:val="16"/>
        </w:rPr>
        <w:t xml:space="preserve"> </w:t>
      </w:r>
      <w:r w:rsidRPr="00384424">
        <w:rPr>
          <w:vanish/>
          <w:sz w:val="16"/>
        </w:rPr>
        <w:t>platinum</w:t>
      </w:r>
      <w:r w:rsidRPr="000A7537">
        <w:rPr>
          <w:sz w:val="16"/>
        </w:rPr>
        <w:t xml:space="preserve"> </w:t>
      </w:r>
      <w:r w:rsidRPr="00384424">
        <w:rPr>
          <w:vanish/>
          <w:sz w:val="16"/>
        </w:rPr>
        <w:t>producers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Republic,</w:t>
      </w:r>
      <w:r w:rsidRPr="000A7537">
        <w:rPr>
          <w:sz w:val="16"/>
        </w:rPr>
        <w:t xml:space="preserve"> </w:t>
      </w:r>
      <w:r w:rsidRPr="00384424">
        <w:rPr>
          <w:vanish/>
          <w:sz w:val="16"/>
        </w:rPr>
        <w:t>which</w:t>
      </w:r>
      <w:r w:rsidRPr="000A7537">
        <w:rPr>
          <w:sz w:val="16"/>
        </w:rPr>
        <w:t xml:space="preserve"> </w:t>
      </w:r>
      <w:r w:rsidRPr="00384424">
        <w:rPr>
          <w:vanish/>
          <w:sz w:val="16"/>
        </w:rPr>
        <w:t>are</w:t>
      </w:r>
      <w:r w:rsidRPr="000A7537">
        <w:rPr>
          <w:sz w:val="16"/>
        </w:rPr>
        <w:t xml:space="preserve"> </w:t>
      </w:r>
      <w:r w:rsidRPr="00384424">
        <w:rPr>
          <w:vanish/>
          <w:sz w:val="16"/>
        </w:rPr>
        <w:t>the</w:t>
      </w:r>
      <w:r w:rsidRPr="000A7537">
        <w:rPr>
          <w:sz w:val="16"/>
        </w:rPr>
        <w:t xml:space="preserve"> </w:t>
      </w:r>
      <w:r w:rsidRPr="00384424">
        <w:rPr>
          <w:vanish/>
          <w:sz w:val="16"/>
        </w:rPr>
        <w:t>Anglo</w:t>
      </w:r>
      <w:r w:rsidRPr="000A7537">
        <w:rPr>
          <w:sz w:val="16"/>
        </w:rPr>
        <w:t xml:space="preserve"> </w:t>
      </w:r>
      <w:r w:rsidRPr="00384424">
        <w:rPr>
          <w:vanish/>
          <w:sz w:val="16"/>
        </w:rPr>
        <w:t>American</w:t>
      </w:r>
      <w:r w:rsidRPr="000A7537">
        <w:rPr>
          <w:sz w:val="16"/>
        </w:rPr>
        <w:t xml:space="preserve"> </w:t>
      </w:r>
      <w:r w:rsidRPr="00384424">
        <w:rPr>
          <w:vanish/>
          <w:sz w:val="16"/>
        </w:rPr>
        <w:t>Platinum,</w:t>
      </w:r>
      <w:r w:rsidRPr="000A7537">
        <w:rPr>
          <w:sz w:val="16"/>
        </w:rPr>
        <w:t xml:space="preserve"> </w:t>
      </w:r>
      <w:r w:rsidRPr="00384424">
        <w:rPr>
          <w:vanish/>
          <w:sz w:val="16"/>
        </w:rPr>
        <w:t>Lonmin</w:t>
      </w:r>
      <w:r w:rsidRPr="000A7537">
        <w:rPr>
          <w:sz w:val="16"/>
        </w:rPr>
        <w:t xml:space="preserve"> </w:t>
      </w:r>
      <w:r w:rsidRPr="00384424">
        <w:rPr>
          <w:vanish/>
          <w:sz w:val="16"/>
        </w:rPr>
        <w:t>Plc</w:t>
      </w:r>
      <w:r w:rsidRPr="000A7537">
        <w:rPr>
          <w:sz w:val="16"/>
        </w:rPr>
        <w:t xml:space="preserve"> </w:t>
      </w:r>
      <w:r w:rsidRPr="00384424">
        <w:rPr>
          <w:vanish/>
          <w:sz w:val="16"/>
        </w:rPr>
        <w:t>and</w:t>
      </w:r>
      <w:r w:rsidRPr="000A7537">
        <w:rPr>
          <w:sz w:val="16"/>
        </w:rPr>
        <w:t xml:space="preserve"> </w:t>
      </w:r>
      <w:r w:rsidRPr="00384424">
        <w:rPr>
          <w:vanish/>
          <w:sz w:val="16"/>
        </w:rPr>
        <w:t>Impala</w:t>
      </w:r>
      <w:r w:rsidRPr="000A7537">
        <w:rPr>
          <w:sz w:val="16"/>
        </w:rPr>
        <w:t xml:space="preserve"> </w:t>
      </w:r>
      <w:r w:rsidRPr="00384424">
        <w:rPr>
          <w:vanish/>
          <w:sz w:val="16"/>
        </w:rPr>
        <w:t>Platinum.</w:t>
      </w:r>
      <w:r w:rsidRPr="000A7537">
        <w:rPr>
          <w:sz w:val="16"/>
        </w:rPr>
        <w:t xml:space="preserve"> </w:t>
      </w:r>
      <w:r w:rsidRPr="00384424">
        <w:rPr>
          <w:vanish/>
          <w:sz w:val="16"/>
        </w:rPr>
        <w:t>It</w:t>
      </w:r>
      <w:r w:rsidRPr="000A7537">
        <w:rPr>
          <w:sz w:val="16"/>
        </w:rPr>
        <w:t xml:space="preserve"> </w:t>
      </w:r>
      <w:r w:rsidRPr="00384424">
        <w:rPr>
          <w:vanish/>
          <w:sz w:val="16"/>
        </w:rPr>
        <w:t>was</w:t>
      </w:r>
      <w:r w:rsidRPr="000A7537">
        <w:rPr>
          <w:sz w:val="16"/>
        </w:rPr>
        <w:t xml:space="preserve"> </w:t>
      </w:r>
      <w:r w:rsidRPr="00384424">
        <w:rPr>
          <w:vanish/>
          <w:sz w:val="16"/>
        </w:rPr>
        <w:t>the</w:t>
      </w:r>
      <w:r w:rsidRPr="000A7537">
        <w:rPr>
          <w:sz w:val="16"/>
        </w:rPr>
        <w:t xml:space="preserve"> </w:t>
      </w:r>
      <w:r w:rsidRPr="00384424">
        <w:rPr>
          <w:vanish/>
          <w:sz w:val="16"/>
        </w:rPr>
        <w:t>longest</w:t>
      </w:r>
      <w:r w:rsidRPr="000A7537">
        <w:rPr>
          <w:sz w:val="16"/>
        </w:rPr>
        <w:t xml:space="preserve"> </w:t>
      </w:r>
      <w:r w:rsidRPr="00384424">
        <w:rPr>
          <w:vanish/>
          <w:sz w:val="16"/>
        </w:rPr>
        <w:t>strike</w:t>
      </w:r>
      <w:r w:rsidRPr="000A7537">
        <w:rPr>
          <w:sz w:val="16"/>
        </w:rPr>
        <w:t xml:space="preserve"> </w:t>
      </w:r>
      <w:r w:rsidRPr="00384424">
        <w:rPr>
          <w:vanish/>
          <w:sz w:val="16"/>
        </w:rPr>
        <w:t>since</w:t>
      </w:r>
      <w:r w:rsidRPr="000A7537">
        <w:rPr>
          <w:sz w:val="16"/>
        </w:rPr>
        <w:t xml:space="preserve"> </w:t>
      </w:r>
      <w:r w:rsidRPr="00384424">
        <w:rPr>
          <w:vanish/>
          <w:sz w:val="16"/>
        </w:rPr>
        <w:t>the</w:t>
      </w:r>
      <w:r w:rsidRPr="000A7537">
        <w:rPr>
          <w:sz w:val="16"/>
        </w:rPr>
        <w:t xml:space="preserve"> </w:t>
      </w:r>
      <w:r w:rsidRPr="00384424">
        <w:rPr>
          <w:vanish/>
          <w:sz w:val="16"/>
        </w:rPr>
        <w:t>dawn</w:t>
      </w:r>
      <w:r w:rsidRPr="000A7537">
        <w:rPr>
          <w:sz w:val="16"/>
        </w:rPr>
        <w:t xml:space="preserve"> </w:t>
      </w:r>
      <w:r w:rsidRPr="00384424">
        <w:rPr>
          <w:vanish/>
          <w:sz w:val="16"/>
        </w:rPr>
        <w:t>of</w:t>
      </w:r>
      <w:r w:rsidRPr="000A7537">
        <w:rPr>
          <w:sz w:val="16"/>
        </w:rPr>
        <w:t xml:space="preserve"> </w:t>
      </w:r>
      <w:r w:rsidRPr="00384424">
        <w:rPr>
          <w:vanish/>
          <w:sz w:val="16"/>
        </w:rPr>
        <w:t>democracy</w:t>
      </w:r>
      <w:r w:rsidRPr="000A7537">
        <w:rPr>
          <w:sz w:val="16"/>
        </w:rPr>
        <w:t xml:space="preserve"> </w:t>
      </w:r>
      <w:r w:rsidRPr="00384424">
        <w:rPr>
          <w:vanish/>
          <w:sz w:val="16"/>
        </w:rPr>
        <w:t>in</w:t>
      </w:r>
      <w:r w:rsidRPr="000A7537">
        <w:rPr>
          <w:sz w:val="16"/>
        </w:rPr>
        <w:t xml:space="preserve"> </w:t>
      </w:r>
      <w:r w:rsidRPr="00384424">
        <w:rPr>
          <w:vanish/>
          <w:sz w:val="16"/>
        </w:rPr>
        <w:t>1994.</w:t>
      </w:r>
      <w:r w:rsidRPr="000A7537">
        <w:rPr>
          <w:sz w:val="16"/>
        </w:rPr>
        <w:t xml:space="preserve"> </w:t>
      </w:r>
      <w:r w:rsidRPr="00384424">
        <w:rPr>
          <w:vanish/>
          <w:sz w:val="16"/>
        </w:rPr>
        <w:t>As</w:t>
      </w:r>
      <w:r w:rsidRPr="000A7537">
        <w:rPr>
          <w:sz w:val="16"/>
        </w:rPr>
        <w:t xml:space="preserve"> </w:t>
      </w:r>
      <w:r w:rsidRPr="00384424">
        <w:rPr>
          <w:vanish/>
          <w:sz w:val="16"/>
        </w:rPr>
        <w:t>a</w:t>
      </w:r>
      <w:r w:rsidRPr="000A7537">
        <w:rPr>
          <w:sz w:val="16"/>
        </w:rPr>
        <w:t xml:space="preserve"> </w:t>
      </w:r>
      <w:r w:rsidRPr="00384424">
        <w:rPr>
          <w:vanish/>
          <w:sz w:val="16"/>
        </w:rPr>
        <w:t>result</w:t>
      </w:r>
      <w:r w:rsidRPr="000A7537">
        <w:rPr>
          <w:sz w:val="16"/>
        </w:rPr>
        <w:t xml:space="preserve"> </w:t>
      </w:r>
      <w:r w:rsidRPr="00384424">
        <w:rPr>
          <w:vanish/>
          <w:sz w:val="16"/>
        </w:rPr>
        <w:t>of</w:t>
      </w:r>
      <w:r w:rsidRPr="000A7537">
        <w:rPr>
          <w:sz w:val="16"/>
        </w:rPr>
        <w:t xml:space="preserve"> </w:t>
      </w:r>
      <w:r w:rsidRPr="00384424">
        <w:rPr>
          <w:vanish/>
          <w:sz w:val="16"/>
        </w:rPr>
        <w:t>this</w:t>
      </w:r>
      <w:r w:rsidRPr="000A7537">
        <w:rPr>
          <w:sz w:val="16"/>
        </w:rPr>
        <w:t xml:space="preserve"> </w:t>
      </w:r>
      <w:r w:rsidRPr="00384424">
        <w:rPr>
          <w:vanish/>
          <w:sz w:val="16"/>
        </w:rPr>
        <w:t>strike,</w:t>
      </w:r>
      <w:r w:rsidRPr="000A7537">
        <w:rPr>
          <w:sz w:val="16"/>
        </w:rPr>
        <w:t xml:space="preserve"> </w:t>
      </w:r>
      <w:r w:rsidRPr="00384424">
        <w:rPr>
          <w:vanish/>
          <w:sz w:val="16"/>
        </w:rPr>
        <w:t>the</w:t>
      </w:r>
      <w:r w:rsidRPr="000A7537">
        <w:rPr>
          <w:sz w:val="16"/>
        </w:rPr>
        <w:t xml:space="preserve"> </w:t>
      </w:r>
      <w:r w:rsidRPr="00384424">
        <w:rPr>
          <w:vanish/>
          <w:sz w:val="16"/>
        </w:rPr>
        <w:t>platinum</w:t>
      </w:r>
      <w:r w:rsidRPr="000A7537">
        <w:rPr>
          <w:sz w:val="16"/>
        </w:rPr>
        <w:t xml:space="preserve"> </w:t>
      </w:r>
      <w:r w:rsidRPr="00384424">
        <w:rPr>
          <w:vanish/>
          <w:sz w:val="16"/>
        </w:rPr>
        <w:t>industries</w:t>
      </w:r>
      <w:r w:rsidRPr="000A7537">
        <w:rPr>
          <w:sz w:val="16"/>
        </w:rPr>
        <w:t xml:space="preserve"> </w:t>
      </w:r>
      <w:r w:rsidRPr="00384424">
        <w:rPr>
          <w:vanish/>
          <w:sz w:val="16"/>
        </w:rPr>
        <w:t>lost</w:t>
      </w:r>
      <w:r w:rsidRPr="000A7537">
        <w:rPr>
          <w:sz w:val="16"/>
        </w:rPr>
        <w:t xml:space="preserve"> </w:t>
      </w:r>
      <w:r w:rsidRPr="00384424">
        <w:rPr>
          <w:vanish/>
          <w:sz w:val="16"/>
        </w:rPr>
        <w:t>billions</w:t>
      </w:r>
      <w:r w:rsidRPr="000A7537">
        <w:rPr>
          <w:sz w:val="16"/>
        </w:rPr>
        <w:t xml:space="preserve"> </w:t>
      </w:r>
      <w:r w:rsidRPr="00384424">
        <w:rPr>
          <w:vanish/>
          <w:sz w:val="16"/>
        </w:rPr>
        <w:t>of</w:t>
      </w:r>
      <w:r w:rsidRPr="000A7537">
        <w:rPr>
          <w:sz w:val="16"/>
        </w:rPr>
        <w:t xml:space="preserve"> </w:t>
      </w:r>
      <w:r w:rsidRPr="00384424">
        <w:rPr>
          <w:vanish/>
          <w:sz w:val="16"/>
        </w:rPr>
        <w:t>rands.29</w:t>
      </w:r>
      <w:r w:rsidRPr="000A7537">
        <w:rPr>
          <w:sz w:val="16"/>
        </w:rPr>
        <w:t xml:space="preserve"> </w:t>
      </w:r>
      <w:r w:rsidRPr="00384424">
        <w:rPr>
          <w:vanish/>
          <w:sz w:val="16"/>
        </w:rPr>
        <w:t>According</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report</w:t>
      </w:r>
      <w:r w:rsidRPr="000A7537">
        <w:rPr>
          <w:sz w:val="16"/>
        </w:rPr>
        <w:t xml:space="preserve"> </w:t>
      </w:r>
      <w:r w:rsidRPr="00384424">
        <w:rPr>
          <w:vanish/>
          <w:sz w:val="16"/>
        </w:rPr>
        <w:t>by</w:t>
      </w:r>
      <w:r w:rsidRPr="000A7537">
        <w:rPr>
          <w:sz w:val="16"/>
        </w:rPr>
        <w:t xml:space="preserve"> </w:t>
      </w:r>
      <w:r w:rsidRPr="00384424">
        <w:rPr>
          <w:vanish/>
          <w:sz w:val="16"/>
        </w:rPr>
        <w:t>Economic</w:t>
      </w:r>
      <w:r w:rsidRPr="000A7537">
        <w:rPr>
          <w:sz w:val="16"/>
        </w:rPr>
        <w:t xml:space="preserve"> </w:t>
      </w:r>
      <w:r w:rsidRPr="00384424">
        <w:rPr>
          <w:vanish/>
          <w:sz w:val="16"/>
        </w:rPr>
        <w:t>Research</w:t>
      </w:r>
      <w:r w:rsidRPr="000A7537">
        <w:rPr>
          <w:sz w:val="16"/>
        </w:rPr>
        <w:t xml:space="preserve"> </w:t>
      </w:r>
      <w:r w:rsidRPr="00384424">
        <w:rPr>
          <w:vanish/>
          <w:sz w:val="16"/>
        </w:rPr>
        <w:t>Southern</w:t>
      </w:r>
      <w:r w:rsidRPr="000A7537">
        <w:rPr>
          <w:sz w:val="16"/>
        </w:rPr>
        <w:t xml:space="preserve"> </w:t>
      </w:r>
      <w:r w:rsidRPr="00384424">
        <w:rPr>
          <w:vanish/>
          <w:sz w:val="16"/>
        </w:rPr>
        <w:t>Africa,</w:t>
      </w:r>
      <w:r w:rsidRPr="000A7537">
        <w:rPr>
          <w:sz w:val="16"/>
        </w:rPr>
        <w:t xml:space="preserve"> </w:t>
      </w:r>
      <w:r w:rsidRPr="00384424">
        <w:rPr>
          <w:vanish/>
          <w:sz w:val="16"/>
        </w:rPr>
        <w:t>the</w:t>
      </w:r>
      <w:r w:rsidRPr="000A7537">
        <w:rPr>
          <w:sz w:val="16"/>
        </w:rPr>
        <w:t xml:space="preserve"> </w:t>
      </w:r>
      <w:r w:rsidRPr="00384424">
        <w:rPr>
          <w:vanish/>
          <w:sz w:val="16"/>
        </w:rPr>
        <w:t>platinum</w:t>
      </w:r>
      <w:r w:rsidRPr="000A7537">
        <w:rPr>
          <w:sz w:val="16"/>
        </w:rPr>
        <w:t xml:space="preserve"> </w:t>
      </w:r>
      <w:r w:rsidRPr="00384424">
        <w:rPr>
          <w:vanish/>
          <w:sz w:val="16"/>
        </w:rPr>
        <w:t>group</w:t>
      </w:r>
      <w:r w:rsidRPr="000A7537">
        <w:rPr>
          <w:sz w:val="16"/>
        </w:rPr>
        <w:t xml:space="preserve"> </w:t>
      </w:r>
      <w:r w:rsidRPr="00384424">
        <w:rPr>
          <w:vanish/>
          <w:sz w:val="16"/>
        </w:rPr>
        <w:t>metals</w:t>
      </w:r>
      <w:r w:rsidRPr="000A7537">
        <w:rPr>
          <w:sz w:val="16"/>
        </w:rPr>
        <w:t xml:space="preserve"> </w:t>
      </w:r>
      <w:r w:rsidRPr="00384424">
        <w:rPr>
          <w:vanish/>
          <w:sz w:val="16"/>
        </w:rPr>
        <w:t>industry</w:t>
      </w:r>
      <w:r w:rsidRPr="000A7537">
        <w:rPr>
          <w:sz w:val="16"/>
        </w:rPr>
        <w:t xml:space="preserve"> </w:t>
      </w:r>
      <w:r w:rsidRPr="00384424">
        <w:rPr>
          <w:vanish/>
          <w:sz w:val="16"/>
        </w:rPr>
        <w:t>is</w:t>
      </w:r>
      <w:r w:rsidRPr="000A7537">
        <w:rPr>
          <w:sz w:val="16"/>
        </w:rPr>
        <w:t xml:space="preserve"> </w:t>
      </w:r>
      <w:r w:rsidRPr="00384424">
        <w:rPr>
          <w:vanish/>
          <w:sz w:val="16"/>
        </w:rPr>
        <w:t>South</w:t>
      </w:r>
      <w:r w:rsidRPr="000A7537">
        <w:rPr>
          <w:sz w:val="16"/>
        </w:rPr>
        <w:t xml:space="preserve"> </w:t>
      </w:r>
      <w:r w:rsidRPr="00384424">
        <w:rPr>
          <w:vanish/>
          <w:sz w:val="16"/>
        </w:rPr>
        <w:t>Africa’s</w:t>
      </w:r>
      <w:r w:rsidRPr="000A7537">
        <w:rPr>
          <w:sz w:val="16"/>
        </w:rPr>
        <w:t xml:space="preserve"> </w:t>
      </w:r>
      <w:r w:rsidRPr="00384424">
        <w:rPr>
          <w:vanish/>
          <w:sz w:val="16"/>
        </w:rPr>
        <w:t>second-largest</w:t>
      </w:r>
      <w:r w:rsidRPr="000A7537">
        <w:rPr>
          <w:sz w:val="16"/>
        </w:rPr>
        <w:t xml:space="preserve"> </w:t>
      </w:r>
      <w:r w:rsidRPr="00384424">
        <w:rPr>
          <w:vanish/>
          <w:sz w:val="16"/>
        </w:rPr>
        <w:t>export</w:t>
      </w:r>
      <w:r w:rsidRPr="000A7537">
        <w:rPr>
          <w:sz w:val="16"/>
        </w:rPr>
        <w:t xml:space="preserve"> </w:t>
      </w:r>
      <w:r w:rsidRPr="00384424">
        <w:rPr>
          <w:vanish/>
          <w:sz w:val="16"/>
        </w:rPr>
        <w:t>earner</w:t>
      </w:r>
      <w:r w:rsidRPr="000A7537">
        <w:rPr>
          <w:sz w:val="16"/>
        </w:rPr>
        <w:t xml:space="preserve"> </w:t>
      </w:r>
      <w:r w:rsidRPr="00384424">
        <w:rPr>
          <w:vanish/>
          <w:sz w:val="16"/>
        </w:rPr>
        <w:t>behind</w:t>
      </w:r>
      <w:r w:rsidRPr="000A7537">
        <w:rPr>
          <w:sz w:val="16"/>
        </w:rPr>
        <w:t xml:space="preserve"> </w:t>
      </w:r>
      <w:r w:rsidRPr="00384424">
        <w:rPr>
          <w:vanish/>
          <w:sz w:val="16"/>
        </w:rPr>
        <w:t>gold</w:t>
      </w:r>
      <w:r w:rsidRPr="000A7537">
        <w:rPr>
          <w:sz w:val="16"/>
        </w:rPr>
        <w:t xml:space="preserve"> </w:t>
      </w:r>
      <w:r w:rsidRPr="00384424">
        <w:rPr>
          <w:vanish/>
          <w:sz w:val="16"/>
        </w:rPr>
        <w:t>and</w:t>
      </w:r>
      <w:r w:rsidRPr="000A7537">
        <w:rPr>
          <w:sz w:val="16"/>
        </w:rPr>
        <w:t xml:space="preserve"> </w:t>
      </w:r>
      <w:r w:rsidRPr="00384424">
        <w:rPr>
          <w:vanish/>
          <w:sz w:val="16"/>
        </w:rPr>
        <w:t>contributes</w:t>
      </w:r>
      <w:r w:rsidRPr="000A7537">
        <w:rPr>
          <w:sz w:val="16"/>
        </w:rPr>
        <w:t xml:space="preserve"> </w:t>
      </w:r>
      <w:r w:rsidRPr="00384424">
        <w:rPr>
          <w:vanish/>
          <w:sz w:val="16"/>
        </w:rPr>
        <w:t>just</w:t>
      </w:r>
      <w:r w:rsidRPr="000A7537">
        <w:rPr>
          <w:sz w:val="16"/>
        </w:rPr>
        <w:t xml:space="preserve"> </w:t>
      </w:r>
      <w:r w:rsidRPr="00384424">
        <w:rPr>
          <w:vanish/>
          <w:sz w:val="16"/>
        </w:rPr>
        <w:t>over</w:t>
      </w:r>
      <w:r w:rsidRPr="000A7537">
        <w:rPr>
          <w:sz w:val="16"/>
        </w:rPr>
        <w:t xml:space="preserve"> </w:t>
      </w:r>
      <w:r w:rsidRPr="00384424">
        <w:rPr>
          <w:vanish/>
          <w:sz w:val="16"/>
        </w:rPr>
        <w:t>2%</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country’s</w:t>
      </w:r>
      <w:r w:rsidRPr="000A7537">
        <w:rPr>
          <w:sz w:val="16"/>
        </w:rPr>
        <w:t xml:space="preserve"> </w:t>
      </w:r>
      <w:r w:rsidRPr="00384424">
        <w:rPr>
          <w:vanish/>
          <w:sz w:val="16"/>
        </w:rPr>
        <w:t>Gross</w:t>
      </w:r>
      <w:r w:rsidRPr="000A7537">
        <w:rPr>
          <w:sz w:val="16"/>
        </w:rPr>
        <w:t xml:space="preserve"> </w:t>
      </w:r>
      <w:r w:rsidRPr="00384424">
        <w:rPr>
          <w:vanish/>
          <w:sz w:val="16"/>
        </w:rPr>
        <w:t>Domestic</w:t>
      </w:r>
      <w:r w:rsidRPr="000A7537">
        <w:rPr>
          <w:sz w:val="16"/>
        </w:rPr>
        <w:t xml:space="preserve"> </w:t>
      </w:r>
      <w:r w:rsidRPr="00384424">
        <w:rPr>
          <w:vanish/>
          <w:sz w:val="16"/>
        </w:rPr>
        <w:t>Product</w:t>
      </w:r>
      <w:r w:rsidRPr="000A7537">
        <w:rPr>
          <w:sz w:val="16"/>
        </w:rPr>
        <w:t xml:space="preserve"> </w:t>
      </w:r>
      <w:r w:rsidRPr="00384424">
        <w:rPr>
          <w:vanish/>
          <w:sz w:val="16"/>
        </w:rPr>
        <w:t>(GDP).30</w:t>
      </w:r>
      <w:r w:rsidRPr="000A7537">
        <w:rPr>
          <w:sz w:val="16"/>
        </w:rPr>
        <w:t xml:space="preserve"> </w:t>
      </w:r>
      <w:r w:rsidRPr="00384424">
        <w:rPr>
          <w:vanish/>
          <w:sz w:val="16"/>
        </w:rPr>
        <w:t>The</w:t>
      </w:r>
      <w:r w:rsidRPr="000A7537">
        <w:rPr>
          <w:sz w:val="16"/>
        </w:rPr>
        <w:t xml:space="preserve"> </w:t>
      </w:r>
      <w:r w:rsidRPr="00384424">
        <w:rPr>
          <w:vanish/>
          <w:sz w:val="16"/>
        </w:rPr>
        <w:t>overall</w:t>
      </w:r>
      <w:r w:rsidRPr="000A7537">
        <w:rPr>
          <w:sz w:val="16"/>
        </w:rPr>
        <w:t xml:space="preserve"> </w:t>
      </w:r>
      <w:r w:rsidRPr="00384424">
        <w:rPr>
          <w:vanish/>
          <w:sz w:val="16"/>
        </w:rPr>
        <w:t>metal</w:t>
      </w:r>
      <w:r w:rsidRPr="000A7537">
        <w:rPr>
          <w:sz w:val="16"/>
        </w:rPr>
        <w:t xml:space="preserve"> </w:t>
      </w:r>
      <w:r w:rsidRPr="00384424">
        <w:rPr>
          <w:vanish/>
          <w:sz w:val="16"/>
        </w:rPr>
        <w:t>ores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mining</w:t>
      </w:r>
      <w:r w:rsidRPr="000A7537">
        <w:rPr>
          <w:sz w:val="16"/>
        </w:rPr>
        <w:t xml:space="preserve"> </w:t>
      </w:r>
      <w:r w:rsidRPr="00384424">
        <w:rPr>
          <w:vanish/>
          <w:sz w:val="16"/>
        </w:rPr>
        <w:t>industry</w:t>
      </w:r>
      <w:r w:rsidRPr="000A7537">
        <w:rPr>
          <w:sz w:val="16"/>
        </w:rPr>
        <w:t xml:space="preserve"> </w:t>
      </w:r>
      <w:r w:rsidRPr="00384424">
        <w:rPr>
          <w:vanish/>
          <w:sz w:val="16"/>
        </w:rPr>
        <w:t>which</w:t>
      </w:r>
      <w:r w:rsidRPr="000A7537">
        <w:rPr>
          <w:sz w:val="16"/>
        </w:rPr>
        <w:t xml:space="preserve"> </w:t>
      </w:r>
      <w:r w:rsidRPr="00384424">
        <w:rPr>
          <w:vanish/>
          <w:sz w:val="16"/>
        </w:rPr>
        <w:t>include</w:t>
      </w:r>
      <w:r w:rsidRPr="000A7537">
        <w:rPr>
          <w:sz w:val="16"/>
        </w:rPr>
        <w:t xml:space="preserve"> </w:t>
      </w:r>
      <w:r w:rsidRPr="00384424">
        <w:rPr>
          <w:vanish/>
          <w:sz w:val="16"/>
        </w:rPr>
        <w:t>platinum</w:t>
      </w:r>
      <w:r w:rsidRPr="000A7537">
        <w:rPr>
          <w:sz w:val="16"/>
        </w:rPr>
        <w:t xml:space="preserve"> </w:t>
      </w:r>
      <w:r w:rsidRPr="00384424">
        <w:rPr>
          <w:vanish/>
          <w:sz w:val="16"/>
        </w:rPr>
        <w:t>sells</w:t>
      </w:r>
      <w:r w:rsidRPr="000A7537">
        <w:rPr>
          <w:sz w:val="16"/>
        </w:rPr>
        <w:t xml:space="preserve"> </w:t>
      </w:r>
      <w:r w:rsidRPr="00384424">
        <w:rPr>
          <w:vanish/>
          <w:sz w:val="16"/>
        </w:rPr>
        <w:t>about</w:t>
      </w:r>
      <w:r w:rsidRPr="000A7537">
        <w:rPr>
          <w:sz w:val="16"/>
        </w:rPr>
        <w:t xml:space="preserve"> </w:t>
      </w:r>
      <w:r w:rsidRPr="00384424">
        <w:rPr>
          <w:vanish/>
          <w:sz w:val="16"/>
        </w:rPr>
        <w:t>70%</w:t>
      </w:r>
      <w:r w:rsidRPr="000A7537">
        <w:rPr>
          <w:sz w:val="16"/>
        </w:rPr>
        <w:t xml:space="preserve"> </w:t>
      </w:r>
      <w:r w:rsidRPr="00384424">
        <w:rPr>
          <w:vanish/>
          <w:sz w:val="16"/>
        </w:rPr>
        <w:t>of</w:t>
      </w:r>
      <w:r w:rsidRPr="000A7537">
        <w:rPr>
          <w:sz w:val="16"/>
        </w:rPr>
        <w:t xml:space="preserve"> </w:t>
      </w:r>
      <w:r w:rsidRPr="00384424">
        <w:rPr>
          <w:vanish/>
          <w:sz w:val="16"/>
        </w:rPr>
        <w:t>its</w:t>
      </w:r>
      <w:r w:rsidRPr="000A7537">
        <w:rPr>
          <w:sz w:val="16"/>
        </w:rPr>
        <w:t xml:space="preserve"> </w:t>
      </w:r>
      <w:r w:rsidRPr="00384424">
        <w:rPr>
          <w:vanish/>
          <w:sz w:val="16"/>
        </w:rPr>
        <w:t>output</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export</w:t>
      </w:r>
      <w:r w:rsidRPr="000A7537">
        <w:rPr>
          <w:sz w:val="16"/>
        </w:rPr>
        <w:t xml:space="preserve"> </w:t>
      </w:r>
      <w:r w:rsidRPr="00384424">
        <w:rPr>
          <w:vanish/>
          <w:sz w:val="16"/>
        </w:rPr>
        <w:t>market</w:t>
      </w:r>
      <w:r w:rsidRPr="000A7537">
        <w:rPr>
          <w:sz w:val="16"/>
        </w:rPr>
        <w:t xml:space="preserve"> </w:t>
      </w:r>
      <w:r w:rsidRPr="00384424">
        <w:rPr>
          <w:vanish/>
          <w:sz w:val="16"/>
        </w:rPr>
        <w:t>while</w:t>
      </w:r>
      <w:r w:rsidRPr="000A7537">
        <w:rPr>
          <w:sz w:val="16"/>
        </w:rPr>
        <w:t xml:space="preserve"> </w:t>
      </w:r>
      <w:r w:rsidRPr="00384424">
        <w:rPr>
          <w:vanish/>
          <w:sz w:val="16"/>
        </w:rPr>
        <w:t>sales</w:t>
      </w:r>
      <w:r w:rsidRPr="000A7537">
        <w:rPr>
          <w:sz w:val="16"/>
        </w:rPr>
        <w:t xml:space="preserve"> </w:t>
      </w:r>
      <w:r w:rsidRPr="00384424">
        <w:rPr>
          <w:vanish/>
          <w:sz w:val="16"/>
        </w:rPr>
        <w:t>to</w:t>
      </w:r>
      <w:r w:rsidRPr="000A7537">
        <w:rPr>
          <w:sz w:val="16"/>
        </w:rPr>
        <w:t xml:space="preserve"> </w:t>
      </w:r>
      <w:r w:rsidRPr="00384424">
        <w:rPr>
          <w:vanish/>
          <w:sz w:val="16"/>
        </w:rPr>
        <w:t>local</w:t>
      </w:r>
      <w:r w:rsidRPr="000A7537">
        <w:rPr>
          <w:sz w:val="16"/>
        </w:rPr>
        <w:t xml:space="preserve"> </w:t>
      </w:r>
      <w:r w:rsidRPr="00384424">
        <w:rPr>
          <w:vanish/>
          <w:sz w:val="16"/>
        </w:rPr>
        <w:t>manufacturers</w:t>
      </w:r>
      <w:r w:rsidRPr="000A7537">
        <w:rPr>
          <w:sz w:val="16"/>
        </w:rPr>
        <w:t xml:space="preserve"> </w:t>
      </w:r>
      <w:r w:rsidRPr="00384424">
        <w:rPr>
          <w:vanish/>
          <w:sz w:val="16"/>
        </w:rPr>
        <w:t>of</w:t>
      </w:r>
      <w:r w:rsidRPr="000A7537">
        <w:rPr>
          <w:sz w:val="16"/>
        </w:rPr>
        <w:t xml:space="preserve"> </w:t>
      </w:r>
      <w:r w:rsidRPr="00384424">
        <w:rPr>
          <w:vanish/>
          <w:sz w:val="16"/>
        </w:rPr>
        <w:t>basic</w:t>
      </w:r>
      <w:r w:rsidRPr="000A7537">
        <w:rPr>
          <w:sz w:val="16"/>
        </w:rPr>
        <w:t xml:space="preserve"> </w:t>
      </w:r>
      <w:r w:rsidRPr="00384424">
        <w:rPr>
          <w:vanish/>
          <w:sz w:val="16"/>
        </w:rPr>
        <w:t>metals,</w:t>
      </w:r>
      <w:r w:rsidRPr="000A7537">
        <w:rPr>
          <w:sz w:val="16"/>
        </w:rPr>
        <w:t xml:space="preserve"> </w:t>
      </w:r>
      <w:r w:rsidRPr="00384424">
        <w:rPr>
          <w:vanish/>
          <w:sz w:val="16"/>
        </w:rPr>
        <w:t>fabricated</w:t>
      </w:r>
      <w:r w:rsidRPr="000A7537">
        <w:rPr>
          <w:sz w:val="16"/>
        </w:rPr>
        <w:t xml:space="preserve"> </w:t>
      </w:r>
      <w:r w:rsidRPr="00384424">
        <w:rPr>
          <w:vanish/>
          <w:sz w:val="16"/>
        </w:rPr>
        <w:t>metal</w:t>
      </w:r>
      <w:r w:rsidRPr="000A7537">
        <w:rPr>
          <w:sz w:val="16"/>
        </w:rPr>
        <w:t xml:space="preserve"> </w:t>
      </w:r>
      <w:r w:rsidRPr="00384424">
        <w:rPr>
          <w:vanish/>
          <w:sz w:val="16"/>
        </w:rPr>
        <w:t>products</w:t>
      </w:r>
      <w:r w:rsidRPr="000A7537">
        <w:rPr>
          <w:sz w:val="16"/>
        </w:rPr>
        <w:t xml:space="preserve"> </w:t>
      </w:r>
      <w:r w:rsidRPr="00384424">
        <w:rPr>
          <w:vanish/>
          <w:sz w:val="16"/>
        </w:rPr>
        <w:t>and</w:t>
      </w:r>
      <w:r w:rsidRPr="000A7537">
        <w:rPr>
          <w:sz w:val="16"/>
        </w:rPr>
        <w:t xml:space="preserve"> </w:t>
      </w:r>
      <w:r w:rsidRPr="00384424">
        <w:rPr>
          <w:vanish/>
          <w:sz w:val="16"/>
        </w:rPr>
        <w:t>various</w:t>
      </w:r>
      <w:r w:rsidRPr="000A7537">
        <w:rPr>
          <w:sz w:val="16"/>
        </w:rPr>
        <w:t xml:space="preserve"> </w:t>
      </w:r>
      <w:r w:rsidRPr="00384424">
        <w:rPr>
          <w:vanish/>
          <w:sz w:val="16"/>
        </w:rPr>
        <w:t>other</w:t>
      </w:r>
      <w:r w:rsidRPr="000A7537">
        <w:rPr>
          <w:sz w:val="16"/>
        </w:rPr>
        <w:t xml:space="preserve"> </w:t>
      </w:r>
      <w:r w:rsidRPr="00384424">
        <w:rPr>
          <w:vanish/>
          <w:sz w:val="16"/>
        </w:rPr>
        <w:t>metal</w:t>
      </w:r>
      <w:r w:rsidRPr="000A7537">
        <w:rPr>
          <w:sz w:val="16"/>
        </w:rPr>
        <w:t xml:space="preserve"> </w:t>
      </w:r>
      <w:r w:rsidRPr="00384424">
        <w:rPr>
          <w:vanish/>
          <w:sz w:val="16"/>
        </w:rPr>
        <w:t>equipment</w:t>
      </w:r>
      <w:r w:rsidRPr="000A7537">
        <w:rPr>
          <w:sz w:val="16"/>
        </w:rPr>
        <w:t xml:space="preserve"> </w:t>
      </w:r>
      <w:r w:rsidRPr="00384424">
        <w:rPr>
          <w:vanish/>
          <w:sz w:val="16"/>
        </w:rPr>
        <w:t>and</w:t>
      </w:r>
      <w:r w:rsidRPr="000A7537">
        <w:rPr>
          <w:sz w:val="16"/>
        </w:rPr>
        <w:t xml:space="preserve"> </w:t>
      </w:r>
      <w:r w:rsidRPr="00384424">
        <w:rPr>
          <w:vanish/>
          <w:sz w:val="16"/>
        </w:rPr>
        <w:t>machinery</w:t>
      </w:r>
      <w:r w:rsidRPr="000A7537">
        <w:rPr>
          <w:sz w:val="16"/>
        </w:rPr>
        <w:t xml:space="preserve"> </w:t>
      </w:r>
      <w:r w:rsidRPr="00384424">
        <w:rPr>
          <w:vanish/>
          <w:sz w:val="16"/>
        </w:rPr>
        <w:t>make</w:t>
      </w:r>
      <w:r w:rsidRPr="000A7537">
        <w:rPr>
          <w:sz w:val="16"/>
        </w:rPr>
        <w:t xml:space="preserve"> </w:t>
      </w:r>
      <w:r w:rsidRPr="00384424">
        <w:rPr>
          <w:vanish/>
          <w:sz w:val="16"/>
        </w:rPr>
        <w:t>up</w:t>
      </w:r>
      <w:r w:rsidRPr="000A7537">
        <w:rPr>
          <w:sz w:val="16"/>
        </w:rPr>
        <w:t xml:space="preserve"> </w:t>
      </w:r>
      <w:r w:rsidRPr="00384424">
        <w:rPr>
          <w:vanish/>
          <w:sz w:val="16"/>
        </w:rPr>
        <w:t>to</w:t>
      </w:r>
      <w:r w:rsidRPr="000A7537">
        <w:rPr>
          <w:sz w:val="16"/>
        </w:rPr>
        <w:t xml:space="preserve"> </w:t>
      </w:r>
      <w:r w:rsidRPr="00384424">
        <w:rPr>
          <w:vanish/>
          <w:sz w:val="16"/>
        </w:rPr>
        <w:t>20%.</w:t>
      </w:r>
      <w:r w:rsidRPr="000A7537">
        <w:rPr>
          <w:sz w:val="16"/>
        </w:rPr>
        <w:t xml:space="preserve"> </w:t>
      </w:r>
      <w:r w:rsidRPr="00384424">
        <w:rPr>
          <w:vanish/>
          <w:sz w:val="16"/>
        </w:rPr>
        <w:t>31</w:t>
      </w:r>
      <w:r w:rsidRPr="000A7537">
        <w:rPr>
          <w:sz w:val="16"/>
        </w:rPr>
        <w:t xml:space="preserve"> </w:t>
      </w:r>
      <w:r w:rsidRPr="00384424">
        <w:rPr>
          <w:vanish/>
          <w:sz w:val="16"/>
        </w:rPr>
        <w:t>The</w:t>
      </w:r>
      <w:r w:rsidRPr="000A7537">
        <w:rPr>
          <w:sz w:val="16"/>
        </w:rPr>
        <w:t xml:space="preserve"> </w:t>
      </w:r>
      <w:r w:rsidRPr="00384424">
        <w:rPr>
          <w:vanish/>
          <w:sz w:val="16"/>
        </w:rPr>
        <w:t>research</w:t>
      </w:r>
      <w:r w:rsidRPr="000A7537">
        <w:rPr>
          <w:sz w:val="16"/>
        </w:rPr>
        <w:t xml:space="preserve"> </w:t>
      </w:r>
      <w:r w:rsidRPr="00384424">
        <w:rPr>
          <w:vanish/>
          <w:sz w:val="16"/>
        </w:rPr>
        <w:t>indicates</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overall</w:t>
      </w:r>
      <w:r w:rsidRPr="000A7537">
        <w:rPr>
          <w:sz w:val="16"/>
        </w:rPr>
        <w:t xml:space="preserve"> </w:t>
      </w:r>
      <w:r w:rsidRPr="00384424">
        <w:rPr>
          <w:vanish/>
          <w:sz w:val="16"/>
        </w:rPr>
        <w:t>impact</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in</w:t>
      </w:r>
      <w:r w:rsidRPr="000A7537">
        <w:rPr>
          <w:sz w:val="16"/>
        </w:rPr>
        <w:t xml:space="preserve"> </w:t>
      </w:r>
      <w:r w:rsidRPr="00384424">
        <w:rPr>
          <w:vanish/>
          <w:sz w:val="16"/>
        </w:rPr>
        <w:t>2014</w:t>
      </w:r>
      <w:r w:rsidRPr="000A7537">
        <w:rPr>
          <w:sz w:val="16"/>
        </w:rPr>
        <w:t xml:space="preserve"> </w:t>
      </w:r>
      <w:r w:rsidRPr="00384424">
        <w:rPr>
          <w:vanish/>
          <w:sz w:val="16"/>
        </w:rPr>
        <w:t>was</w:t>
      </w:r>
      <w:r w:rsidRPr="000A7537">
        <w:rPr>
          <w:sz w:val="16"/>
        </w:rPr>
        <w:t xml:space="preserve"> </w:t>
      </w:r>
      <w:r w:rsidRPr="00384424">
        <w:rPr>
          <w:vanish/>
          <w:sz w:val="16"/>
        </w:rPr>
        <w:t>driven</w:t>
      </w:r>
      <w:r w:rsidRPr="000A7537">
        <w:rPr>
          <w:sz w:val="16"/>
        </w:rPr>
        <w:t xml:space="preserve"> </w:t>
      </w:r>
      <w:r w:rsidRPr="00384424">
        <w:rPr>
          <w:vanish/>
          <w:sz w:val="16"/>
        </w:rPr>
        <w:t>by</w:t>
      </w:r>
      <w:r w:rsidRPr="000A7537">
        <w:rPr>
          <w:sz w:val="16"/>
        </w:rPr>
        <w:t xml:space="preserve"> </w:t>
      </w:r>
      <w:r w:rsidRPr="00384424">
        <w:rPr>
          <w:vanish/>
          <w:sz w:val="16"/>
        </w:rPr>
        <w:t>a</w:t>
      </w:r>
      <w:r w:rsidRPr="000A7537">
        <w:rPr>
          <w:sz w:val="16"/>
        </w:rPr>
        <w:t xml:space="preserve"> </w:t>
      </w:r>
      <w:r w:rsidRPr="00384424">
        <w:rPr>
          <w:vanish/>
          <w:sz w:val="16"/>
        </w:rPr>
        <w:t>reduction</w:t>
      </w:r>
      <w:r w:rsidRPr="000A7537">
        <w:rPr>
          <w:sz w:val="16"/>
        </w:rPr>
        <w:t xml:space="preserve"> </w:t>
      </w:r>
      <w:r w:rsidRPr="00384424">
        <w:rPr>
          <w:vanish/>
          <w:sz w:val="16"/>
        </w:rPr>
        <w:t>in</w:t>
      </w:r>
      <w:r w:rsidRPr="000A7537">
        <w:rPr>
          <w:sz w:val="16"/>
        </w:rPr>
        <w:t xml:space="preserve"> </w:t>
      </w:r>
      <w:r w:rsidRPr="00384424">
        <w:rPr>
          <w:vanish/>
          <w:sz w:val="16"/>
        </w:rPr>
        <w:t>productive</w:t>
      </w:r>
      <w:r w:rsidRPr="000A7537">
        <w:rPr>
          <w:sz w:val="16"/>
        </w:rPr>
        <w:t xml:space="preserve"> </w:t>
      </w:r>
      <w:r w:rsidRPr="00384424">
        <w:rPr>
          <w:vanish/>
          <w:sz w:val="16"/>
        </w:rPr>
        <w:t>capital</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mining</w:t>
      </w:r>
      <w:r w:rsidRPr="000A7537">
        <w:rPr>
          <w:sz w:val="16"/>
        </w:rPr>
        <w:t xml:space="preserve"> </w:t>
      </w:r>
      <w:r w:rsidRPr="00384424">
        <w:rPr>
          <w:vanish/>
          <w:sz w:val="16"/>
        </w:rPr>
        <w:t>sector,</w:t>
      </w:r>
      <w:r w:rsidRPr="000A7537">
        <w:rPr>
          <w:sz w:val="16"/>
        </w:rPr>
        <w:t xml:space="preserve"> </w:t>
      </w:r>
      <w:r w:rsidRPr="00384424">
        <w:rPr>
          <w:vanish/>
          <w:sz w:val="16"/>
        </w:rPr>
        <w:t>accompanied</w:t>
      </w:r>
      <w:r w:rsidRPr="000A7537">
        <w:rPr>
          <w:sz w:val="16"/>
        </w:rPr>
        <w:t xml:space="preserve"> </w:t>
      </w:r>
      <w:r w:rsidRPr="00384424">
        <w:rPr>
          <w:vanish/>
          <w:sz w:val="16"/>
        </w:rPr>
        <w:t>by</w:t>
      </w:r>
      <w:r w:rsidRPr="000A7537">
        <w:rPr>
          <w:sz w:val="16"/>
        </w:rPr>
        <w:t xml:space="preserve"> </w:t>
      </w:r>
      <w:r w:rsidRPr="00384424">
        <w:rPr>
          <w:vanish/>
          <w:sz w:val="16"/>
        </w:rPr>
        <w:t>a</w:t>
      </w:r>
      <w:r w:rsidRPr="000A7537">
        <w:rPr>
          <w:sz w:val="16"/>
        </w:rPr>
        <w:t xml:space="preserve"> </w:t>
      </w:r>
      <w:r w:rsidRPr="00384424">
        <w:rPr>
          <w:vanish/>
          <w:sz w:val="16"/>
        </w:rPr>
        <w:t>decrease</w:t>
      </w:r>
      <w:r w:rsidRPr="000A7537">
        <w:rPr>
          <w:sz w:val="16"/>
        </w:rPr>
        <w:t xml:space="preserve"> </w:t>
      </w:r>
      <w:r w:rsidRPr="00384424">
        <w:rPr>
          <w:vanish/>
          <w:sz w:val="16"/>
        </w:rPr>
        <w:t>in</w:t>
      </w:r>
      <w:r w:rsidRPr="000A7537">
        <w:rPr>
          <w:sz w:val="16"/>
        </w:rPr>
        <w:t xml:space="preserve"> </w:t>
      </w:r>
      <w:r w:rsidRPr="00384424">
        <w:rPr>
          <w:vanish/>
          <w:sz w:val="16"/>
        </w:rPr>
        <w:t>labour</w:t>
      </w:r>
      <w:r w:rsidRPr="000A7537">
        <w:rPr>
          <w:sz w:val="16"/>
        </w:rPr>
        <w:t xml:space="preserve"> </w:t>
      </w:r>
      <w:r w:rsidRPr="00384424">
        <w:rPr>
          <w:vanish/>
          <w:sz w:val="16"/>
        </w:rPr>
        <w:t>available</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economy.</w:t>
      </w:r>
      <w:r w:rsidRPr="000A7537">
        <w:rPr>
          <w:sz w:val="16"/>
        </w:rPr>
        <w:t xml:space="preserve"> </w:t>
      </w:r>
      <w:r w:rsidRPr="00384424">
        <w:rPr>
          <w:vanish/>
          <w:sz w:val="16"/>
        </w:rPr>
        <w:t>This</w:t>
      </w:r>
      <w:r w:rsidRPr="000A7537">
        <w:rPr>
          <w:sz w:val="16"/>
        </w:rPr>
        <w:t xml:space="preserve"> </w:t>
      </w:r>
      <w:r w:rsidRPr="00384424">
        <w:rPr>
          <w:vanish/>
          <w:sz w:val="16"/>
        </w:rPr>
        <w:t>resulted</w:t>
      </w:r>
      <w:r w:rsidRPr="000A7537">
        <w:rPr>
          <w:sz w:val="16"/>
        </w:rPr>
        <w:t xml:space="preserve"> </w:t>
      </w:r>
      <w:r w:rsidRPr="00384424">
        <w:rPr>
          <w:vanish/>
          <w:sz w:val="16"/>
        </w:rPr>
        <w:t>in</w:t>
      </w:r>
      <w:r w:rsidRPr="000A7537">
        <w:rPr>
          <w:sz w:val="16"/>
        </w:rPr>
        <w:t xml:space="preserve"> </w:t>
      </w:r>
      <w:r w:rsidRPr="00384424">
        <w:rPr>
          <w:vanish/>
          <w:sz w:val="16"/>
        </w:rPr>
        <w:t>a</w:t>
      </w:r>
      <w:r w:rsidRPr="000A7537">
        <w:rPr>
          <w:sz w:val="16"/>
        </w:rPr>
        <w:t xml:space="preserve"> </w:t>
      </w:r>
      <w:r w:rsidRPr="00384424">
        <w:rPr>
          <w:vanish/>
          <w:sz w:val="16"/>
        </w:rPr>
        <w:t>sharp</w:t>
      </w:r>
      <w:r w:rsidRPr="000A7537">
        <w:rPr>
          <w:sz w:val="16"/>
        </w:rPr>
        <w:t xml:space="preserve"> </w:t>
      </w:r>
      <w:r w:rsidRPr="00384424">
        <w:rPr>
          <w:vanish/>
          <w:sz w:val="16"/>
        </w:rPr>
        <w:t>increase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price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output</w:t>
      </w:r>
      <w:r w:rsidRPr="000A7537">
        <w:rPr>
          <w:sz w:val="16"/>
        </w:rPr>
        <w:t xml:space="preserve"> </w:t>
      </w:r>
      <w:r w:rsidRPr="00384424">
        <w:rPr>
          <w:vanish/>
          <w:sz w:val="16"/>
        </w:rPr>
        <w:t>by</w:t>
      </w:r>
      <w:r w:rsidRPr="000A7537">
        <w:rPr>
          <w:sz w:val="16"/>
        </w:rPr>
        <w:t xml:space="preserve"> </w:t>
      </w:r>
      <w:r w:rsidRPr="00384424">
        <w:rPr>
          <w:vanish/>
          <w:sz w:val="16"/>
        </w:rPr>
        <w:t>5.8%</w:t>
      </w:r>
      <w:r w:rsidRPr="000A7537">
        <w:rPr>
          <w:sz w:val="16"/>
        </w:rPr>
        <w:t xml:space="preserve"> </w:t>
      </w:r>
      <w:r w:rsidRPr="00384424">
        <w:rPr>
          <w:vanish/>
          <w:sz w:val="16"/>
        </w:rPr>
        <w:t>with</w:t>
      </w:r>
      <w:r w:rsidRPr="000A7537">
        <w:rPr>
          <w:sz w:val="16"/>
        </w:rPr>
        <w:t xml:space="preserve"> </w:t>
      </w:r>
      <w:r w:rsidRPr="00384424">
        <w:rPr>
          <w:vanish/>
          <w:sz w:val="16"/>
        </w:rPr>
        <w:t>a</w:t>
      </w:r>
      <w:r w:rsidRPr="000A7537">
        <w:rPr>
          <w:sz w:val="16"/>
        </w:rPr>
        <w:t xml:space="preserve"> </w:t>
      </w:r>
      <w:r w:rsidRPr="00384424">
        <w:rPr>
          <w:vanish/>
          <w:sz w:val="16"/>
        </w:rPr>
        <w:t>GDP</w:t>
      </w:r>
      <w:r w:rsidRPr="000A7537">
        <w:rPr>
          <w:sz w:val="16"/>
        </w:rPr>
        <w:t xml:space="preserve"> </w:t>
      </w:r>
      <w:r w:rsidRPr="00384424">
        <w:rPr>
          <w:vanish/>
          <w:sz w:val="16"/>
        </w:rPr>
        <w:t>declined</w:t>
      </w:r>
      <w:r w:rsidRPr="000A7537">
        <w:rPr>
          <w:sz w:val="16"/>
        </w:rPr>
        <w:t xml:space="preserve"> </w:t>
      </w:r>
      <w:r w:rsidRPr="00384424">
        <w:rPr>
          <w:vanish/>
          <w:sz w:val="16"/>
        </w:rPr>
        <w:t>by</w:t>
      </w:r>
      <w:r w:rsidRPr="000A7537">
        <w:rPr>
          <w:sz w:val="16"/>
        </w:rPr>
        <w:t xml:space="preserve"> </w:t>
      </w:r>
      <w:r w:rsidRPr="00384424">
        <w:rPr>
          <w:vanish/>
          <w:sz w:val="16"/>
        </w:rPr>
        <w:t>0.72</w:t>
      </w:r>
      <w:r w:rsidRPr="000A7537">
        <w:rPr>
          <w:sz w:val="16"/>
        </w:rPr>
        <w:t xml:space="preserve"> </w:t>
      </w:r>
      <w:r w:rsidRPr="00384424">
        <w:rPr>
          <w:vanish/>
          <w:sz w:val="16"/>
        </w:rPr>
        <w:t>and</w:t>
      </w:r>
      <w:r w:rsidRPr="000A7537">
        <w:rPr>
          <w:sz w:val="16"/>
        </w:rPr>
        <w:t xml:space="preserve"> </w:t>
      </w:r>
      <w:r w:rsidRPr="00384424">
        <w:rPr>
          <w:vanish/>
          <w:sz w:val="16"/>
        </w:rPr>
        <w:t>0.78%.32</w:t>
      </w:r>
    </w:p>
    <w:p w14:paraId="2E03BD2C" w14:textId="77777777" w:rsidR="008B6030" w:rsidRPr="000A7537" w:rsidRDefault="008B6030" w:rsidP="008B6030"/>
    <w:p w14:paraId="607D1E0B" w14:textId="77777777" w:rsidR="008B6030" w:rsidRPr="000A7537" w:rsidRDefault="008B6030" w:rsidP="008B6030">
      <w:pPr>
        <w:pStyle w:val="Heading4"/>
      </w:pPr>
      <w:r w:rsidRPr="000A7537">
        <w:t>Err neg – data is misleading and underestimates economic damage.</w:t>
      </w:r>
    </w:p>
    <w:p w14:paraId="3AF67CC4" w14:textId="77777777" w:rsidR="008B6030" w:rsidRPr="000A7537" w:rsidRDefault="008B6030" w:rsidP="008B6030">
      <w:pPr>
        <w:rPr>
          <w:sz w:val="16"/>
        </w:rPr>
      </w:pPr>
      <w:r w:rsidRPr="000A7537">
        <w:rPr>
          <w:rStyle w:val="Style13ptBold"/>
          <w:u w:val="single"/>
        </w:rPr>
        <w:t>Babb ND</w:t>
      </w:r>
      <w:r w:rsidRPr="000A7537">
        <w:rPr>
          <w:sz w:val="16"/>
        </w:rPr>
        <w:t>, Katrina. (Economics Instructor at Indiana State University) "Chapter 11: The Economic Impact of Unions." ISU, isu.indstate.edu/conant/ecn351/ch11/chapter11.htm.</w:t>
      </w:r>
    </w:p>
    <w:p w14:paraId="1D1D2CD8" w14:textId="77777777" w:rsidR="008B6030" w:rsidRPr="000A7537" w:rsidRDefault="008B6030" w:rsidP="008B6030">
      <w:pPr>
        <w:rPr>
          <w:sz w:val="16"/>
        </w:rPr>
      </w:pPr>
      <w:r w:rsidRPr="00384424">
        <w:rPr>
          <w:vanish/>
          <w:sz w:val="16"/>
        </w:rPr>
        <w:t>Strikes</w:t>
      </w:r>
      <w:r w:rsidRPr="000A7537">
        <w:rPr>
          <w:sz w:val="16"/>
        </w:rPr>
        <w:t xml:space="preserve"> </w:t>
      </w:r>
      <w:r w:rsidRPr="00384424">
        <w:rPr>
          <w:vanish/>
          <w:sz w:val="16"/>
        </w:rPr>
        <w:t>­</w:t>
      </w:r>
      <w:r w:rsidRPr="000A7537">
        <w:rPr>
          <w:sz w:val="16"/>
        </w:rPr>
        <w:t xml:space="preserve"> </w:t>
      </w:r>
      <w:r w:rsidRPr="00384424">
        <w:rPr>
          <w:vanish/>
          <w:u w:val="single"/>
        </w:rPr>
        <w:t>Simple</w:t>
      </w:r>
      <w:r w:rsidRPr="000A7537">
        <w:rPr>
          <w:u w:val="single"/>
        </w:rPr>
        <w:t xml:space="preserve"> </w:t>
      </w:r>
      <w:r w:rsidRPr="000A7537">
        <w:rPr>
          <w:highlight w:val="cyan"/>
          <w:u w:val="single"/>
        </w:rPr>
        <w:t>statistics on strike</w:t>
      </w:r>
      <w:r w:rsidRPr="000A7537">
        <w:rPr>
          <w:u w:val="single"/>
        </w:rPr>
        <w:t xml:space="preserve"> </w:t>
      </w:r>
      <w:r w:rsidRPr="00384424">
        <w:rPr>
          <w:vanish/>
          <w:u w:val="single"/>
        </w:rPr>
        <w:t>activity</w:t>
      </w:r>
      <w:r w:rsidRPr="000A7537">
        <w:rPr>
          <w:u w:val="single"/>
        </w:rPr>
        <w:t xml:space="preserve"> </w:t>
      </w:r>
      <w:r w:rsidRPr="000A7537">
        <w:rPr>
          <w:highlight w:val="cyan"/>
          <w:u w:val="single"/>
        </w:rPr>
        <w:t>suggest</w:t>
      </w:r>
      <w:r w:rsidRPr="000A7537">
        <w:rPr>
          <w:u w:val="single"/>
        </w:rPr>
        <w:t xml:space="preserve"> </w:t>
      </w:r>
      <w:r w:rsidRPr="00384424">
        <w:rPr>
          <w:vanish/>
          <w:u w:val="single"/>
        </w:rPr>
        <w:t>that</w:t>
      </w:r>
      <w:r w:rsidRPr="000A7537">
        <w:rPr>
          <w:u w:val="single"/>
        </w:rPr>
        <w:t xml:space="preserve"> </w:t>
      </w:r>
      <w:r w:rsidRPr="000A7537">
        <w:rPr>
          <w:highlight w:val="cyan"/>
          <w:u w:val="single"/>
        </w:rPr>
        <w:t>strikes are</w:t>
      </w:r>
      <w:r w:rsidRPr="000A7537">
        <w:rPr>
          <w:u w:val="single"/>
        </w:rPr>
        <w:t xml:space="preserve"> </w:t>
      </w:r>
      <w:r w:rsidRPr="00384424">
        <w:rPr>
          <w:vanish/>
          <w:u w:val="single"/>
        </w:rPr>
        <w:t>relatively</w:t>
      </w:r>
      <w:r w:rsidRPr="000A7537">
        <w:rPr>
          <w:u w:val="single"/>
        </w:rPr>
        <w:t xml:space="preserve"> </w:t>
      </w:r>
      <w:r w:rsidRPr="000A7537">
        <w:rPr>
          <w:highlight w:val="cyan"/>
          <w:u w:val="single"/>
        </w:rPr>
        <w:t>rare and</w:t>
      </w:r>
      <w:r w:rsidRPr="000A7537">
        <w:rPr>
          <w:u w:val="single"/>
        </w:rPr>
        <w:t xml:space="preserve"> </w:t>
      </w:r>
      <w:r w:rsidRPr="00384424">
        <w:rPr>
          <w:vanish/>
          <w:u w:val="single"/>
        </w:rPr>
        <w:t>the</w:t>
      </w:r>
      <w:r w:rsidRPr="000A7537">
        <w:rPr>
          <w:u w:val="single"/>
        </w:rPr>
        <w:t xml:space="preserve"> </w:t>
      </w:r>
      <w:r w:rsidRPr="00384424">
        <w:rPr>
          <w:vanish/>
          <w:u w:val="single"/>
        </w:rPr>
        <w:t>associated</w:t>
      </w:r>
      <w:r w:rsidRPr="000A7537">
        <w:rPr>
          <w:u w:val="single"/>
        </w:rPr>
        <w:t xml:space="preserve"> </w:t>
      </w:r>
      <w:r w:rsidRPr="00384424">
        <w:rPr>
          <w:vanish/>
          <w:u w:val="single"/>
        </w:rPr>
        <w:t>aggregate</w:t>
      </w:r>
      <w:r w:rsidRPr="000A7537">
        <w:rPr>
          <w:u w:val="single"/>
        </w:rPr>
        <w:t xml:space="preserve"> </w:t>
      </w:r>
      <w:r w:rsidRPr="000A7537">
        <w:rPr>
          <w:highlight w:val="cyan"/>
          <w:u w:val="single"/>
        </w:rPr>
        <w:t>economic losses are</w:t>
      </w:r>
      <w:r w:rsidRPr="000A7537">
        <w:rPr>
          <w:u w:val="single"/>
        </w:rPr>
        <w:t xml:space="preserve"> </w:t>
      </w:r>
      <w:r w:rsidRPr="00384424">
        <w:rPr>
          <w:vanish/>
          <w:u w:val="single"/>
        </w:rPr>
        <w:t>relatively</w:t>
      </w:r>
      <w:r w:rsidRPr="000A7537">
        <w:rPr>
          <w:u w:val="single"/>
        </w:rPr>
        <w:t xml:space="preserve"> </w:t>
      </w:r>
      <w:r w:rsidRPr="000A7537">
        <w:rPr>
          <w:highlight w:val="cyan"/>
          <w:u w:val="single"/>
        </w:rPr>
        <w:t>minimal</w:t>
      </w:r>
      <w:r w:rsidRPr="00384424">
        <w:rPr>
          <w:vanish/>
          <w:u w:val="single"/>
        </w:rPr>
        <w:t>.</w:t>
      </w:r>
      <w:r w:rsidRPr="000A7537">
        <w:rPr>
          <w:sz w:val="16"/>
        </w:rPr>
        <w:t xml:space="preserve"> </w:t>
      </w:r>
      <w:r w:rsidRPr="00384424">
        <w:rPr>
          <w:vanish/>
          <w:sz w:val="16"/>
        </w:rPr>
        <w:t>Table</w:t>
      </w:r>
      <w:r w:rsidRPr="000A7537">
        <w:rPr>
          <w:sz w:val="16"/>
        </w:rPr>
        <w:t xml:space="preserve"> </w:t>
      </w:r>
      <w:r w:rsidRPr="00384424">
        <w:rPr>
          <w:vanish/>
          <w:sz w:val="16"/>
        </w:rPr>
        <w:t>11-3</w:t>
      </w:r>
      <w:r w:rsidRPr="000A7537">
        <w:rPr>
          <w:sz w:val="16"/>
        </w:rPr>
        <w:t xml:space="preserve"> </w:t>
      </w:r>
      <w:r w:rsidRPr="00384424">
        <w:rPr>
          <w:vanish/>
          <w:sz w:val="16"/>
        </w:rPr>
        <w:t>provides</w:t>
      </w:r>
      <w:r w:rsidRPr="000A7537">
        <w:rPr>
          <w:sz w:val="16"/>
        </w:rPr>
        <w:t xml:space="preserve"> </w:t>
      </w:r>
      <w:r w:rsidRPr="00384424">
        <w:rPr>
          <w:vanish/>
          <w:sz w:val="16"/>
        </w:rPr>
        <w:t>data</w:t>
      </w:r>
      <w:r w:rsidRPr="000A7537">
        <w:rPr>
          <w:sz w:val="16"/>
        </w:rPr>
        <w:t xml:space="preserve"> </w:t>
      </w:r>
      <w:r w:rsidRPr="00384424">
        <w:rPr>
          <w:vanish/>
          <w:sz w:val="16"/>
        </w:rPr>
        <w:t>on</w:t>
      </w:r>
      <w:r w:rsidRPr="000A7537">
        <w:rPr>
          <w:sz w:val="16"/>
        </w:rPr>
        <w:t xml:space="preserve"> </w:t>
      </w:r>
      <w:r w:rsidRPr="00384424">
        <w:rPr>
          <w:vanish/>
          <w:sz w:val="16"/>
        </w:rPr>
        <w:t>major</w:t>
      </w:r>
      <w:r w:rsidRPr="000A7537">
        <w:rPr>
          <w:sz w:val="16"/>
        </w:rPr>
        <w:t xml:space="preserve"> </w:t>
      </w:r>
      <w:r w:rsidRPr="00384424">
        <w:rPr>
          <w:vanish/>
          <w:sz w:val="16"/>
        </w:rPr>
        <w:t>work</w:t>
      </w:r>
      <w:r w:rsidRPr="000A7537">
        <w:rPr>
          <w:sz w:val="16"/>
        </w:rPr>
        <w:t xml:space="preserve"> </w:t>
      </w:r>
      <w:r w:rsidRPr="00384424">
        <w:rPr>
          <w:vanish/>
          <w:sz w:val="16"/>
        </w:rPr>
        <w:t>stoppages,</w:t>
      </w:r>
      <w:r w:rsidRPr="000A7537">
        <w:rPr>
          <w:sz w:val="16"/>
        </w:rPr>
        <w:t xml:space="preserve"> </w:t>
      </w:r>
      <w:r w:rsidRPr="00384424">
        <w:rPr>
          <w:vanish/>
          <w:sz w:val="16"/>
        </w:rPr>
        <w:t>defined</w:t>
      </w:r>
      <w:r w:rsidRPr="000A7537">
        <w:rPr>
          <w:sz w:val="16"/>
        </w:rPr>
        <w:t xml:space="preserve"> </w:t>
      </w:r>
      <w:r w:rsidRPr="00384424">
        <w:rPr>
          <w:vanish/>
          <w:sz w:val="16"/>
        </w:rPr>
        <w:t>as</w:t>
      </w:r>
      <w:r w:rsidRPr="000A7537">
        <w:rPr>
          <w:sz w:val="16"/>
        </w:rPr>
        <w:t xml:space="preserve"> </w:t>
      </w:r>
      <w:r w:rsidRPr="00384424">
        <w:rPr>
          <w:vanish/>
          <w:sz w:val="16"/>
        </w:rPr>
        <w:t>those</w:t>
      </w:r>
      <w:r w:rsidRPr="000A7537">
        <w:rPr>
          <w:sz w:val="16"/>
        </w:rPr>
        <w:t xml:space="preserve"> </w:t>
      </w:r>
      <w:r w:rsidRPr="00384424">
        <w:rPr>
          <w:vanish/>
          <w:sz w:val="16"/>
        </w:rPr>
        <w:t>involving</w:t>
      </w:r>
      <w:r w:rsidRPr="000A7537">
        <w:rPr>
          <w:sz w:val="16"/>
        </w:rPr>
        <w:t xml:space="preserve"> </w:t>
      </w:r>
      <w:r w:rsidRPr="00384424">
        <w:rPr>
          <w:vanish/>
          <w:sz w:val="16"/>
        </w:rPr>
        <w:t>1000</w:t>
      </w:r>
      <w:r w:rsidRPr="000A7537">
        <w:rPr>
          <w:sz w:val="16"/>
        </w:rPr>
        <w:t xml:space="preserve"> </w:t>
      </w:r>
      <w:r w:rsidRPr="00384424">
        <w:rPr>
          <w:vanish/>
          <w:sz w:val="16"/>
        </w:rPr>
        <w:t>or</w:t>
      </w:r>
      <w:r w:rsidRPr="000A7537">
        <w:rPr>
          <w:sz w:val="16"/>
        </w:rPr>
        <w:t xml:space="preserve"> </w:t>
      </w:r>
      <w:r w:rsidRPr="00384424">
        <w:rPr>
          <w:vanish/>
          <w:sz w:val="16"/>
        </w:rPr>
        <w:t>more</w:t>
      </w:r>
      <w:r w:rsidRPr="000A7537">
        <w:rPr>
          <w:sz w:val="16"/>
        </w:rPr>
        <w:t xml:space="preserve"> </w:t>
      </w:r>
      <w:r w:rsidRPr="00384424">
        <w:rPr>
          <w:vanish/>
          <w:sz w:val="16"/>
        </w:rPr>
        <w:t>workers</w:t>
      </w:r>
      <w:r w:rsidRPr="000A7537">
        <w:rPr>
          <w:sz w:val="16"/>
        </w:rPr>
        <w:t xml:space="preserve"> </w:t>
      </w:r>
      <w:r w:rsidRPr="00384424">
        <w:rPr>
          <w:vanish/>
          <w:sz w:val="16"/>
        </w:rPr>
        <w:t>and</w:t>
      </w:r>
      <w:r w:rsidRPr="000A7537">
        <w:rPr>
          <w:sz w:val="16"/>
        </w:rPr>
        <w:t xml:space="preserve"> </w:t>
      </w:r>
      <w:r w:rsidRPr="00384424">
        <w:rPr>
          <w:vanish/>
          <w:sz w:val="16"/>
        </w:rPr>
        <w:t>lasting</w:t>
      </w:r>
      <w:r w:rsidRPr="000A7537">
        <w:rPr>
          <w:sz w:val="16"/>
        </w:rPr>
        <w:t xml:space="preserve"> </w:t>
      </w:r>
      <w:r w:rsidRPr="00384424">
        <w:rPr>
          <w:vanish/>
          <w:sz w:val="16"/>
        </w:rPr>
        <w:t>at</w:t>
      </w:r>
      <w:r w:rsidRPr="000A7537">
        <w:rPr>
          <w:sz w:val="16"/>
        </w:rPr>
        <w:t xml:space="preserve"> </w:t>
      </w:r>
      <w:r w:rsidRPr="00384424">
        <w:rPr>
          <w:vanish/>
          <w:sz w:val="16"/>
        </w:rPr>
        <w:t>least</w:t>
      </w:r>
      <w:r w:rsidRPr="000A7537">
        <w:rPr>
          <w:sz w:val="16"/>
        </w:rPr>
        <w:t xml:space="preserve"> </w:t>
      </w:r>
      <w:r w:rsidRPr="00384424">
        <w:rPr>
          <w:vanish/>
          <w:sz w:val="16"/>
        </w:rPr>
        <w:t>one</w:t>
      </w:r>
      <w:r w:rsidRPr="000A7537">
        <w:rPr>
          <w:sz w:val="16"/>
        </w:rPr>
        <w:t xml:space="preserve"> </w:t>
      </w:r>
      <w:r w:rsidRPr="00384424">
        <w:rPr>
          <w:vanish/>
          <w:sz w:val="16"/>
        </w:rPr>
        <w:t>full</w:t>
      </w:r>
      <w:r w:rsidRPr="000A7537">
        <w:rPr>
          <w:sz w:val="16"/>
        </w:rPr>
        <w:t xml:space="preserve"> </w:t>
      </w:r>
      <w:r w:rsidRPr="00384424">
        <w:rPr>
          <w:vanish/>
          <w:sz w:val="16"/>
        </w:rPr>
        <w:t>day</w:t>
      </w:r>
      <w:r w:rsidRPr="000A7537">
        <w:rPr>
          <w:sz w:val="16"/>
        </w:rPr>
        <w:t xml:space="preserve"> </w:t>
      </w:r>
      <w:r w:rsidRPr="00384424">
        <w:rPr>
          <w:vanish/>
          <w:sz w:val="16"/>
        </w:rPr>
        <w:t>or</w:t>
      </w:r>
      <w:r w:rsidRPr="000A7537">
        <w:rPr>
          <w:sz w:val="16"/>
        </w:rPr>
        <w:t xml:space="preserve"> </w:t>
      </w:r>
      <w:r w:rsidRPr="00384424">
        <w:rPr>
          <w:vanish/>
          <w:sz w:val="16"/>
        </w:rPr>
        <w:t>one</w:t>
      </w:r>
      <w:r w:rsidRPr="000A7537">
        <w:rPr>
          <w:sz w:val="16"/>
        </w:rPr>
        <w:t xml:space="preserve"> </w:t>
      </w:r>
      <w:r w:rsidRPr="00384424">
        <w:rPr>
          <w:vanish/>
          <w:sz w:val="16"/>
        </w:rPr>
        <w:t>work</w:t>
      </w:r>
      <w:r w:rsidRPr="000A7537">
        <w:rPr>
          <w:sz w:val="16"/>
        </w:rPr>
        <w:t xml:space="preserve"> </w:t>
      </w:r>
      <w:r w:rsidRPr="00384424">
        <w:rPr>
          <w:vanish/>
          <w:sz w:val="16"/>
        </w:rPr>
        <w:t>shift.</w:t>
      </w:r>
      <w:r w:rsidRPr="000A7537">
        <w:rPr>
          <w:sz w:val="16"/>
        </w:rPr>
        <w:t xml:space="preserve"> </w:t>
      </w:r>
      <w:r w:rsidRPr="00384424">
        <w:rPr>
          <w:vanish/>
          <w:u w:val="single"/>
        </w:rPr>
        <w:t>But</w:t>
      </w:r>
      <w:r w:rsidRPr="000A7537">
        <w:rPr>
          <w:u w:val="single"/>
        </w:rPr>
        <w:t xml:space="preserve"> </w:t>
      </w:r>
      <w:r w:rsidRPr="00384424">
        <w:rPr>
          <w:vanish/>
          <w:u w:val="single"/>
        </w:rPr>
        <w:t>these</w:t>
      </w:r>
      <w:r w:rsidRPr="000A7537">
        <w:rPr>
          <w:u w:val="single"/>
        </w:rPr>
        <w:t xml:space="preserve"> </w:t>
      </w:r>
      <w:r w:rsidRPr="000A7537">
        <w:rPr>
          <w:highlight w:val="cyan"/>
          <w:u w:val="single"/>
        </w:rPr>
        <w:t>data</w:t>
      </w:r>
      <w:r w:rsidRPr="000A7537">
        <w:rPr>
          <w:u w:val="single"/>
        </w:rPr>
        <w:t xml:space="preserve"> </w:t>
      </w:r>
      <w:r w:rsidRPr="00384424">
        <w:rPr>
          <w:vanish/>
          <w:u w:val="single"/>
        </w:rPr>
        <w:t>can</w:t>
      </w:r>
      <w:r w:rsidRPr="000A7537">
        <w:rPr>
          <w:u w:val="single"/>
        </w:rPr>
        <w:t xml:space="preserve"> </w:t>
      </w:r>
      <w:r w:rsidRPr="00384424">
        <w:rPr>
          <w:vanish/>
          <w:u w:val="single"/>
        </w:rPr>
        <w:t>be</w:t>
      </w:r>
      <w:r w:rsidRPr="000A7537">
        <w:rPr>
          <w:u w:val="single"/>
        </w:rPr>
        <w:t xml:space="preserve"> </w:t>
      </w:r>
      <w:r w:rsidRPr="000A7537">
        <w:rPr>
          <w:highlight w:val="cyan"/>
          <w:u w:val="single"/>
        </w:rPr>
        <w:t>misleading as</w:t>
      </w:r>
      <w:r w:rsidRPr="000A7537">
        <w:rPr>
          <w:u w:val="single"/>
        </w:rPr>
        <w:t xml:space="preserve"> </w:t>
      </w:r>
      <w:r w:rsidRPr="00384424">
        <w:rPr>
          <w:vanish/>
          <w:u w:val="single"/>
        </w:rPr>
        <w:t>a</w:t>
      </w:r>
      <w:r w:rsidRPr="000A7537">
        <w:rPr>
          <w:u w:val="single"/>
        </w:rPr>
        <w:t xml:space="preserve"> </w:t>
      </w:r>
      <w:r w:rsidRPr="00384424">
        <w:rPr>
          <w:vanish/>
          <w:u w:val="single"/>
        </w:rPr>
        <w:t>measure</w:t>
      </w:r>
      <w:r w:rsidRPr="000A7537">
        <w:rPr>
          <w:u w:val="single"/>
        </w:rPr>
        <w:t xml:space="preserve"> </w:t>
      </w:r>
      <w:r w:rsidRPr="00384424">
        <w:rPr>
          <w:vanish/>
          <w:u w:val="single"/>
        </w:rPr>
        <w:t>of</w:t>
      </w:r>
      <w:r w:rsidRPr="000A7537">
        <w:rPr>
          <w:u w:val="single"/>
        </w:rPr>
        <w:t xml:space="preserve"> </w:t>
      </w:r>
      <w:r w:rsidRPr="00384424">
        <w:rPr>
          <w:vanish/>
          <w:u w:val="single"/>
        </w:rPr>
        <w:t>the</w:t>
      </w:r>
      <w:r w:rsidRPr="000A7537">
        <w:rPr>
          <w:u w:val="single"/>
        </w:rPr>
        <w:t xml:space="preserve"> </w:t>
      </w:r>
      <w:r w:rsidRPr="000A7537">
        <w:rPr>
          <w:highlight w:val="cyan"/>
          <w:u w:val="single"/>
        </w:rPr>
        <w:t xml:space="preserve">costliness of </w:t>
      </w:r>
      <w:r w:rsidRPr="00384424">
        <w:rPr>
          <w:vanish/>
          <w:u w:val="single"/>
        </w:rPr>
        <w:t>a</w:t>
      </w:r>
      <w:r w:rsidRPr="000A7537">
        <w:rPr>
          <w:u w:val="single"/>
        </w:rPr>
        <w:t xml:space="preserve"> </w:t>
      </w:r>
      <w:r w:rsidRPr="000A7537">
        <w:rPr>
          <w:highlight w:val="cyan"/>
          <w:u w:val="single"/>
        </w:rPr>
        <w:t>strike</w:t>
      </w:r>
      <w:r w:rsidRPr="00384424">
        <w:rPr>
          <w:vanish/>
          <w:u w:val="single"/>
        </w:rPr>
        <w:t>.</w:t>
      </w:r>
      <w:r w:rsidRPr="000A7537">
        <w:rPr>
          <w:sz w:val="16"/>
        </w:rPr>
        <w:t xml:space="preserve"> </w:t>
      </w:r>
      <w:r w:rsidRPr="00384424">
        <w:rPr>
          <w:vanish/>
          <w:sz w:val="16"/>
        </w:rPr>
        <w:t>On</w:t>
      </w:r>
      <w:r w:rsidRPr="000A7537">
        <w:rPr>
          <w:sz w:val="16"/>
        </w:rPr>
        <w:t xml:space="preserve"> </w:t>
      </w:r>
      <w:r w:rsidRPr="00384424">
        <w:rPr>
          <w:vanish/>
          <w:sz w:val="16"/>
        </w:rPr>
        <w:t>the</w:t>
      </w:r>
      <w:r w:rsidRPr="000A7537">
        <w:rPr>
          <w:sz w:val="16"/>
        </w:rPr>
        <w:t xml:space="preserve"> </w:t>
      </w:r>
      <w:r w:rsidRPr="00384424">
        <w:rPr>
          <w:vanish/>
          <w:sz w:val="16"/>
        </w:rPr>
        <w:t>one</w:t>
      </w:r>
      <w:r w:rsidRPr="000A7537">
        <w:rPr>
          <w:sz w:val="16"/>
        </w:rPr>
        <w:t xml:space="preserve"> </w:t>
      </w:r>
      <w:r w:rsidRPr="00384424">
        <w:rPr>
          <w:vanish/>
          <w:sz w:val="16"/>
        </w:rPr>
        <w:t>hand,</w:t>
      </w:r>
      <w:r w:rsidRPr="000A7537">
        <w:rPr>
          <w:sz w:val="16"/>
        </w:rPr>
        <w:t xml:space="preserve"> </w:t>
      </w:r>
      <w:r w:rsidRPr="00384424">
        <w:rPr>
          <w:vanish/>
          <w:sz w:val="16"/>
        </w:rPr>
        <w:t>employers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struck</w:t>
      </w:r>
      <w:r w:rsidRPr="000A7537">
        <w:rPr>
          <w:sz w:val="16"/>
        </w:rPr>
        <w:t xml:space="preserve"> </w:t>
      </w:r>
      <w:r w:rsidRPr="00384424">
        <w:rPr>
          <w:vanish/>
          <w:sz w:val="16"/>
        </w:rPr>
        <w:t>industry</w:t>
      </w:r>
      <w:r w:rsidRPr="000A7537">
        <w:rPr>
          <w:sz w:val="16"/>
        </w:rPr>
        <w:t xml:space="preserve"> </w:t>
      </w:r>
      <w:r w:rsidRPr="00384424">
        <w:rPr>
          <w:vanish/>
          <w:sz w:val="16"/>
        </w:rPr>
        <w:t>may</w:t>
      </w:r>
      <w:r w:rsidRPr="000A7537">
        <w:rPr>
          <w:sz w:val="16"/>
        </w:rPr>
        <w:t xml:space="preserve"> </w:t>
      </w:r>
      <w:r w:rsidRPr="00384424">
        <w:rPr>
          <w:vanish/>
          <w:sz w:val="16"/>
        </w:rPr>
        <w:t>have</w:t>
      </w:r>
      <w:r w:rsidRPr="000A7537">
        <w:rPr>
          <w:sz w:val="16"/>
        </w:rPr>
        <w:t xml:space="preserve"> </w:t>
      </w:r>
      <w:r w:rsidRPr="00384424">
        <w:rPr>
          <w:vanish/>
          <w:sz w:val="16"/>
        </w:rPr>
        <w:t>anticipated</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and</w:t>
      </w:r>
      <w:r w:rsidRPr="000A7537">
        <w:rPr>
          <w:sz w:val="16"/>
        </w:rPr>
        <w:t xml:space="preserve"> </w:t>
      </w:r>
      <w:r w:rsidRPr="00384424">
        <w:rPr>
          <w:vanish/>
          <w:sz w:val="16"/>
        </w:rPr>
        <w:t>worked</w:t>
      </w:r>
      <w:r w:rsidRPr="000A7537">
        <w:rPr>
          <w:sz w:val="16"/>
        </w:rPr>
        <w:t xml:space="preserve"> </w:t>
      </w:r>
      <w:r w:rsidRPr="00384424">
        <w:rPr>
          <w:vanish/>
          <w:sz w:val="16"/>
        </w:rPr>
        <w:t>their</w:t>
      </w:r>
      <w:r w:rsidRPr="000A7537">
        <w:rPr>
          <w:sz w:val="16"/>
        </w:rPr>
        <w:t xml:space="preserve"> </w:t>
      </w:r>
      <w:r w:rsidRPr="00384424">
        <w:rPr>
          <w:vanish/>
          <w:sz w:val="16"/>
        </w:rPr>
        <w:t>labor</w:t>
      </w:r>
      <w:r w:rsidRPr="000A7537">
        <w:rPr>
          <w:sz w:val="16"/>
        </w:rPr>
        <w:t xml:space="preserve"> </w:t>
      </w:r>
      <w:r w:rsidRPr="00384424">
        <w:rPr>
          <w:vanish/>
          <w:sz w:val="16"/>
        </w:rPr>
        <w:t>force</w:t>
      </w:r>
      <w:r w:rsidRPr="000A7537">
        <w:rPr>
          <w:sz w:val="16"/>
        </w:rPr>
        <w:t xml:space="preserve"> </w:t>
      </w:r>
      <w:r w:rsidRPr="00384424">
        <w:rPr>
          <w:vanish/>
          <w:sz w:val="16"/>
        </w:rPr>
        <w:t>overtime</w:t>
      </w:r>
      <w:r w:rsidRPr="000A7537">
        <w:rPr>
          <w:sz w:val="16"/>
        </w:rPr>
        <w:t xml:space="preserve"> </w:t>
      </w:r>
      <w:r w:rsidRPr="00384424">
        <w:rPr>
          <w:vanish/>
          <w:sz w:val="16"/>
        </w:rPr>
        <w:t>to</w:t>
      </w:r>
      <w:r w:rsidRPr="000A7537">
        <w:rPr>
          <w:sz w:val="16"/>
        </w:rPr>
        <w:t xml:space="preserve"> </w:t>
      </w:r>
      <w:r w:rsidRPr="00384424">
        <w:rPr>
          <w:vanish/>
          <w:sz w:val="16"/>
        </w:rPr>
        <w:t>accumulate</w:t>
      </w:r>
      <w:r w:rsidRPr="000A7537">
        <w:rPr>
          <w:sz w:val="16"/>
        </w:rPr>
        <w:t xml:space="preserve"> </w:t>
      </w:r>
      <w:r w:rsidRPr="00384424">
        <w:rPr>
          <w:vanish/>
          <w:sz w:val="16"/>
        </w:rPr>
        <w:t>inventories</w:t>
      </w:r>
      <w:r w:rsidRPr="000A7537">
        <w:rPr>
          <w:sz w:val="16"/>
        </w:rPr>
        <w:t xml:space="preserve"> </w:t>
      </w:r>
      <w:r w:rsidRPr="00384424">
        <w:rPr>
          <w:vanish/>
          <w:sz w:val="16"/>
        </w:rPr>
        <w:t>to</w:t>
      </w:r>
      <w:r w:rsidRPr="000A7537">
        <w:rPr>
          <w:sz w:val="16"/>
        </w:rPr>
        <w:t xml:space="preserve"> </w:t>
      </w:r>
      <w:r w:rsidRPr="00384424">
        <w:rPr>
          <w:vanish/>
          <w:sz w:val="16"/>
        </w:rPr>
        <w:t>supply</w:t>
      </w:r>
      <w:r w:rsidRPr="000A7537">
        <w:rPr>
          <w:sz w:val="16"/>
        </w:rPr>
        <w:t xml:space="preserve"> </w:t>
      </w:r>
      <w:r w:rsidRPr="00384424">
        <w:rPr>
          <w:vanish/>
          <w:sz w:val="16"/>
        </w:rPr>
        <w:t>customers</w:t>
      </w:r>
      <w:r w:rsidRPr="000A7537">
        <w:rPr>
          <w:sz w:val="16"/>
        </w:rPr>
        <w:t xml:space="preserve"> </w:t>
      </w:r>
      <w:r w:rsidRPr="00384424">
        <w:rPr>
          <w:vanish/>
          <w:sz w:val="16"/>
        </w:rPr>
        <w:t>during</w:t>
      </w:r>
      <w:r w:rsidRPr="000A7537">
        <w:rPr>
          <w:sz w:val="16"/>
        </w:rPr>
        <w:t xml:space="preserve"> </w:t>
      </w:r>
      <w:r w:rsidRPr="00384424">
        <w:rPr>
          <w:vanish/>
          <w:sz w:val="16"/>
        </w:rPr>
        <w:t>the</w:t>
      </w:r>
      <w:r w:rsidRPr="000A7537">
        <w:rPr>
          <w:sz w:val="16"/>
        </w:rPr>
        <w:t xml:space="preserve"> </w:t>
      </w:r>
      <w:r w:rsidRPr="00384424">
        <w:rPr>
          <w:vanish/>
          <w:sz w:val="16"/>
        </w:rPr>
        <w:t>strike</w:t>
      </w:r>
      <w:r w:rsidRPr="000A7537">
        <w:rPr>
          <w:sz w:val="16"/>
        </w:rPr>
        <w:t xml:space="preserve"> </w:t>
      </w:r>
      <w:r w:rsidRPr="00384424">
        <w:rPr>
          <w:vanish/>
          <w:sz w:val="16"/>
        </w:rPr>
        <w:t>period,</w:t>
      </w:r>
      <w:r w:rsidRPr="000A7537">
        <w:rPr>
          <w:sz w:val="16"/>
        </w:rPr>
        <w:t xml:space="preserve"> </w:t>
      </w:r>
      <w:r w:rsidRPr="00384424">
        <w:rPr>
          <w:vanish/>
          <w:sz w:val="16"/>
        </w:rPr>
        <w:t>so</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work</w:t>
      </w:r>
      <w:r w:rsidRPr="000A7537">
        <w:rPr>
          <w:sz w:val="16"/>
        </w:rPr>
        <w:t xml:space="preserve"> </w:t>
      </w:r>
      <w:r w:rsidRPr="00384424">
        <w:rPr>
          <w:vanish/>
          <w:sz w:val="16"/>
        </w:rPr>
        <w:t>lost</w:t>
      </w:r>
      <w:r w:rsidRPr="000A7537">
        <w:rPr>
          <w:sz w:val="16"/>
        </w:rPr>
        <w:t xml:space="preserve"> </w:t>
      </w:r>
      <w:r w:rsidRPr="00384424">
        <w:rPr>
          <w:vanish/>
          <w:sz w:val="16"/>
        </w:rPr>
        <w:t>data</w:t>
      </w:r>
      <w:r w:rsidRPr="000A7537">
        <w:rPr>
          <w:sz w:val="16"/>
        </w:rPr>
        <w:t xml:space="preserve"> </w:t>
      </w:r>
      <w:r w:rsidRPr="00384424">
        <w:rPr>
          <w:vanish/>
          <w:sz w:val="16"/>
        </w:rPr>
        <w:t>overstates</w:t>
      </w:r>
      <w:r w:rsidRPr="000A7537">
        <w:rPr>
          <w:sz w:val="16"/>
        </w:rPr>
        <w:t xml:space="preserve"> </w:t>
      </w:r>
      <w:r w:rsidRPr="00384424">
        <w:rPr>
          <w:vanish/>
          <w:sz w:val="16"/>
        </w:rPr>
        <w:t>the</w:t>
      </w:r>
      <w:r w:rsidRPr="000A7537">
        <w:rPr>
          <w:sz w:val="16"/>
        </w:rPr>
        <w:t xml:space="preserve"> </w:t>
      </w:r>
      <w:r w:rsidRPr="00384424">
        <w:rPr>
          <w:vanish/>
          <w:sz w:val="16"/>
        </w:rPr>
        <w:t>actual</w:t>
      </w:r>
      <w:r w:rsidRPr="000A7537">
        <w:rPr>
          <w:sz w:val="16"/>
        </w:rPr>
        <w:t xml:space="preserve"> </w:t>
      </w:r>
      <w:r w:rsidRPr="00384424">
        <w:rPr>
          <w:vanish/>
          <w:sz w:val="16"/>
        </w:rPr>
        <w:t>loss.</w:t>
      </w:r>
      <w:r w:rsidRPr="000A7537">
        <w:rPr>
          <w:sz w:val="16"/>
        </w:rPr>
        <w:t xml:space="preserve"> </w:t>
      </w:r>
      <w:r w:rsidRPr="00384424">
        <w:rPr>
          <w:vanish/>
          <w:sz w:val="16"/>
        </w:rPr>
        <w:t>On</w:t>
      </w:r>
      <w:r w:rsidRPr="000A7537">
        <w:rPr>
          <w:sz w:val="16"/>
        </w:rPr>
        <w:t xml:space="preserve"> </w:t>
      </w:r>
      <w:r w:rsidRPr="00384424">
        <w:rPr>
          <w:vanish/>
          <w:sz w:val="16"/>
        </w:rPr>
        <w:t>the</w:t>
      </w:r>
      <w:r w:rsidRPr="000A7537">
        <w:rPr>
          <w:sz w:val="16"/>
        </w:rPr>
        <w:t xml:space="preserve"> </w:t>
      </w:r>
      <w:r w:rsidRPr="00384424">
        <w:rPr>
          <w:vanish/>
          <w:sz w:val="16"/>
        </w:rPr>
        <w:t>other</w:t>
      </w:r>
      <w:r w:rsidRPr="000A7537">
        <w:rPr>
          <w:sz w:val="16"/>
        </w:rPr>
        <w:t xml:space="preserve"> </w:t>
      </w:r>
      <w:r w:rsidRPr="00384424">
        <w:rPr>
          <w:vanish/>
          <w:sz w:val="16"/>
        </w:rPr>
        <w:t>hand,</w:t>
      </w:r>
      <w:r w:rsidRPr="000A7537">
        <w:rPr>
          <w:sz w:val="16"/>
        </w:rPr>
        <w:t xml:space="preserve"> </w:t>
      </w:r>
      <w:r w:rsidRPr="00384424">
        <w:rPr>
          <w:vanish/>
          <w:u w:val="single"/>
        </w:rPr>
        <w:t>the</w:t>
      </w:r>
      <w:r w:rsidRPr="000A7537">
        <w:rPr>
          <w:u w:val="single"/>
        </w:rPr>
        <w:t xml:space="preserve"> </w:t>
      </w:r>
      <w:r w:rsidRPr="000A7537">
        <w:rPr>
          <w:highlight w:val="cyan"/>
          <w:u w:val="single"/>
        </w:rPr>
        <w:t>amount lost</w:t>
      </w:r>
      <w:r w:rsidRPr="000A7537">
        <w:rPr>
          <w:u w:val="single"/>
        </w:rPr>
        <w:t xml:space="preserve"> </w:t>
      </w:r>
      <w:r w:rsidRPr="00384424">
        <w:rPr>
          <w:vanish/>
          <w:u w:val="single"/>
        </w:rPr>
        <w:t>can</w:t>
      </w:r>
      <w:r w:rsidRPr="000A7537">
        <w:rPr>
          <w:u w:val="single"/>
        </w:rPr>
        <w:t xml:space="preserve"> </w:t>
      </w:r>
      <w:r w:rsidRPr="00384424">
        <w:rPr>
          <w:vanish/>
          <w:u w:val="single"/>
        </w:rPr>
        <w:t>be</w:t>
      </w:r>
      <w:r w:rsidRPr="000A7537">
        <w:rPr>
          <w:u w:val="single"/>
        </w:rPr>
        <w:t xml:space="preserve"> </w:t>
      </w:r>
      <w:r w:rsidRPr="000A7537">
        <w:rPr>
          <w:highlight w:val="cyan"/>
          <w:u w:val="single"/>
        </w:rPr>
        <w:t>understated</w:t>
      </w:r>
      <w:r w:rsidRPr="000A7537">
        <w:rPr>
          <w:u w:val="single"/>
        </w:rPr>
        <w:t xml:space="preserve"> </w:t>
      </w:r>
      <w:r w:rsidRPr="00384424">
        <w:rPr>
          <w:vanish/>
          <w:u w:val="single"/>
        </w:rPr>
        <w:t>by</w:t>
      </w:r>
      <w:r w:rsidRPr="000A7537">
        <w:rPr>
          <w:u w:val="single"/>
        </w:rPr>
        <w:t xml:space="preserve"> </w:t>
      </w:r>
      <w:r w:rsidRPr="00384424">
        <w:rPr>
          <w:vanish/>
          <w:u w:val="single"/>
        </w:rPr>
        <w:t>the</w:t>
      </w:r>
      <w:r w:rsidRPr="000A7537">
        <w:rPr>
          <w:u w:val="single"/>
        </w:rPr>
        <w:t xml:space="preserve"> </w:t>
      </w:r>
      <w:r w:rsidRPr="00384424">
        <w:rPr>
          <w:vanish/>
          <w:u w:val="single"/>
        </w:rPr>
        <w:t>data</w:t>
      </w:r>
      <w:r w:rsidRPr="000A7537">
        <w:rPr>
          <w:u w:val="single"/>
        </w:rPr>
        <w:t xml:space="preserve"> </w:t>
      </w:r>
      <w:r w:rsidRPr="000A7537">
        <w:rPr>
          <w:highlight w:val="cyan"/>
          <w:u w:val="single"/>
        </w:rPr>
        <w:t>if production in associated industries</w:t>
      </w:r>
      <w:r w:rsidRPr="000A7537">
        <w:rPr>
          <w:u w:val="single"/>
        </w:rPr>
        <w:t xml:space="preserve"> </w:t>
      </w:r>
      <w:r w:rsidRPr="00384424">
        <w:rPr>
          <w:vanish/>
          <w:u w:val="single"/>
        </w:rPr>
        <w:t>(</w:t>
      </w:r>
      <w:r w:rsidRPr="000A7537">
        <w:rPr>
          <w:u w:val="single"/>
        </w:rPr>
        <w:t xml:space="preserve"> </w:t>
      </w:r>
      <w:r w:rsidRPr="00384424">
        <w:rPr>
          <w:vanish/>
          <w:u w:val="single"/>
        </w:rPr>
        <w:t>those</w:t>
      </w:r>
      <w:r w:rsidRPr="000A7537">
        <w:rPr>
          <w:u w:val="single"/>
        </w:rPr>
        <w:t xml:space="preserve"> </w:t>
      </w:r>
      <w:r w:rsidRPr="00384424">
        <w:rPr>
          <w:vanish/>
          <w:u w:val="single"/>
        </w:rPr>
        <w:t>that</w:t>
      </w:r>
      <w:r w:rsidRPr="000A7537">
        <w:rPr>
          <w:u w:val="single"/>
        </w:rPr>
        <w:t xml:space="preserve"> </w:t>
      </w:r>
      <w:r w:rsidRPr="00384424">
        <w:rPr>
          <w:vanish/>
          <w:u w:val="single"/>
        </w:rPr>
        <w:t>buy</w:t>
      </w:r>
      <w:r w:rsidRPr="000A7537">
        <w:rPr>
          <w:u w:val="single"/>
        </w:rPr>
        <w:t xml:space="preserve"> </w:t>
      </w:r>
      <w:r w:rsidRPr="00384424">
        <w:rPr>
          <w:vanish/>
          <w:u w:val="single"/>
        </w:rPr>
        <w:t>inputs</w:t>
      </w:r>
      <w:r w:rsidRPr="000A7537">
        <w:rPr>
          <w:u w:val="single"/>
        </w:rPr>
        <w:t xml:space="preserve"> </w:t>
      </w:r>
      <w:r w:rsidRPr="00384424">
        <w:rPr>
          <w:vanish/>
          <w:u w:val="single"/>
        </w:rPr>
        <w:t>from</w:t>
      </w:r>
      <w:r w:rsidRPr="000A7537">
        <w:rPr>
          <w:u w:val="single"/>
        </w:rPr>
        <w:t xml:space="preserve"> </w:t>
      </w:r>
      <w:r w:rsidRPr="00384424">
        <w:rPr>
          <w:vanish/>
          <w:u w:val="single"/>
        </w:rPr>
        <w:t>the</w:t>
      </w:r>
      <w:r w:rsidRPr="000A7537">
        <w:rPr>
          <w:u w:val="single"/>
        </w:rPr>
        <w:t xml:space="preserve"> </w:t>
      </w:r>
      <w:r w:rsidRPr="00384424">
        <w:rPr>
          <w:vanish/>
          <w:u w:val="single"/>
        </w:rPr>
        <w:t>struck</w:t>
      </w:r>
      <w:r w:rsidRPr="000A7537">
        <w:rPr>
          <w:u w:val="single"/>
        </w:rPr>
        <w:t xml:space="preserve"> </w:t>
      </w:r>
      <w:r w:rsidRPr="00384424">
        <w:rPr>
          <w:vanish/>
          <w:u w:val="single"/>
        </w:rPr>
        <w:t>industry</w:t>
      </w:r>
      <w:r w:rsidRPr="000A7537">
        <w:rPr>
          <w:u w:val="single"/>
        </w:rPr>
        <w:t xml:space="preserve"> </w:t>
      </w:r>
      <w:r w:rsidRPr="00384424">
        <w:rPr>
          <w:vanish/>
          <w:u w:val="single"/>
        </w:rPr>
        <w:t>or</w:t>
      </w:r>
      <w:r w:rsidRPr="000A7537">
        <w:rPr>
          <w:u w:val="single"/>
        </w:rPr>
        <w:t xml:space="preserve"> </w:t>
      </w:r>
      <w:r w:rsidRPr="00384424">
        <w:rPr>
          <w:vanish/>
          <w:u w:val="single"/>
        </w:rPr>
        <w:t>sell</w:t>
      </w:r>
      <w:r w:rsidRPr="000A7537">
        <w:rPr>
          <w:u w:val="single"/>
        </w:rPr>
        <w:t xml:space="preserve"> </w:t>
      </w:r>
      <w:r w:rsidRPr="00384424">
        <w:rPr>
          <w:vanish/>
          <w:u w:val="single"/>
        </w:rPr>
        <w:t>products</w:t>
      </w:r>
      <w:r w:rsidRPr="000A7537">
        <w:rPr>
          <w:u w:val="single"/>
        </w:rPr>
        <w:t xml:space="preserve"> </w:t>
      </w:r>
      <w:r w:rsidRPr="00384424">
        <w:rPr>
          <w:vanish/>
          <w:u w:val="single"/>
        </w:rPr>
        <w:t>to</w:t>
      </w:r>
      <w:r w:rsidRPr="000A7537">
        <w:rPr>
          <w:u w:val="single"/>
        </w:rPr>
        <w:t xml:space="preserve"> </w:t>
      </w:r>
      <w:r w:rsidRPr="00384424">
        <w:rPr>
          <w:vanish/>
          <w:u w:val="single"/>
        </w:rPr>
        <w:t>it)</w:t>
      </w:r>
      <w:r w:rsidRPr="000A7537">
        <w:rPr>
          <w:u w:val="single"/>
        </w:rPr>
        <w:t xml:space="preserve"> </w:t>
      </w:r>
      <w:r w:rsidRPr="000A7537">
        <w:rPr>
          <w:highlight w:val="cyan"/>
          <w:u w:val="single"/>
        </w:rPr>
        <w:t>is disrupted.</w:t>
      </w:r>
      <w:r w:rsidRPr="000A7537">
        <w:rPr>
          <w:sz w:val="16"/>
        </w:rPr>
        <w:t xml:space="preserve"> </w:t>
      </w:r>
      <w:r w:rsidRPr="00384424">
        <w:rPr>
          <w:vanish/>
          <w:sz w:val="16"/>
        </w:rPr>
        <w:t>As</w:t>
      </w:r>
      <w:r w:rsidRPr="000A7537">
        <w:rPr>
          <w:sz w:val="16"/>
        </w:rPr>
        <w:t xml:space="preserve"> </w:t>
      </w:r>
      <w:r w:rsidRPr="00384424">
        <w:rPr>
          <w:vanish/>
          <w:sz w:val="16"/>
        </w:rPr>
        <w:t>a</w:t>
      </w:r>
      <w:r w:rsidRPr="000A7537">
        <w:rPr>
          <w:sz w:val="16"/>
        </w:rPr>
        <w:t xml:space="preserve"> </w:t>
      </w:r>
      <w:r w:rsidRPr="00384424">
        <w:rPr>
          <w:vanish/>
          <w:sz w:val="16"/>
        </w:rPr>
        <w:t>broad</w:t>
      </w:r>
      <w:r w:rsidRPr="000A7537">
        <w:rPr>
          <w:sz w:val="16"/>
        </w:rPr>
        <w:t xml:space="preserve"> </w:t>
      </w:r>
      <w:r w:rsidRPr="00384424">
        <w:rPr>
          <w:vanish/>
          <w:sz w:val="16"/>
        </w:rPr>
        <w:t>generalization,</w:t>
      </w:r>
      <w:r w:rsidRPr="000A7537">
        <w:rPr>
          <w:sz w:val="16"/>
        </w:rPr>
        <w:t xml:space="preserve"> </w:t>
      </w:r>
      <w:r w:rsidRPr="00384424">
        <w:rPr>
          <w:vanish/>
          <w:u w:val="single"/>
        </w:rPr>
        <w:t>the</w:t>
      </w:r>
      <w:r w:rsidRPr="000A7537">
        <w:rPr>
          <w:u w:val="single"/>
        </w:rPr>
        <w:t xml:space="preserve"> </w:t>
      </w:r>
      <w:r w:rsidRPr="000A7537">
        <w:rPr>
          <w:highlight w:val="cyan"/>
          <w:u w:val="single"/>
        </w:rPr>
        <w:t>adverse effects</w:t>
      </w:r>
      <w:r w:rsidRPr="000A7537">
        <w:rPr>
          <w:u w:val="single"/>
        </w:rPr>
        <w:t xml:space="preserve"> </w:t>
      </w:r>
      <w:r w:rsidRPr="00384424">
        <w:rPr>
          <w:vanish/>
          <w:u w:val="single"/>
        </w:rPr>
        <w:t>of</w:t>
      </w:r>
      <w:r w:rsidRPr="000A7537">
        <w:rPr>
          <w:u w:val="single"/>
        </w:rPr>
        <w:t xml:space="preserve"> </w:t>
      </w:r>
      <w:r w:rsidRPr="00384424">
        <w:rPr>
          <w:vanish/>
          <w:u w:val="single"/>
        </w:rPr>
        <w:t>a</w:t>
      </w:r>
      <w:r w:rsidRPr="000A7537">
        <w:rPr>
          <w:u w:val="single"/>
        </w:rPr>
        <w:t xml:space="preserve"> </w:t>
      </w:r>
      <w:r w:rsidRPr="00384424">
        <w:rPr>
          <w:vanish/>
          <w:u w:val="single"/>
        </w:rPr>
        <w:t>strike</w:t>
      </w:r>
      <w:r w:rsidRPr="000A7537">
        <w:rPr>
          <w:u w:val="single"/>
        </w:rPr>
        <w:t xml:space="preserve"> </w:t>
      </w:r>
      <w:r w:rsidRPr="00384424">
        <w:rPr>
          <w:vanish/>
          <w:u w:val="single"/>
        </w:rPr>
        <w:t>on</w:t>
      </w:r>
      <w:r w:rsidRPr="000A7537">
        <w:rPr>
          <w:u w:val="single"/>
        </w:rPr>
        <w:t xml:space="preserve"> </w:t>
      </w:r>
      <w:r w:rsidRPr="00384424">
        <w:rPr>
          <w:vanish/>
          <w:u w:val="single"/>
        </w:rPr>
        <w:t>nonstriking</w:t>
      </w:r>
      <w:r w:rsidRPr="000A7537">
        <w:rPr>
          <w:u w:val="single"/>
        </w:rPr>
        <w:t xml:space="preserve"> </w:t>
      </w:r>
      <w:r w:rsidRPr="00384424">
        <w:rPr>
          <w:vanish/>
          <w:u w:val="single"/>
        </w:rPr>
        <w:t>firms</w:t>
      </w:r>
      <w:r w:rsidRPr="000A7537">
        <w:rPr>
          <w:u w:val="single"/>
        </w:rPr>
        <w:t xml:space="preserve"> </w:t>
      </w:r>
      <w:r w:rsidRPr="00384424">
        <w:rPr>
          <w:vanish/>
          <w:u w:val="single"/>
        </w:rPr>
        <w:t>and</w:t>
      </w:r>
      <w:r w:rsidRPr="000A7537">
        <w:rPr>
          <w:u w:val="single"/>
        </w:rPr>
        <w:t xml:space="preserve"> </w:t>
      </w:r>
      <w:r w:rsidRPr="00384424">
        <w:rPr>
          <w:vanish/>
          <w:u w:val="single"/>
        </w:rPr>
        <w:t>customers</w:t>
      </w:r>
      <w:r w:rsidRPr="000A7537">
        <w:rPr>
          <w:u w:val="single"/>
        </w:rPr>
        <w:t xml:space="preserve"> </w:t>
      </w:r>
      <w:r w:rsidRPr="00384424">
        <w:rPr>
          <w:vanish/>
          <w:u w:val="single"/>
        </w:rPr>
        <w:t>are</w:t>
      </w:r>
      <w:r w:rsidRPr="000A7537">
        <w:rPr>
          <w:u w:val="single"/>
        </w:rPr>
        <w:t xml:space="preserve"> </w:t>
      </w:r>
      <w:r w:rsidRPr="00384424">
        <w:rPr>
          <w:vanish/>
          <w:u w:val="single"/>
        </w:rPr>
        <w:t>likely</w:t>
      </w:r>
      <w:r w:rsidRPr="000A7537">
        <w:rPr>
          <w:u w:val="single"/>
        </w:rPr>
        <w:t xml:space="preserve"> </w:t>
      </w:r>
      <w:r w:rsidRPr="00384424">
        <w:rPr>
          <w:vanish/>
          <w:u w:val="single"/>
        </w:rPr>
        <w:t>to</w:t>
      </w:r>
      <w:r w:rsidRPr="000A7537">
        <w:rPr>
          <w:u w:val="single"/>
        </w:rPr>
        <w:t xml:space="preserve"> </w:t>
      </w:r>
      <w:r w:rsidRPr="00384424">
        <w:rPr>
          <w:vanish/>
          <w:u w:val="single"/>
        </w:rPr>
        <w:t>be</w:t>
      </w:r>
      <w:r w:rsidRPr="000A7537">
        <w:rPr>
          <w:u w:val="single"/>
        </w:rPr>
        <w:t xml:space="preserve"> </w:t>
      </w:r>
      <w:r w:rsidRPr="000A7537">
        <w:rPr>
          <w:highlight w:val="cyan"/>
          <w:u w:val="single"/>
        </w:rPr>
        <w:t>greater when services are involved</w:t>
      </w:r>
      <w:r w:rsidRPr="000A7537">
        <w:rPr>
          <w:sz w:val="16"/>
        </w:rPr>
        <w:t xml:space="preserve"> </w:t>
      </w:r>
      <w:r w:rsidRPr="00384424">
        <w:rPr>
          <w:vanish/>
          <w:sz w:val="16"/>
        </w:rPr>
        <w:t>and</w:t>
      </w:r>
      <w:r w:rsidRPr="000A7537">
        <w:rPr>
          <w:sz w:val="16"/>
        </w:rPr>
        <w:t xml:space="preserve"> </w:t>
      </w:r>
      <w:r w:rsidRPr="00384424">
        <w:rPr>
          <w:vanish/>
          <w:sz w:val="16"/>
        </w:rPr>
        <w:t>less</w:t>
      </w:r>
      <w:r w:rsidRPr="000A7537">
        <w:rPr>
          <w:sz w:val="16"/>
        </w:rPr>
        <w:t xml:space="preserve"> </w:t>
      </w:r>
      <w:r w:rsidRPr="00384424">
        <w:rPr>
          <w:vanish/>
          <w:sz w:val="16"/>
        </w:rPr>
        <w:t>when</w:t>
      </w:r>
      <w:r w:rsidRPr="000A7537">
        <w:rPr>
          <w:sz w:val="16"/>
        </w:rPr>
        <w:t xml:space="preserve"> </w:t>
      </w:r>
      <w:r w:rsidRPr="00384424">
        <w:rPr>
          <w:vanish/>
          <w:sz w:val="16"/>
        </w:rPr>
        <w:t>products</w:t>
      </w:r>
      <w:r w:rsidRPr="000A7537">
        <w:rPr>
          <w:sz w:val="16"/>
        </w:rPr>
        <w:t xml:space="preserve"> </w:t>
      </w:r>
      <w:r w:rsidRPr="00384424">
        <w:rPr>
          <w:vanish/>
          <w:sz w:val="16"/>
        </w:rPr>
        <w:t>are</w:t>
      </w:r>
      <w:r w:rsidRPr="000A7537">
        <w:rPr>
          <w:sz w:val="16"/>
        </w:rPr>
        <w:t xml:space="preserve"> </w:t>
      </w:r>
      <w:r w:rsidRPr="00384424">
        <w:rPr>
          <w:vanish/>
          <w:sz w:val="16"/>
        </w:rPr>
        <w:t>involved.</w:t>
      </w:r>
      <w:r w:rsidRPr="000A7537">
        <w:rPr>
          <w:sz w:val="16"/>
        </w:rPr>
        <w:t xml:space="preserve"> </w:t>
      </w:r>
      <w:r w:rsidRPr="00384424">
        <w:rPr>
          <w:vanish/>
          <w:sz w:val="16"/>
        </w:rPr>
        <w:t>Remember,</w:t>
      </w:r>
      <w:r w:rsidRPr="000A7537">
        <w:rPr>
          <w:sz w:val="16"/>
        </w:rPr>
        <w:t xml:space="preserve"> </w:t>
      </w:r>
      <w:r w:rsidRPr="00384424">
        <w:rPr>
          <w:vanish/>
          <w:sz w:val="16"/>
        </w:rPr>
        <w:t>that</w:t>
      </w:r>
      <w:r w:rsidRPr="000A7537">
        <w:rPr>
          <w:sz w:val="16"/>
        </w:rPr>
        <w:t xml:space="preserve"> </w:t>
      </w:r>
      <w:r w:rsidRPr="00384424">
        <w:rPr>
          <w:vanish/>
          <w:sz w:val="16"/>
        </w:rPr>
        <w:t>strikes</w:t>
      </w:r>
      <w:r w:rsidRPr="000A7537">
        <w:rPr>
          <w:sz w:val="16"/>
        </w:rPr>
        <w:t xml:space="preserve"> </w:t>
      </w:r>
      <w:r w:rsidRPr="00384424">
        <w:rPr>
          <w:vanish/>
          <w:sz w:val="16"/>
        </w:rPr>
        <w:t>are</w:t>
      </w:r>
      <w:r w:rsidRPr="000A7537">
        <w:rPr>
          <w:sz w:val="16"/>
        </w:rPr>
        <w:t xml:space="preserve"> </w:t>
      </w:r>
      <w:r w:rsidRPr="00384424">
        <w:rPr>
          <w:vanish/>
          <w:sz w:val="16"/>
        </w:rPr>
        <w:t>the</w:t>
      </w:r>
      <w:r w:rsidRPr="000A7537">
        <w:rPr>
          <w:sz w:val="16"/>
        </w:rPr>
        <w:t xml:space="preserve"> </w:t>
      </w:r>
      <w:r w:rsidRPr="00384424">
        <w:rPr>
          <w:vanish/>
          <w:sz w:val="16"/>
        </w:rPr>
        <w:t>result</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failure</w:t>
      </w:r>
      <w:r w:rsidRPr="000A7537">
        <w:rPr>
          <w:sz w:val="16"/>
        </w:rPr>
        <w:t xml:space="preserve"> </w:t>
      </w:r>
      <w:r w:rsidRPr="00384424">
        <w:rPr>
          <w:vanish/>
          <w:sz w:val="16"/>
        </w:rPr>
        <w:t>of</w:t>
      </w:r>
      <w:r w:rsidRPr="000A7537">
        <w:rPr>
          <w:sz w:val="16"/>
        </w:rPr>
        <w:t xml:space="preserve"> </w:t>
      </w:r>
      <w:r w:rsidRPr="00384424">
        <w:rPr>
          <w:vanish/>
          <w:sz w:val="16"/>
        </w:rPr>
        <w:t>both</w:t>
      </w:r>
      <w:r w:rsidRPr="000A7537">
        <w:rPr>
          <w:sz w:val="16"/>
        </w:rPr>
        <w:t xml:space="preserve"> </w:t>
      </w:r>
      <w:r w:rsidRPr="00384424">
        <w:rPr>
          <w:vanish/>
          <w:sz w:val="16"/>
        </w:rPr>
        <w:t>parties</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negotiation,</w:t>
      </w:r>
      <w:r w:rsidRPr="000A7537">
        <w:rPr>
          <w:sz w:val="16"/>
        </w:rPr>
        <w:t xml:space="preserve"> </w:t>
      </w:r>
      <w:r w:rsidRPr="00384424">
        <w:rPr>
          <w:vanish/>
          <w:sz w:val="16"/>
        </w:rPr>
        <w:t>so</w:t>
      </w:r>
      <w:r w:rsidRPr="000A7537">
        <w:rPr>
          <w:sz w:val="16"/>
        </w:rPr>
        <w:t xml:space="preserve"> </w:t>
      </w:r>
      <w:r w:rsidRPr="00384424">
        <w:rPr>
          <w:vanish/>
          <w:sz w:val="16"/>
        </w:rPr>
        <w:t>it</w:t>
      </w:r>
      <w:r w:rsidRPr="000A7537">
        <w:rPr>
          <w:sz w:val="16"/>
        </w:rPr>
        <w:t xml:space="preserve"> </w:t>
      </w:r>
      <w:r w:rsidRPr="00384424">
        <w:rPr>
          <w:vanish/>
          <w:sz w:val="16"/>
        </w:rPr>
        <w:t>is</w:t>
      </w:r>
      <w:r w:rsidRPr="000A7537">
        <w:rPr>
          <w:sz w:val="16"/>
        </w:rPr>
        <w:t xml:space="preserve"> </w:t>
      </w:r>
      <w:r w:rsidRPr="00384424">
        <w:rPr>
          <w:vanish/>
          <w:sz w:val="16"/>
        </w:rPr>
        <w:t>inaccurate</w:t>
      </w:r>
      <w:r w:rsidRPr="000A7537">
        <w:rPr>
          <w:sz w:val="16"/>
        </w:rPr>
        <w:t xml:space="preserve"> </w:t>
      </w:r>
      <w:r w:rsidRPr="00384424">
        <w:rPr>
          <w:vanish/>
          <w:sz w:val="16"/>
        </w:rPr>
        <w:t>to</w:t>
      </w:r>
      <w:r w:rsidRPr="000A7537">
        <w:rPr>
          <w:sz w:val="16"/>
        </w:rPr>
        <w:t xml:space="preserve"> </w:t>
      </w:r>
      <w:r w:rsidRPr="00384424">
        <w:rPr>
          <w:vanish/>
          <w:sz w:val="16"/>
        </w:rPr>
        <w:t>attribute</w:t>
      </w:r>
      <w:r w:rsidRPr="000A7537">
        <w:rPr>
          <w:sz w:val="16"/>
        </w:rPr>
        <w:t xml:space="preserve"> </w:t>
      </w:r>
      <w:r w:rsidRPr="00384424">
        <w:rPr>
          <w:vanish/>
          <w:sz w:val="16"/>
        </w:rPr>
        <w:t>all</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costs</w:t>
      </w:r>
      <w:r w:rsidRPr="000A7537">
        <w:rPr>
          <w:sz w:val="16"/>
        </w:rPr>
        <w:t xml:space="preserve"> </w:t>
      </w:r>
      <w:r w:rsidRPr="00384424">
        <w:rPr>
          <w:vanish/>
          <w:sz w:val="16"/>
        </w:rPr>
        <w:t>associated</w:t>
      </w:r>
      <w:r w:rsidRPr="000A7537">
        <w:rPr>
          <w:sz w:val="16"/>
        </w:rPr>
        <w:t xml:space="preserve"> </w:t>
      </w:r>
      <w:r w:rsidRPr="00384424">
        <w:rPr>
          <w:vanish/>
          <w:sz w:val="16"/>
        </w:rPr>
        <w:t>with</w:t>
      </w:r>
      <w:r w:rsidRPr="000A7537">
        <w:rPr>
          <w:sz w:val="16"/>
        </w:rPr>
        <w:t xml:space="preserve"> </w:t>
      </w:r>
      <w:r w:rsidRPr="00384424">
        <w:rPr>
          <w:vanish/>
          <w:sz w:val="16"/>
        </w:rPr>
        <w:t>a</w:t>
      </w:r>
      <w:r w:rsidRPr="000A7537">
        <w:rPr>
          <w:sz w:val="16"/>
        </w:rPr>
        <w:t xml:space="preserve"> </w:t>
      </w:r>
      <w:r w:rsidRPr="00384424">
        <w:rPr>
          <w:vanish/>
          <w:sz w:val="16"/>
        </w:rPr>
        <w:t>strike</w:t>
      </w:r>
      <w:r w:rsidRPr="000A7537">
        <w:rPr>
          <w:sz w:val="16"/>
        </w:rPr>
        <w:t xml:space="preserve"> </w:t>
      </w:r>
      <w:r w:rsidRPr="00384424">
        <w:rPr>
          <w:vanish/>
          <w:sz w:val="16"/>
        </w:rPr>
        <w:t>to</w:t>
      </w:r>
      <w:r w:rsidRPr="000A7537">
        <w:rPr>
          <w:sz w:val="16"/>
        </w:rPr>
        <w:t xml:space="preserve"> </w:t>
      </w:r>
      <w:r w:rsidRPr="00384424">
        <w:rPr>
          <w:vanish/>
          <w:sz w:val="16"/>
        </w:rPr>
        <w:t>labor</w:t>
      </w:r>
      <w:r w:rsidRPr="000A7537">
        <w:rPr>
          <w:sz w:val="16"/>
        </w:rPr>
        <w:t xml:space="preserve"> </w:t>
      </w:r>
      <w:r w:rsidRPr="00384424">
        <w:rPr>
          <w:vanish/>
          <w:sz w:val="16"/>
        </w:rPr>
        <w:t>alone.</w:t>
      </w:r>
    </w:p>
    <w:p w14:paraId="034E1272" w14:textId="77777777" w:rsidR="008B6030" w:rsidRPr="000A7537" w:rsidRDefault="008B6030" w:rsidP="008B6030">
      <w:pPr>
        <w:rPr>
          <w:sz w:val="16"/>
        </w:rPr>
      </w:pPr>
    </w:p>
    <w:p w14:paraId="652646D3" w14:textId="77777777" w:rsidR="008B6030" w:rsidRPr="000A7537" w:rsidRDefault="008B6030" w:rsidP="008B6030">
      <w:pPr>
        <w:pStyle w:val="Heading4"/>
      </w:pPr>
      <w:r w:rsidRPr="000A7537">
        <w:t>Decline goes nuclear.</w:t>
      </w:r>
    </w:p>
    <w:p w14:paraId="0877FB54" w14:textId="77777777" w:rsidR="008B6030" w:rsidRPr="000A7537" w:rsidRDefault="008B6030" w:rsidP="008B6030">
      <w:pPr>
        <w:rPr>
          <w:sz w:val="16"/>
          <w:szCs w:val="26"/>
        </w:rPr>
      </w:pPr>
      <w:r w:rsidRPr="000A7537">
        <w:rPr>
          <w:rStyle w:val="Style13ptBold"/>
          <w:szCs w:val="26"/>
          <w:u w:val="single"/>
        </w:rPr>
        <w:t>Tønnesson 15</w:t>
      </w:r>
      <w:r w:rsidRPr="000A7537">
        <w:rPr>
          <w:sz w:val="16"/>
          <w:szCs w:val="26"/>
        </w:rPr>
        <w:t xml:space="preserve">, Stein. "Deterrence, interdependence and Sino–US peace." International Area Studies Review 18.3 (2015): 297-311. (the Department of Peace and Conflict, Uppsala University, Sweden, and Peace research Institute Oslo (PRIO), Norway) </w:t>
      </w:r>
    </w:p>
    <w:p w14:paraId="7DF1747E" w14:textId="77777777" w:rsidR="008B6030" w:rsidRPr="000A7537" w:rsidRDefault="008B6030" w:rsidP="008B6030">
      <w:pPr>
        <w:rPr>
          <w:sz w:val="16"/>
          <w:szCs w:val="26"/>
        </w:rPr>
      </w:pPr>
      <w:r w:rsidRPr="00384424">
        <w:rPr>
          <w:vanish/>
          <w:sz w:val="16"/>
          <w:szCs w:val="26"/>
        </w:rPr>
        <w:t>Several</w:t>
      </w:r>
      <w:r w:rsidRPr="000A7537">
        <w:rPr>
          <w:sz w:val="16"/>
          <w:szCs w:val="26"/>
        </w:rPr>
        <w:t xml:space="preserve"> </w:t>
      </w:r>
      <w:r w:rsidRPr="00384424">
        <w:rPr>
          <w:rStyle w:val="StyleUnderline"/>
          <w:vanish/>
          <w:sz w:val="26"/>
          <w:szCs w:val="26"/>
        </w:rPr>
        <w:t>recent</w:t>
      </w:r>
      <w:r w:rsidRPr="000A7537">
        <w:rPr>
          <w:rStyle w:val="StyleUnderline"/>
          <w:sz w:val="26"/>
          <w:szCs w:val="26"/>
        </w:rPr>
        <w:t xml:space="preserve"> </w:t>
      </w:r>
      <w:r w:rsidRPr="00384424">
        <w:rPr>
          <w:rStyle w:val="StyleUnderline"/>
          <w:vanish/>
          <w:sz w:val="26"/>
          <w:szCs w:val="26"/>
        </w:rPr>
        <w:t>works</w:t>
      </w:r>
      <w:r w:rsidRPr="000A7537">
        <w:rPr>
          <w:rStyle w:val="StyleUnderline"/>
          <w:sz w:val="26"/>
          <w:szCs w:val="26"/>
        </w:rPr>
        <w:t xml:space="preserve"> </w:t>
      </w:r>
      <w:r w:rsidRPr="00384424">
        <w:rPr>
          <w:rStyle w:val="StyleUnderline"/>
          <w:vanish/>
          <w:sz w:val="26"/>
          <w:szCs w:val="26"/>
        </w:rPr>
        <w:t>on</w:t>
      </w:r>
      <w:r w:rsidRPr="000A7537">
        <w:rPr>
          <w:rStyle w:val="StyleUnderline"/>
          <w:sz w:val="26"/>
          <w:szCs w:val="26"/>
        </w:rPr>
        <w:t xml:space="preserve"> </w:t>
      </w:r>
      <w:r w:rsidRPr="00384424">
        <w:rPr>
          <w:rStyle w:val="StyleUnderline"/>
          <w:vanish/>
          <w:sz w:val="26"/>
          <w:szCs w:val="26"/>
        </w:rPr>
        <w:t>China</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Sino–US</w:t>
      </w:r>
      <w:r w:rsidRPr="000A7537">
        <w:rPr>
          <w:rStyle w:val="StyleUnderline"/>
          <w:sz w:val="26"/>
          <w:szCs w:val="26"/>
        </w:rPr>
        <w:t xml:space="preserve"> </w:t>
      </w:r>
      <w:r w:rsidRPr="00384424">
        <w:rPr>
          <w:rStyle w:val="StyleUnderline"/>
          <w:vanish/>
          <w:sz w:val="26"/>
          <w:szCs w:val="26"/>
        </w:rPr>
        <w:t>relations</w:t>
      </w:r>
      <w:r w:rsidRPr="000A7537">
        <w:rPr>
          <w:rStyle w:val="StyleUnderline"/>
          <w:sz w:val="26"/>
          <w:szCs w:val="26"/>
        </w:rPr>
        <w:t xml:space="preserve"> </w:t>
      </w:r>
      <w:r w:rsidRPr="00384424">
        <w:rPr>
          <w:rStyle w:val="StyleUnderline"/>
          <w:vanish/>
          <w:sz w:val="26"/>
          <w:szCs w:val="26"/>
        </w:rPr>
        <w:t>have</w:t>
      </w:r>
      <w:r w:rsidRPr="000A7537">
        <w:rPr>
          <w:rStyle w:val="StyleUnderline"/>
          <w:sz w:val="26"/>
          <w:szCs w:val="26"/>
        </w:rPr>
        <w:t xml:space="preserve"> </w:t>
      </w:r>
      <w:r w:rsidRPr="00384424">
        <w:rPr>
          <w:rStyle w:val="StyleUnderline"/>
          <w:vanish/>
          <w:sz w:val="26"/>
          <w:szCs w:val="26"/>
        </w:rPr>
        <w:t>made</w:t>
      </w:r>
      <w:r w:rsidRPr="000A7537">
        <w:rPr>
          <w:rStyle w:val="StyleUnderline"/>
          <w:sz w:val="26"/>
          <w:szCs w:val="26"/>
        </w:rPr>
        <w:t xml:space="preserve"> </w:t>
      </w:r>
      <w:r w:rsidRPr="00384424">
        <w:rPr>
          <w:rStyle w:val="StyleUnderline"/>
          <w:vanish/>
          <w:sz w:val="26"/>
          <w:szCs w:val="26"/>
        </w:rPr>
        <w:t>substantial</w:t>
      </w:r>
      <w:r w:rsidRPr="000A7537">
        <w:rPr>
          <w:rStyle w:val="StyleUnderline"/>
          <w:sz w:val="26"/>
          <w:szCs w:val="26"/>
        </w:rPr>
        <w:t xml:space="preserve"> </w:t>
      </w:r>
      <w:r w:rsidRPr="00384424">
        <w:rPr>
          <w:rStyle w:val="StyleUnderline"/>
          <w:vanish/>
          <w:sz w:val="26"/>
          <w:szCs w:val="26"/>
        </w:rPr>
        <w:t>contributions</w:t>
      </w:r>
      <w:r w:rsidRPr="000A7537">
        <w:rPr>
          <w:rStyle w:val="StyleUnderline"/>
          <w:sz w:val="26"/>
          <w:szCs w:val="26"/>
        </w:rPr>
        <w:t xml:space="preserve"> </w:t>
      </w:r>
      <w:r w:rsidRPr="00384424">
        <w:rPr>
          <w:rStyle w:val="StyleUnderline"/>
          <w:vanish/>
          <w:sz w:val="26"/>
          <w:szCs w:val="26"/>
        </w:rPr>
        <w:t>to</w:t>
      </w:r>
      <w:r w:rsidRPr="000A7537">
        <w:rPr>
          <w:sz w:val="16"/>
          <w:szCs w:val="26"/>
        </w:rPr>
        <w:t xml:space="preserve"> </w:t>
      </w:r>
      <w:r w:rsidRPr="00384424">
        <w:rPr>
          <w:vanish/>
          <w:sz w:val="16"/>
          <w:szCs w:val="26"/>
        </w:rPr>
        <w:t>the</w:t>
      </w:r>
      <w:r w:rsidRPr="000A7537">
        <w:rPr>
          <w:sz w:val="16"/>
          <w:szCs w:val="26"/>
        </w:rPr>
        <w:t xml:space="preserve"> </w:t>
      </w:r>
      <w:r w:rsidRPr="00384424">
        <w:rPr>
          <w:rStyle w:val="StyleUnderline"/>
          <w:vanish/>
          <w:sz w:val="26"/>
          <w:szCs w:val="26"/>
        </w:rPr>
        <w:t>current</w:t>
      </w:r>
      <w:r w:rsidRPr="000A7537">
        <w:rPr>
          <w:rStyle w:val="StyleUnderline"/>
          <w:sz w:val="26"/>
          <w:szCs w:val="26"/>
        </w:rPr>
        <w:t xml:space="preserve"> </w:t>
      </w:r>
      <w:r w:rsidRPr="00384424">
        <w:rPr>
          <w:rStyle w:val="StyleUnderline"/>
          <w:vanish/>
          <w:sz w:val="26"/>
          <w:szCs w:val="26"/>
        </w:rPr>
        <w:t>understanding</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how</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under</w:t>
      </w:r>
      <w:r w:rsidRPr="000A7537">
        <w:rPr>
          <w:rStyle w:val="StyleUnderline"/>
          <w:sz w:val="26"/>
          <w:szCs w:val="26"/>
        </w:rPr>
        <w:t xml:space="preserve"> </w:t>
      </w:r>
      <w:r w:rsidRPr="00384424">
        <w:rPr>
          <w:rStyle w:val="StyleUnderline"/>
          <w:vanish/>
          <w:sz w:val="26"/>
          <w:szCs w:val="26"/>
        </w:rPr>
        <w:t>what</w:t>
      </w:r>
      <w:r w:rsidRPr="000A7537">
        <w:rPr>
          <w:rStyle w:val="StyleUnderline"/>
          <w:sz w:val="26"/>
          <w:szCs w:val="26"/>
        </w:rPr>
        <w:t xml:space="preserve"> </w:t>
      </w:r>
      <w:r w:rsidRPr="00384424">
        <w:rPr>
          <w:rStyle w:val="StyleUnderline"/>
          <w:vanish/>
          <w:sz w:val="26"/>
          <w:szCs w:val="26"/>
        </w:rPr>
        <w:t>circumstances</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combination</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deterrence</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economic</w:t>
      </w:r>
      <w:r w:rsidRPr="000A7537">
        <w:rPr>
          <w:rStyle w:val="StyleUnderline"/>
          <w:sz w:val="26"/>
          <w:szCs w:val="26"/>
        </w:rPr>
        <w:t xml:space="preserve"> </w:t>
      </w:r>
      <w:r w:rsidRPr="00384424">
        <w:rPr>
          <w:rStyle w:val="StyleUnderline"/>
          <w:vanish/>
          <w:sz w:val="26"/>
          <w:szCs w:val="26"/>
        </w:rPr>
        <w:t>interdependence</w:t>
      </w:r>
      <w:r w:rsidRPr="000A7537">
        <w:rPr>
          <w:rStyle w:val="StyleUnderline"/>
          <w:sz w:val="26"/>
          <w:szCs w:val="26"/>
        </w:rPr>
        <w:t xml:space="preserve"> </w:t>
      </w:r>
      <w:r w:rsidRPr="00384424">
        <w:rPr>
          <w:rStyle w:val="StyleUnderline"/>
          <w:vanish/>
          <w:sz w:val="26"/>
          <w:szCs w:val="26"/>
        </w:rPr>
        <w:t>may</w:t>
      </w:r>
      <w:r w:rsidRPr="000A7537">
        <w:rPr>
          <w:rStyle w:val="StyleUnderline"/>
          <w:sz w:val="26"/>
          <w:szCs w:val="26"/>
        </w:rPr>
        <w:t xml:space="preserve"> </w:t>
      </w:r>
      <w:r w:rsidRPr="00384424">
        <w:rPr>
          <w:rStyle w:val="StyleUnderline"/>
          <w:vanish/>
          <w:sz w:val="26"/>
          <w:szCs w:val="26"/>
        </w:rPr>
        <w:t>reduce</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risk</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between</w:t>
      </w:r>
      <w:r w:rsidRPr="000A7537">
        <w:rPr>
          <w:rStyle w:val="StyleUnderline"/>
          <w:sz w:val="26"/>
          <w:szCs w:val="26"/>
        </w:rPr>
        <w:t xml:space="preserve"> </w:t>
      </w:r>
      <w:r w:rsidRPr="00384424">
        <w:rPr>
          <w:rStyle w:val="StyleUnderline"/>
          <w:vanish/>
          <w:sz w:val="26"/>
          <w:szCs w:val="26"/>
        </w:rPr>
        <w:t>major</w:t>
      </w:r>
      <w:r w:rsidRPr="000A7537">
        <w:rPr>
          <w:rStyle w:val="StyleUnderline"/>
          <w:sz w:val="26"/>
          <w:szCs w:val="26"/>
        </w:rPr>
        <w:t xml:space="preserve"> </w:t>
      </w:r>
      <w:r w:rsidRPr="00384424">
        <w:rPr>
          <w:rStyle w:val="StyleUnderline"/>
          <w:vanish/>
          <w:sz w:val="26"/>
          <w:szCs w:val="26"/>
        </w:rPr>
        <w:t>powers</w:t>
      </w:r>
      <w:r w:rsidRPr="00384424">
        <w:rPr>
          <w:vanish/>
          <w:sz w:val="16"/>
          <w:szCs w:val="26"/>
        </w:rPr>
        <w:t>.</w:t>
      </w:r>
      <w:r w:rsidRPr="000A7537">
        <w:rPr>
          <w:sz w:val="16"/>
          <w:szCs w:val="26"/>
        </w:rPr>
        <w:t xml:space="preserve"> </w:t>
      </w:r>
      <w:r w:rsidRPr="00384424">
        <w:rPr>
          <w:vanish/>
          <w:sz w:val="16"/>
          <w:szCs w:val="26"/>
        </w:rPr>
        <w:t>At</w:t>
      </w:r>
      <w:r w:rsidRPr="000A7537">
        <w:rPr>
          <w:sz w:val="16"/>
          <w:szCs w:val="26"/>
        </w:rPr>
        <w:t xml:space="preserve"> </w:t>
      </w:r>
      <w:r w:rsidRPr="00384424">
        <w:rPr>
          <w:vanish/>
          <w:sz w:val="16"/>
          <w:szCs w:val="26"/>
        </w:rPr>
        <w:t>least</w:t>
      </w:r>
      <w:r w:rsidRPr="000A7537">
        <w:rPr>
          <w:sz w:val="16"/>
          <w:szCs w:val="26"/>
        </w:rPr>
        <w:t xml:space="preserve"> </w:t>
      </w:r>
      <w:r w:rsidRPr="00384424">
        <w:rPr>
          <w:vanish/>
          <w:sz w:val="16"/>
          <w:szCs w:val="26"/>
        </w:rPr>
        <w:t>four</w:t>
      </w:r>
      <w:r w:rsidRPr="000A7537">
        <w:rPr>
          <w:sz w:val="16"/>
          <w:szCs w:val="26"/>
        </w:rPr>
        <w:t xml:space="preserve"> </w:t>
      </w:r>
      <w:r w:rsidRPr="00384424">
        <w:rPr>
          <w:vanish/>
          <w:sz w:val="16"/>
          <w:szCs w:val="26"/>
        </w:rPr>
        <w:t>conclusions</w:t>
      </w:r>
      <w:r w:rsidRPr="000A7537">
        <w:rPr>
          <w:sz w:val="16"/>
          <w:szCs w:val="26"/>
        </w:rPr>
        <w:t xml:space="preserve"> </w:t>
      </w:r>
      <w:r w:rsidRPr="00384424">
        <w:rPr>
          <w:vanish/>
          <w:sz w:val="16"/>
          <w:szCs w:val="26"/>
        </w:rPr>
        <w:t>can</w:t>
      </w:r>
      <w:r w:rsidRPr="000A7537">
        <w:rPr>
          <w:sz w:val="16"/>
          <w:szCs w:val="26"/>
        </w:rPr>
        <w:t xml:space="preserve"> </w:t>
      </w:r>
      <w:r w:rsidRPr="00384424">
        <w:rPr>
          <w:vanish/>
          <w:sz w:val="16"/>
          <w:szCs w:val="26"/>
        </w:rPr>
        <w:t>be</w:t>
      </w:r>
      <w:r w:rsidRPr="000A7537">
        <w:rPr>
          <w:sz w:val="16"/>
          <w:szCs w:val="26"/>
        </w:rPr>
        <w:t xml:space="preserve"> </w:t>
      </w:r>
      <w:r w:rsidRPr="00384424">
        <w:rPr>
          <w:vanish/>
          <w:sz w:val="16"/>
          <w:szCs w:val="26"/>
        </w:rPr>
        <w:t>drawn</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review</w:t>
      </w:r>
      <w:r w:rsidRPr="000A7537">
        <w:rPr>
          <w:sz w:val="16"/>
          <w:szCs w:val="26"/>
        </w:rPr>
        <w:t xml:space="preserve"> </w:t>
      </w:r>
      <w:r w:rsidRPr="00384424">
        <w:rPr>
          <w:vanish/>
          <w:sz w:val="16"/>
          <w:szCs w:val="26"/>
        </w:rPr>
        <w:t>above:</w:t>
      </w:r>
      <w:r w:rsidRPr="000A7537">
        <w:rPr>
          <w:sz w:val="16"/>
          <w:szCs w:val="26"/>
        </w:rPr>
        <w:t xml:space="preserve"> </w:t>
      </w:r>
      <w:r w:rsidRPr="00384424">
        <w:rPr>
          <w:vanish/>
          <w:sz w:val="16"/>
          <w:szCs w:val="26"/>
        </w:rPr>
        <w:t>first,</w:t>
      </w:r>
      <w:r w:rsidRPr="000A7537">
        <w:rPr>
          <w:sz w:val="16"/>
          <w:szCs w:val="26"/>
        </w:rPr>
        <w:t xml:space="preserve"> </w:t>
      </w:r>
      <w:r w:rsidRPr="00384424">
        <w:rPr>
          <w:rStyle w:val="StyleUnderline"/>
          <w:vanish/>
          <w:sz w:val="26"/>
          <w:szCs w:val="26"/>
        </w:rPr>
        <w:t>those</w:t>
      </w:r>
      <w:r w:rsidRPr="000A7537">
        <w:rPr>
          <w:rStyle w:val="StyleUnderline"/>
          <w:sz w:val="26"/>
          <w:szCs w:val="26"/>
        </w:rPr>
        <w:t xml:space="preserve"> </w:t>
      </w:r>
      <w:r w:rsidRPr="00384424">
        <w:rPr>
          <w:rStyle w:val="StyleUnderline"/>
          <w:vanish/>
          <w:sz w:val="26"/>
          <w:szCs w:val="26"/>
        </w:rPr>
        <w:t>who</w:t>
      </w:r>
      <w:r w:rsidRPr="000A7537">
        <w:rPr>
          <w:rStyle w:val="StyleUnderline"/>
          <w:sz w:val="26"/>
          <w:szCs w:val="26"/>
        </w:rPr>
        <w:t xml:space="preserve"> </w:t>
      </w:r>
      <w:r w:rsidRPr="00384424">
        <w:rPr>
          <w:rStyle w:val="StyleUnderline"/>
          <w:vanish/>
          <w:sz w:val="26"/>
          <w:szCs w:val="26"/>
        </w:rPr>
        <w:t>say</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interdependence</w:t>
      </w:r>
      <w:r w:rsidRPr="000A7537">
        <w:rPr>
          <w:rStyle w:val="StyleUnderline"/>
          <w:sz w:val="26"/>
          <w:szCs w:val="26"/>
        </w:rPr>
        <w:t xml:space="preserve"> </w:t>
      </w:r>
      <w:r w:rsidRPr="00384424">
        <w:rPr>
          <w:rStyle w:val="StyleUnderline"/>
          <w:vanish/>
          <w:sz w:val="26"/>
          <w:szCs w:val="26"/>
        </w:rPr>
        <w:t>may</w:t>
      </w:r>
      <w:r w:rsidRPr="000A7537">
        <w:rPr>
          <w:rStyle w:val="StyleUnderline"/>
          <w:sz w:val="26"/>
          <w:szCs w:val="26"/>
        </w:rPr>
        <w:t xml:space="preserve"> </w:t>
      </w:r>
      <w:r w:rsidRPr="00384424">
        <w:rPr>
          <w:rStyle w:val="StyleUnderline"/>
          <w:vanish/>
          <w:sz w:val="26"/>
          <w:szCs w:val="26"/>
        </w:rPr>
        <w:t>both</w:t>
      </w:r>
      <w:r w:rsidRPr="000A7537">
        <w:rPr>
          <w:rStyle w:val="StyleUnderline"/>
          <w:sz w:val="26"/>
          <w:szCs w:val="26"/>
        </w:rPr>
        <w:t xml:space="preserve"> </w:t>
      </w:r>
      <w:r w:rsidRPr="00384424">
        <w:rPr>
          <w:rStyle w:val="StyleUnderline"/>
          <w:vanish/>
          <w:sz w:val="26"/>
          <w:szCs w:val="26"/>
        </w:rPr>
        <w:t>inhibit</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drive</w:t>
      </w:r>
      <w:r w:rsidRPr="000A7537">
        <w:rPr>
          <w:rStyle w:val="StyleUnderline"/>
          <w:sz w:val="26"/>
          <w:szCs w:val="26"/>
        </w:rPr>
        <w:t xml:space="preserve"> </w:t>
      </w:r>
      <w:r w:rsidRPr="00384424">
        <w:rPr>
          <w:rStyle w:val="StyleUnderline"/>
          <w:vanish/>
          <w:sz w:val="26"/>
          <w:szCs w:val="26"/>
        </w:rPr>
        <w:t>conflict</w:t>
      </w:r>
      <w:r w:rsidRPr="000A7537">
        <w:rPr>
          <w:rStyle w:val="StyleUnderline"/>
          <w:sz w:val="26"/>
          <w:szCs w:val="26"/>
        </w:rPr>
        <w:t xml:space="preserve"> </w:t>
      </w:r>
      <w:r w:rsidRPr="00384424">
        <w:rPr>
          <w:rStyle w:val="StyleUnderline"/>
          <w:vanish/>
          <w:sz w:val="26"/>
          <w:szCs w:val="26"/>
        </w:rPr>
        <w:t>are</w:t>
      </w:r>
      <w:r w:rsidRPr="000A7537">
        <w:rPr>
          <w:rStyle w:val="StyleUnderline"/>
          <w:sz w:val="26"/>
          <w:szCs w:val="26"/>
        </w:rPr>
        <w:t xml:space="preserve"> </w:t>
      </w:r>
      <w:r w:rsidRPr="00384424">
        <w:rPr>
          <w:rStyle w:val="StyleUnderline"/>
          <w:vanish/>
          <w:sz w:val="26"/>
          <w:szCs w:val="26"/>
        </w:rPr>
        <w:t>righ</w:t>
      </w:r>
      <w:r w:rsidRPr="00384424">
        <w:rPr>
          <w:vanish/>
          <w:sz w:val="16"/>
          <w:szCs w:val="26"/>
        </w:rPr>
        <w:t>t.</w:t>
      </w:r>
      <w:r w:rsidRPr="000A7537">
        <w:rPr>
          <w:sz w:val="16"/>
          <w:szCs w:val="26"/>
        </w:rPr>
        <w:t xml:space="preserve"> </w:t>
      </w:r>
      <w:r w:rsidRPr="00384424">
        <w:rPr>
          <w:rStyle w:val="StyleUnderline"/>
          <w:vanish/>
          <w:sz w:val="26"/>
          <w:szCs w:val="26"/>
        </w:rPr>
        <w:t>Interdependence</w:t>
      </w:r>
      <w:r w:rsidRPr="000A7537">
        <w:rPr>
          <w:rStyle w:val="StyleUnderline"/>
          <w:sz w:val="26"/>
          <w:szCs w:val="26"/>
        </w:rPr>
        <w:t xml:space="preserve"> </w:t>
      </w:r>
      <w:r w:rsidRPr="00384424">
        <w:rPr>
          <w:rStyle w:val="StyleUnderline"/>
          <w:vanish/>
          <w:sz w:val="26"/>
          <w:szCs w:val="26"/>
        </w:rPr>
        <w:t>raises</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cost</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conflict</w:t>
      </w:r>
      <w:r w:rsidRPr="000A7537">
        <w:rPr>
          <w:rStyle w:val="StyleUnderline"/>
          <w:sz w:val="26"/>
          <w:szCs w:val="26"/>
        </w:rPr>
        <w:t xml:space="preserve"> </w:t>
      </w:r>
      <w:r w:rsidRPr="00384424">
        <w:rPr>
          <w:rStyle w:val="StyleUnderline"/>
          <w:vanish/>
          <w:sz w:val="26"/>
          <w:szCs w:val="26"/>
        </w:rPr>
        <w:t>for</w:t>
      </w:r>
      <w:r w:rsidRPr="000A7537">
        <w:rPr>
          <w:rStyle w:val="StyleUnderline"/>
          <w:sz w:val="26"/>
          <w:szCs w:val="26"/>
        </w:rPr>
        <w:t xml:space="preserve"> </w:t>
      </w:r>
      <w:r w:rsidRPr="00384424">
        <w:rPr>
          <w:rStyle w:val="StyleUnderline"/>
          <w:vanish/>
          <w:sz w:val="26"/>
          <w:szCs w:val="26"/>
        </w:rPr>
        <w:t>all</w:t>
      </w:r>
      <w:r w:rsidRPr="000A7537">
        <w:rPr>
          <w:rStyle w:val="StyleUnderline"/>
          <w:sz w:val="26"/>
          <w:szCs w:val="26"/>
        </w:rPr>
        <w:t xml:space="preserve"> </w:t>
      </w:r>
      <w:r w:rsidRPr="00384424">
        <w:rPr>
          <w:rStyle w:val="StyleUnderline"/>
          <w:vanish/>
          <w:sz w:val="26"/>
          <w:szCs w:val="26"/>
        </w:rPr>
        <w:t>sides</w:t>
      </w:r>
      <w:r w:rsidRPr="000A7537">
        <w:rPr>
          <w:rStyle w:val="StyleUnderline"/>
          <w:sz w:val="26"/>
          <w:szCs w:val="26"/>
        </w:rPr>
        <w:t xml:space="preserve"> </w:t>
      </w:r>
      <w:r w:rsidRPr="00384424">
        <w:rPr>
          <w:rStyle w:val="StyleUnderline"/>
          <w:vanish/>
          <w:sz w:val="26"/>
          <w:szCs w:val="26"/>
        </w:rPr>
        <w:t>but</w:t>
      </w:r>
      <w:r w:rsidRPr="000A7537">
        <w:rPr>
          <w:rStyle w:val="StyleUnderline"/>
          <w:sz w:val="26"/>
          <w:szCs w:val="26"/>
        </w:rPr>
        <w:t xml:space="preserve"> </w:t>
      </w:r>
      <w:r w:rsidRPr="00384424">
        <w:rPr>
          <w:vanish/>
          <w:sz w:val="16"/>
          <w:szCs w:val="26"/>
        </w:rPr>
        <w:t>asymmetrical</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unbalanced</w:t>
      </w:r>
      <w:r w:rsidRPr="000A7537">
        <w:rPr>
          <w:sz w:val="16"/>
          <w:szCs w:val="26"/>
        </w:rPr>
        <w:t xml:space="preserve"> </w:t>
      </w:r>
      <w:r w:rsidRPr="00384424">
        <w:rPr>
          <w:vanish/>
          <w:sz w:val="16"/>
          <w:szCs w:val="26"/>
        </w:rPr>
        <w:t>dependencies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negative</w:t>
      </w:r>
      <w:r w:rsidRPr="000A7537">
        <w:rPr>
          <w:sz w:val="16"/>
          <w:szCs w:val="26"/>
        </w:rPr>
        <w:t xml:space="preserve"> </w:t>
      </w:r>
      <w:r w:rsidRPr="00384424">
        <w:rPr>
          <w:vanish/>
          <w:sz w:val="16"/>
          <w:szCs w:val="26"/>
        </w:rPr>
        <w:t>trade</w:t>
      </w:r>
      <w:r w:rsidRPr="000A7537">
        <w:rPr>
          <w:sz w:val="16"/>
          <w:szCs w:val="26"/>
        </w:rPr>
        <w:t xml:space="preserve"> </w:t>
      </w:r>
      <w:r w:rsidRPr="00384424">
        <w:rPr>
          <w:vanish/>
          <w:sz w:val="16"/>
          <w:szCs w:val="26"/>
        </w:rPr>
        <w:t>expectations</w:t>
      </w:r>
      <w:r w:rsidRPr="000A7537">
        <w:rPr>
          <w:sz w:val="16"/>
          <w:szCs w:val="26"/>
        </w:rPr>
        <w:t xml:space="preserve"> </w:t>
      </w:r>
      <w:r w:rsidRPr="00384424">
        <w:rPr>
          <w:vanish/>
          <w:sz w:val="16"/>
          <w:szCs w:val="26"/>
        </w:rPr>
        <w:t>may</w:t>
      </w:r>
      <w:r w:rsidRPr="000A7537">
        <w:rPr>
          <w:sz w:val="16"/>
          <w:szCs w:val="26"/>
        </w:rPr>
        <w:t xml:space="preserve"> </w:t>
      </w:r>
      <w:r w:rsidRPr="00384424">
        <w:rPr>
          <w:vanish/>
          <w:sz w:val="16"/>
          <w:szCs w:val="26"/>
        </w:rPr>
        <w:t>generate</w:t>
      </w:r>
      <w:r w:rsidRPr="000A7537">
        <w:rPr>
          <w:sz w:val="16"/>
          <w:szCs w:val="26"/>
        </w:rPr>
        <w:t xml:space="preserve"> </w:t>
      </w:r>
      <w:r w:rsidRPr="00384424">
        <w:rPr>
          <w:vanish/>
          <w:sz w:val="16"/>
          <w:szCs w:val="26"/>
        </w:rPr>
        <w:t>tensions</w:t>
      </w:r>
      <w:r w:rsidRPr="000A7537">
        <w:rPr>
          <w:sz w:val="16"/>
          <w:szCs w:val="26"/>
        </w:rPr>
        <w:t xml:space="preserve"> </w:t>
      </w:r>
      <w:r w:rsidRPr="00384424">
        <w:rPr>
          <w:vanish/>
          <w:sz w:val="16"/>
          <w:szCs w:val="26"/>
        </w:rPr>
        <w:t>leading</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trade</w:t>
      </w:r>
      <w:r w:rsidRPr="000A7537">
        <w:rPr>
          <w:sz w:val="16"/>
          <w:szCs w:val="26"/>
        </w:rPr>
        <w:t xml:space="preserve"> </w:t>
      </w:r>
      <w:r w:rsidRPr="00384424">
        <w:rPr>
          <w:vanish/>
          <w:sz w:val="16"/>
          <w:szCs w:val="26"/>
        </w:rPr>
        <w:t>wars</w:t>
      </w:r>
      <w:r w:rsidRPr="000A7537">
        <w:rPr>
          <w:sz w:val="16"/>
          <w:szCs w:val="26"/>
        </w:rPr>
        <w:t xml:space="preserve"> </w:t>
      </w:r>
      <w:r w:rsidRPr="00384424">
        <w:rPr>
          <w:vanish/>
          <w:sz w:val="16"/>
          <w:szCs w:val="26"/>
        </w:rPr>
        <w:t>among</w:t>
      </w:r>
      <w:r w:rsidRPr="000A7537">
        <w:rPr>
          <w:sz w:val="16"/>
          <w:szCs w:val="26"/>
        </w:rPr>
        <w:t xml:space="preserve"> </w:t>
      </w:r>
      <w:r w:rsidRPr="00384424">
        <w:rPr>
          <w:vanish/>
          <w:sz w:val="16"/>
          <w:szCs w:val="26"/>
        </w:rPr>
        <w:t>inter-dependent</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turn</w:t>
      </w:r>
      <w:r w:rsidRPr="000A7537">
        <w:rPr>
          <w:sz w:val="16"/>
          <w:szCs w:val="26"/>
        </w:rPr>
        <w:t xml:space="preserve"> </w:t>
      </w:r>
      <w:r w:rsidRPr="00384424">
        <w:rPr>
          <w:vanish/>
          <w:sz w:val="16"/>
          <w:szCs w:val="26"/>
        </w:rPr>
        <w:t>increase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risk</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military</w:t>
      </w:r>
      <w:r w:rsidRPr="000A7537">
        <w:rPr>
          <w:sz w:val="16"/>
          <w:szCs w:val="26"/>
        </w:rPr>
        <w:t xml:space="preserve"> </w:t>
      </w:r>
      <w:r w:rsidRPr="00384424">
        <w:rPr>
          <w:vanish/>
          <w:sz w:val="16"/>
          <w:szCs w:val="26"/>
        </w:rPr>
        <w:t>conflict</w:t>
      </w:r>
      <w:r w:rsidRPr="000A7537">
        <w:rPr>
          <w:rStyle w:val="StyleUnderline"/>
          <w:sz w:val="26"/>
          <w:szCs w:val="26"/>
        </w:rPr>
        <w:t xml:space="preserve"> </w:t>
      </w:r>
      <w:r w:rsidRPr="00384424">
        <w:rPr>
          <w:vanish/>
          <w:sz w:val="16"/>
          <w:szCs w:val="26"/>
        </w:rPr>
        <w:t>(Copeland,</w:t>
      </w:r>
      <w:r w:rsidRPr="000A7537">
        <w:rPr>
          <w:sz w:val="16"/>
          <w:szCs w:val="26"/>
        </w:rPr>
        <w:t xml:space="preserve"> </w:t>
      </w:r>
      <w:r w:rsidRPr="00384424">
        <w:rPr>
          <w:vanish/>
          <w:sz w:val="16"/>
          <w:szCs w:val="26"/>
        </w:rPr>
        <w:t>2015:</w:t>
      </w:r>
      <w:r w:rsidRPr="000A7537">
        <w:rPr>
          <w:sz w:val="16"/>
          <w:szCs w:val="26"/>
        </w:rPr>
        <w:t xml:space="preserve"> </w:t>
      </w:r>
      <w:r w:rsidRPr="00384424">
        <w:rPr>
          <w:vanish/>
          <w:sz w:val="16"/>
          <w:szCs w:val="26"/>
        </w:rPr>
        <w:t>1,</w:t>
      </w:r>
      <w:r w:rsidRPr="000A7537">
        <w:rPr>
          <w:sz w:val="16"/>
          <w:szCs w:val="26"/>
        </w:rPr>
        <w:t xml:space="preserve"> </w:t>
      </w:r>
      <w:r w:rsidRPr="00384424">
        <w:rPr>
          <w:vanish/>
          <w:sz w:val="16"/>
          <w:szCs w:val="26"/>
        </w:rPr>
        <w:t>14,</w:t>
      </w:r>
      <w:r w:rsidRPr="000A7537">
        <w:rPr>
          <w:sz w:val="16"/>
          <w:szCs w:val="26"/>
        </w:rPr>
        <w:t xml:space="preserve"> </w:t>
      </w:r>
      <w:r w:rsidRPr="00384424">
        <w:rPr>
          <w:vanish/>
          <w:sz w:val="16"/>
          <w:szCs w:val="26"/>
        </w:rPr>
        <w:t>437;</w:t>
      </w:r>
      <w:r w:rsidRPr="000A7537">
        <w:rPr>
          <w:sz w:val="16"/>
          <w:szCs w:val="26"/>
        </w:rPr>
        <w:t xml:space="preserve"> </w:t>
      </w:r>
      <w:r w:rsidRPr="00384424">
        <w:rPr>
          <w:vanish/>
          <w:sz w:val="16"/>
          <w:szCs w:val="26"/>
        </w:rPr>
        <w:t>Roach,</w:t>
      </w:r>
      <w:r w:rsidRPr="000A7537">
        <w:rPr>
          <w:sz w:val="16"/>
          <w:szCs w:val="26"/>
        </w:rPr>
        <w:t xml:space="preserve"> </w:t>
      </w:r>
      <w:r w:rsidRPr="00384424">
        <w:rPr>
          <w:vanish/>
          <w:sz w:val="16"/>
          <w:szCs w:val="26"/>
        </w:rPr>
        <w:t>2014).</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risk</w:t>
      </w:r>
      <w:r w:rsidRPr="000A7537">
        <w:rPr>
          <w:sz w:val="16"/>
          <w:szCs w:val="26"/>
        </w:rPr>
        <w:t xml:space="preserve"> </w:t>
      </w:r>
      <w:r w:rsidRPr="00384424">
        <w:rPr>
          <w:vanish/>
          <w:sz w:val="16"/>
          <w:szCs w:val="26"/>
        </w:rPr>
        <w:t>may</w:t>
      </w:r>
      <w:r w:rsidRPr="000A7537">
        <w:rPr>
          <w:sz w:val="16"/>
          <w:szCs w:val="26"/>
        </w:rPr>
        <w:t xml:space="preserve"> </w:t>
      </w:r>
      <w:r w:rsidRPr="00384424">
        <w:rPr>
          <w:vanish/>
          <w:sz w:val="16"/>
          <w:szCs w:val="26"/>
        </w:rPr>
        <w:t>increase</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one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interdependent</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governed</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an</w:t>
      </w:r>
      <w:r w:rsidRPr="000A7537">
        <w:rPr>
          <w:sz w:val="16"/>
          <w:szCs w:val="26"/>
        </w:rPr>
        <w:t xml:space="preserve"> </w:t>
      </w:r>
      <w:r w:rsidRPr="00384424">
        <w:rPr>
          <w:vanish/>
          <w:sz w:val="16"/>
          <w:szCs w:val="26"/>
        </w:rPr>
        <w:t>inward-looking</w:t>
      </w:r>
      <w:r w:rsidRPr="000A7537">
        <w:rPr>
          <w:sz w:val="16"/>
          <w:szCs w:val="26"/>
        </w:rPr>
        <w:t xml:space="preserve"> </w:t>
      </w:r>
      <w:r w:rsidRPr="00384424">
        <w:rPr>
          <w:vanish/>
          <w:sz w:val="16"/>
          <w:szCs w:val="26"/>
        </w:rPr>
        <w:t>socio-economic</w:t>
      </w:r>
      <w:r w:rsidRPr="000A7537">
        <w:rPr>
          <w:sz w:val="16"/>
          <w:szCs w:val="26"/>
        </w:rPr>
        <w:t xml:space="preserve"> </w:t>
      </w:r>
      <w:r w:rsidRPr="00384424">
        <w:rPr>
          <w:vanish/>
          <w:sz w:val="16"/>
          <w:szCs w:val="26"/>
        </w:rPr>
        <w:t>coalition</w:t>
      </w:r>
      <w:r w:rsidRPr="000A7537">
        <w:rPr>
          <w:sz w:val="16"/>
          <w:szCs w:val="26"/>
        </w:rPr>
        <w:t xml:space="preserve"> </w:t>
      </w:r>
      <w:r w:rsidRPr="00384424">
        <w:rPr>
          <w:vanish/>
          <w:sz w:val="16"/>
          <w:szCs w:val="26"/>
        </w:rPr>
        <w:t>(Solingen,</w:t>
      </w:r>
      <w:r w:rsidRPr="000A7537">
        <w:rPr>
          <w:sz w:val="16"/>
          <w:szCs w:val="26"/>
        </w:rPr>
        <w:t xml:space="preserve"> </w:t>
      </w:r>
      <w:r w:rsidRPr="00384424">
        <w:rPr>
          <w:vanish/>
          <w:sz w:val="16"/>
          <w:szCs w:val="26"/>
        </w:rPr>
        <w:t>2015);</w:t>
      </w:r>
      <w:r w:rsidRPr="000A7537">
        <w:rPr>
          <w:sz w:val="16"/>
          <w:szCs w:val="26"/>
        </w:rPr>
        <w:t xml:space="preserve"> </w:t>
      </w:r>
      <w:r w:rsidRPr="00384424">
        <w:rPr>
          <w:vanish/>
          <w:sz w:val="16"/>
          <w:szCs w:val="26"/>
        </w:rPr>
        <w:t>second,</w:t>
      </w:r>
      <w:r w:rsidRPr="000A7537">
        <w:rPr>
          <w:sz w:val="16"/>
          <w:szCs w:val="26"/>
        </w:rPr>
        <w:t xml:space="preserve"> </w:t>
      </w:r>
      <w:r w:rsidRPr="00384424">
        <w:rPr>
          <w:vanish/>
          <w:sz w:val="16"/>
          <w:szCs w:val="26"/>
        </w:rPr>
        <w:t>the</w:t>
      </w:r>
      <w:r w:rsidRPr="000A7537">
        <w:rPr>
          <w:sz w:val="16"/>
          <w:szCs w:val="26"/>
        </w:rPr>
        <w:t xml:space="preserve"> </w:t>
      </w:r>
      <w:r w:rsidRPr="00384424">
        <w:rPr>
          <w:rStyle w:val="StyleUnderline"/>
          <w:vanish/>
          <w:sz w:val="26"/>
          <w:szCs w:val="26"/>
        </w:rPr>
        <w:t>risk</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between</w:t>
      </w:r>
      <w:r w:rsidRPr="000A7537">
        <w:rPr>
          <w:rStyle w:val="StyleUnderline"/>
          <w:sz w:val="26"/>
          <w:szCs w:val="26"/>
        </w:rPr>
        <w:t xml:space="preserve"> </w:t>
      </w:r>
      <w:r w:rsidRPr="00384424">
        <w:rPr>
          <w:rStyle w:val="StyleUnderline"/>
          <w:vanish/>
          <w:sz w:val="26"/>
          <w:szCs w:val="26"/>
        </w:rPr>
        <w:t>China</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US</w:t>
      </w:r>
      <w:r w:rsidRPr="000A7537">
        <w:rPr>
          <w:rStyle w:val="StyleUnderline"/>
          <w:sz w:val="26"/>
          <w:szCs w:val="26"/>
        </w:rPr>
        <w:t xml:space="preserve"> </w:t>
      </w:r>
      <w:r w:rsidRPr="00384424">
        <w:rPr>
          <w:rStyle w:val="StyleUnderline"/>
          <w:vanish/>
          <w:sz w:val="26"/>
          <w:szCs w:val="26"/>
        </w:rPr>
        <w:t>should</w:t>
      </w:r>
      <w:r w:rsidRPr="000A7537">
        <w:rPr>
          <w:rStyle w:val="StyleUnderline"/>
          <w:sz w:val="26"/>
          <w:szCs w:val="26"/>
        </w:rPr>
        <w:t xml:space="preserve"> </w:t>
      </w:r>
      <w:r w:rsidRPr="00384424">
        <w:rPr>
          <w:rStyle w:val="StyleUnderline"/>
          <w:vanish/>
          <w:sz w:val="26"/>
          <w:szCs w:val="26"/>
        </w:rPr>
        <w:t>not</w:t>
      </w:r>
      <w:r w:rsidRPr="000A7537">
        <w:rPr>
          <w:rStyle w:val="StyleUnderline"/>
          <w:sz w:val="26"/>
          <w:szCs w:val="26"/>
        </w:rPr>
        <w:t xml:space="preserve"> </w:t>
      </w:r>
      <w:r w:rsidRPr="00384424">
        <w:rPr>
          <w:rStyle w:val="StyleUnderline"/>
          <w:vanish/>
          <w:sz w:val="26"/>
          <w:szCs w:val="26"/>
        </w:rPr>
        <w:t>just</w:t>
      </w:r>
      <w:r w:rsidRPr="000A7537">
        <w:rPr>
          <w:rStyle w:val="StyleUnderline"/>
          <w:sz w:val="26"/>
          <w:szCs w:val="26"/>
        </w:rPr>
        <w:t xml:space="preserve"> </w:t>
      </w:r>
      <w:r w:rsidRPr="00384424">
        <w:rPr>
          <w:rStyle w:val="StyleUnderline"/>
          <w:vanish/>
          <w:sz w:val="26"/>
          <w:szCs w:val="26"/>
        </w:rPr>
        <w:t>be</w:t>
      </w:r>
      <w:r w:rsidRPr="000A7537">
        <w:rPr>
          <w:rStyle w:val="StyleUnderline"/>
          <w:sz w:val="26"/>
          <w:szCs w:val="26"/>
        </w:rPr>
        <w:t xml:space="preserve"> </w:t>
      </w:r>
      <w:r w:rsidRPr="00384424">
        <w:rPr>
          <w:rStyle w:val="StyleUnderline"/>
          <w:vanish/>
          <w:sz w:val="26"/>
          <w:szCs w:val="26"/>
        </w:rPr>
        <w:t>analysed</w:t>
      </w:r>
      <w:r w:rsidRPr="000A7537">
        <w:rPr>
          <w:rStyle w:val="StyleUnderline"/>
          <w:sz w:val="26"/>
          <w:szCs w:val="26"/>
        </w:rPr>
        <w:t xml:space="preserve"> </w:t>
      </w:r>
      <w:r w:rsidRPr="00384424">
        <w:rPr>
          <w:rStyle w:val="StyleUnderline"/>
          <w:vanish/>
          <w:sz w:val="26"/>
          <w:szCs w:val="26"/>
        </w:rPr>
        <w:t>bilaterally</w:t>
      </w:r>
      <w:r w:rsidRPr="000A7537">
        <w:rPr>
          <w:rStyle w:val="StyleUnderline"/>
          <w:sz w:val="26"/>
          <w:szCs w:val="26"/>
        </w:rPr>
        <w:t xml:space="preserve"> </w:t>
      </w:r>
      <w:r w:rsidRPr="00384424">
        <w:rPr>
          <w:rStyle w:val="StyleUnderline"/>
          <w:vanish/>
          <w:sz w:val="26"/>
          <w:szCs w:val="26"/>
        </w:rPr>
        <w:t>but</w:t>
      </w:r>
      <w:r w:rsidRPr="000A7537">
        <w:rPr>
          <w:rStyle w:val="StyleUnderline"/>
          <w:sz w:val="26"/>
          <w:szCs w:val="26"/>
        </w:rPr>
        <w:t xml:space="preserve"> </w:t>
      </w:r>
      <w:r w:rsidRPr="00384424">
        <w:rPr>
          <w:rStyle w:val="StyleUnderline"/>
          <w:vanish/>
          <w:sz w:val="26"/>
          <w:szCs w:val="26"/>
        </w:rPr>
        <w:t>include</w:t>
      </w:r>
      <w:r w:rsidRPr="000A7537">
        <w:rPr>
          <w:rStyle w:val="StyleUnderline"/>
          <w:sz w:val="26"/>
          <w:szCs w:val="26"/>
        </w:rPr>
        <w:t xml:space="preserve"> </w:t>
      </w:r>
      <w:r w:rsidRPr="00384424">
        <w:rPr>
          <w:rStyle w:val="StyleUnderline"/>
          <w:vanish/>
          <w:sz w:val="26"/>
          <w:szCs w:val="26"/>
        </w:rPr>
        <w:t>their</w:t>
      </w:r>
      <w:r w:rsidRPr="000A7537">
        <w:rPr>
          <w:rStyle w:val="StyleUnderline"/>
          <w:sz w:val="26"/>
          <w:szCs w:val="26"/>
        </w:rPr>
        <w:t xml:space="preserve"> </w:t>
      </w:r>
      <w:r w:rsidRPr="00384424">
        <w:rPr>
          <w:rStyle w:val="StyleUnderline"/>
          <w:vanish/>
          <w:sz w:val="26"/>
          <w:szCs w:val="26"/>
        </w:rPr>
        <w:t>allies</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partners</w:t>
      </w:r>
      <w:r w:rsidRPr="00384424">
        <w:rPr>
          <w:vanish/>
          <w:sz w:val="16"/>
          <w:szCs w:val="26"/>
        </w:rPr>
        <w:t>.</w:t>
      </w:r>
      <w:r w:rsidRPr="000A7537">
        <w:rPr>
          <w:sz w:val="16"/>
          <w:szCs w:val="26"/>
        </w:rPr>
        <w:t xml:space="preserve"> </w:t>
      </w:r>
      <w:r w:rsidRPr="00384424">
        <w:rPr>
          <w:vanish/>
          <w:sz w:val="16"/>
          <w:szCs w:val="26"/>
        </w:rPr>
        <w:t>Third</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countries</w:t>
      </w:r>
      <w:r w:rsidRPr="000A7537">
        <w:rPr>
          <w:sz w:val="16"/>
          <w:szCs w:val="26"/>
        </w:rPr>
        <w:t xml:space="preserve"> </w:t>
      </w:r>
      <w:r w:rsidRPr="00384424">
        <w:rPr>
          <w:vanish/>
          <w:sz w:val="16"/>
          <w:szCs w:val="26"/>
        </w:rPr>
        <w:t>could</w:t>
      </w:r>
      <w:r w:rsidRPr="000A7537">
        <w:rPr>
          <w:sz w:val="16"/>
          <w:szCs w:val="26"/>
        </w:rPr>
        <w:t xml:space="preserve"> </w:t>
      </w:r>
      <w:r w:rsidRPr="00384424">
        <w:rPr>
          <w:vanish/>
          <w:sz w:val="16"/>
          <w:szCs w:val="26"/>
        </w:rPr>
        <w:t>drag</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US</w:t>
      </w:r>
      <w:r w:rsidRPr="000A7537">
        <w:rPr>
          <w:sz w:val="16"/>
          <w:szCs w:val="26"/>
        </w:rPr>
        <w:t xml:space="preserve"> </w:t>
      </w:r>
      <w:r w:rsidRPr="00384424">
        <w:rPr>
          <w:vanish/>
          <w:sz w:val="16"/>
          <w:szCs w:val="26"/>
        </w:rPr>
        <w:t>into</w:t>
      </w:r>
      <w:r w:rsidRPr="000A7537">
        <w:rPr>
          <w:sz w:val="16"/>
          <w:szCs w:val="26"/>
        </w:rPr>
        <w:t xml:space="preserve"> </w:t>
      </w:r>
      <w:r w:rsidRPr="00384424">
        <w:rPr>
          <w:vanish/>
          <w:sz w:val="16"/>
          <w:szCs w:val="26"/>
        </w:rPr>
        <w:t>confrontation;</w:t>
      </w:r>
      <w:r w:rsidRPr="000A7537">
        <w:rPr>
          <w:sz w:val="16"/>
          <w:szCs w:val="26"/>
        </w:rPr>
        <w:t xml:space="preserve"> </w:t>
      </w:r>
      <w:r w:rsidRPr="00384424">
        <w:rPr>
          <w:vanish/>
          <w:sz w:val="16"/>
          <w:szCs w:val="26"/>
        </w:rPr>
        <w:t>third,</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this</w:t>
      </w:r>
      <w:r w:rsidRPr="000A7537">
        <w:rPr>
          <w:sz w:val="16"/>
          <w:szCs w:val="26"/>
        </w:rPr>
        <w:t xml:space="preserve"> </w:t>
      </w:r>
      <w:r w:rsidRPr="00384424">
        <w:rPr>
          <w:vanish/>
          <w:sz w:val="16"/>
          <w:szCs w:val="26"/>
        </w:rPr>
        <w:t>context</w:t>
      </w:r>
      <w:r w:rsidRPr="000A7537">
        <w:rPr>
          <w:sz w:val="16"/>
          <w:szCs w:val="26"/>
        </w:rPr>
        <w:t xml:space="preserve"> </w:t>
      </w:r>
      <w:r w:rsidRPr="00384424">
        <w:rPr>
          <w:vanish/>
          <w:sz w:val="16"/>
          <w:szCs w:val="26"/>
        </w:rPr>
        <w:t>it</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some</w:t>
      </w:r>
      <w:r w:rsidRPr="000A7537">
        <w:rPr>
          <w:sz w:val="16"/>
          <w:szCs w:val="26"/>
        </w:rPr>
        <w:t xml:space="preserve"> </w:t>
      </w:r>
      <w:r w:rsidRPr="00384424">
        <w:rPr>
          <w:vanish/>
          <w:sz w:val="16"/>
          <w:szCs w:val="26"/>
        </w:rPr>
        <w:t>comfort</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three</w:t>
      </w:r>
      <w:r w:rsidRPr="000A7537">
        <w:rPr>
          <w:sz w:val="16"/>
          <w:szCs w:val="26"/>
        </w:rPr>
        <w:t xml:space="preserve"> </w:t>
      </w:r>
      <w:r w:rsidRPr="00384424">
        <w:rPr>
          <w:vanish/>
          <w:sz w:val="16"/>
          <w:szCs w:val="26"/>
        </w:rPr>
        <w:t>main</w:t>
      </w:r>
      <w:r w:rsidRPr="000A7537">
        <w:rPr>
          <w:sz w:val="16"/>
          <w:szCs w:val="26"/>
        </w:rPr>
        <w:t xml:space="preserve"> </w:t>
      </w:r>
      <w:r w:rsidRPr="00384424">
        <w:rPr>
          <w:vanish/>
          <w:sz w:val="16"/>
          <w:szCs w:val="26"/>
        </w:rPr>
        <w:t>economic</w:t>
      </w:r>
      <w:r w:rsidRPr="000A7537">
        <w:rPr>
          <w:sz w:val="16"/>
          <w:szCs w:val="26"/>
        </w:rPr>
        <w:t xml:space="preserve"> </w:t>
      </w:r>
      <w:r w:rsidRPr="00384424">
        <w:rPr>
          <w:vanish/>
          <w:sz w:val="16"/>
          <w:szCs w:val="26"/>
        </w:rPr>
        <w:t>powers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Northeast</w:t>
      </w:r>
      <w:r w:rsidRPr="000A7537">
        <w:rPr>
          <w:sz w:val="16"/>
          <w:szCs w:val="26"/>
        </w:rPr>
        <w:t xml:space="preserve"> </w:t>
      </w:r>
      <w:r w:rsidRPr="00384424">
        <w:rPr>
          <w:vanish/>
          <w:sz w:val="16"/>
          <w:szCs w:val="26"/>
        </w:rPr>
        <w:t>Asia</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Japan</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South</w:t>
      </w:r>
      <w:r w:rsidRPr="000A7537">
        <w:rPr>
          <w:sz w:val="16"/>
          <w:szCs w:val="26"/>
        </w:rPr>
        <w:t xml:space="preserve"> </w:t>
      </w:r>
      <w:r w:rsidRPr="00384424">
        <w:rPr>
          <w:vanish/>
          <w:sz w:val="16"/>
          <w:szCs w:val="26"/>
        </w:rPr>
        <w:t>Korea)</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deeply</w:t>
      </w:r>
      <w:r w:rsidRPr="000A7537">
        <w:rPr>
          <w:sz w:val="16"/>
          <w:szCs w:val="26"/>
        </w:rPr>
        <w:t xml:space="preserve"> </w:t>
      </w:r>
      <w:r w:rsidRPr="00384424">
        <w:rPr>
          <w:vanish/>
          <w:sz w:val="16"/>
          <w:szCs w:val="26"/>
        </w:rPr>
        <w:t>integrated</w:t>
      </w:r>
      <w:r w:rsidRPr="000A7537">
        <w:rPr>
          <w:sz w:val="16"/>
          <w:szCs w:val="26"/>
        </w:rPr>
        <w:t xml:space="preserve"> </w:t>
      </w:r>
      <w:r w:rsidRPr="00384424">
        <w:rPr>
          <w:vanish/>
          <w:sz w:val="16"/>
          <w:szCs w:val="26"/>
        </w:rPr>
        <w:t>economically</w:t>
      </w:r>
      <w:r w:rsidRPr="000A7537">
        <w:rPr>
          <w:sz w:val="16"/>
          <w:szCs w:val="26"/>
        </w:rPr>
        <w:t xml:space="preserve"> </w:t>
      </w:r>
      <w:r w:rsidRPr="00384424">
        <w:rPr>
          <w:vanish/>
          <w:sz w:val="16"/>
          <w:szCs w:val="26"/>
        </w:rPr>
        <w:t>through</w:t>
      </w:r>
      <w:r w:rsidRPr="000A7537">
        <w:rPr>
          <w:sz w:val="16"/>
          <w:szCs w:val="26"/>
        </w:rPr>
        <w:t xml:space="preserve"> </w:t>
      </w:r>
      <w:r w:rsidRPr="00384424">
        <w:rPr>
          <w:vanish/>
          <w:sz w:val="16"/>
          <w:szCs w:val="26"/>
        </w:rPr>
        <w:t>production</w:t>
      </w:r>
      <w:r w:rsidRPr="000A7537">
        <w:rPr>
          <w:sz w:val="16"/>
          <w:szCs w:val="26"/>
        </w:rPr>
        <w:t xml:space="preserve"> </w:t>
      </w:r>
      <w:r w:rsidRPr="00384424">
        <w:rPr>
          <w:vanish/>
          <w:sz w:val="16"/>
          <w:szCs w:val="26"/>
        </w:rPr>
        <w:t>networks</w:t>
      </w:r>
      <w:r w:rsidRPr="000A7537">
        <w:rPr>
          <w:sz w:val="16"/>
          <w:szCs w:val="26"/>
        </w:rPr>
        <w:t xml:space="preserve"> </w:t>
      </w:r>
      <w:r w:rsidRPr="00384424">
        <w:rPr>
          <w:vanish/>
          <w:sz w:val="16"/>
          <w:szCs w:val="26"/>
        </w:rPr>
        <w:t>within</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global</w:t>
      </w:r>
      <w:r w:rsidRPr="000A7537">
        <w:rPr>
          <w:sz w:val="16"/>
          <w:szCs w:val="26"/>
        </w:rPr>
        <w:t xml:space="preserve"> </w:t>
      </w:r>
      <w:r w:rsidRPr="00384424">
        <w:rPr>
          <w:vanish/>
          <w:sz w:val="16"/>
          <w:szCs w:val="26"/>
        </w:rPr>
        <w:t>system</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trade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finance</w:t>
      </w:r>
      <w:r w:rsidRPr="000A7537">
        <w:rPr>
          <w:sz w:val="16"/>
          <w:szCs w:val="26"/>
        </w:rPr>
        <w:t xml:space="preserve"> </w:t>
      </w:r>
      <w:r w:rsidRPr="00384424">
        <w:rPr>
          <w:vanish/>
          <w:sz w:val="16"/>
          <w:szCs w:val="26"/>
        </w:rPr>
        <w:t>(Ravenhill,</w:t>
      </w:r>
      <w:r w:rsidRPr="000A7537">
        <w:rPr>
          <w:sz w:val="16"/>
          <w:szCs w:val="26"/>
        </w:rPr>
        <w:t xml:space="preserve"> </w:t>
      </w:r>
      <w:r w:rsidRPr="00384424">
        <w:rPr>
          <w:vanish/>
          <w:sz w:val="16"/>
          <w:szCs w:val="26"/>
        </w:rPr>
        <w:t>2014;</w:t>
      </w:r>
      <w:r w:rsidRPr="000A7537">
        <w:rPr>
          <w:sz w:val="16"/>
          <w:szCs w:val="26"/>
        </w:rPr>
        <w:t xml:space="preserve"> </w:t>
      </w:r>
      <w:r w:rsidRPr="00384424">
        <w:rPr>
          <w:vanish/>
          <w:sz w:val="16"/>
          <w:szCs w:val="26"/>
        </w:rPr>
        <w:t>Yoshimatsu,</w:t>
      </w:r>
      <w:r w:rsidRPr="000A7537">
        <w:rPr>
          <w:sz w:val="16"/>
          <w:szCs w:val="26"/>
        </w:rPr>
        <w:t xml:space="preserve"> </w:t>
      </w:r>
      <w:r w:rsidRPr="00384424">
        <w:rPr>
          <w:vanish/>
          <w:sz w:val="16"/>
          <w:szCs w:val="26"/>
        </w:rPr>
        <w:t>2014:</w:t>
      </w:r>
      <w:r w:rsidRPr="000A7537">
        <w:rPr>
          <w:sz w:val="16"/>
          <w:szCs w:val="26"/>
        </w:rPr>
        <w:t xml:space="preserve"> </w:t>
      </w:r>
      <w:r w:rsidRPr="00384424">
        <w:rPr>
          <w:vanish/>
          <w:sz w:val="16"/>
          <w:szCs w:val="26"/>
        </w:rPr>
        <w:t>576);</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fourth,</w:t>
      </w:r>
      <w:r w:rsidRPr="000A7537">
        <w:rPr>
          <w:sz w:val="16"/>
          <w:szCs w:val="26"/>
        </w:rPr>
        <w:t xml:space="preserve"> </w:t>
      </w:r>
      <w:r w:rsidRPr="000A7537">
        <w:rPr>
          <w:rStyle w:val="Emphasis"/>
          <w:sz w:val="26"/>
          <w:szCs w:val="26"/>
          <w:highlight w:val="cyan"/>
        </w:rPr>
        <w:t>decisions</w:t>
      </w:r>
      <w:r w:rsidRPr="000A7537">
        <w:rPr>
          <w:rStyle w:val="Emphasis"/>
          <w:sz w:val="26"/>
          <w:szCs w:val="26"/>
        </w:rPr>
        <w:t xml:space="preserve"> </w:t>
      </w:r>
      <w:r w:rsidRPr="000A7537">
        <w:rPr>
          <w:rStyle w:val="Emphasis"/>
          <w:sz w:val="26"/>
          <w:szCs w:val="26"/>
          <w:highlight w:val="cyan"/>
        </w:rPr>
        <w:t>for</w:t>
      </w:r>
      <w:r w:rsidRPr="000A7537">
        <w:rPr>
          <w:rStyle w:val="Emphasis"/>
          <w:sz w:val="26"/>
          <w:szCs w:val="26"/>
        </w:rPr>
        <w:t xml:space="preserve"> </w:t>
      </w:r>
      <w:r w:rsidRPr="000A7537">
        <w:rPr>
          <w:rStyle w:val="Emphasis"/>
          <w:sz w:val="26"/>
          <w:szCs w:val="26"/>
          <w:highlight w:val="cyan"/>
        </w:rPr>
        <w:t>war</w:t>
      </w:r>
      <w:r w:rsidRPr="000A7537">
        <w:rPr>
          <w:rStyle w:val="Emphasis"/>
          <w:sz w:val="26"/>
          <w:szCs w:val="26"/>
        </w:rPr>
        <w:t xml:space="preserve"> </w:t>
      </w:r>
      <w:r w:rsidRPr="00384424">
        <w:rPr>
          <w:rStyle w:val="Emphasis"/>
          <w:vanish/>
          <w:sz w:val="26"/>
          <w:szCs w:val="26"/>
        </w:rPr>
        <w:t>and</w:t>
      </w:r>
      <w:r w:rsidRPr="000A7537">
        <w:rPr>
          <w:rStyle w:val="Emphasis"/>
          <w:sz w:val="26"/>
          <w:szCs w:val="26"/>
        </w:rPr>
        <w:t xml:space="preserve"> </w:t>
      </w:r>
      <w:r w:rsidRPr="00384424">
        <w:rPr>
          <w:rStyle w:val="Emphasis"/>
          <w:vanish/>
          <w:sz w:val="26"/>
          <w:szCs w:val="26"/>
        </w:rPr>
        <w:t>peace</w:t>
      </w:r>
      <w:r w:rsidRPr="000A7537">
        <w:rPr>
          <w:rStyle w:val="Emphasis"/>
          <w:sz w:val="26"/>
          <w:szCs w:val="26"/>
        </w:rPr>
        <w:t xml:space="preserve"> </w:t>
      </w:r>
      <w:r w:rsidRPr="00384424">
        <w:rPr>
          <w:rStyle w:val="Emphasis"/>
          <w:vanish/>
          <w:sz w:val="26"/>
          <w:szCs w:val="26"/>
        </w:rPr>
        <w:t>are</w:t>
      </w:r>
      <w:r w:rsidRPr="000A7537">
        <w:rPr>
          <w:rStyle w:val="Emphasis"/>
          <w:sz w:val="26"/>
          <w:szCs w:val="26"/>
        </w:rPr>
        <w:t xml:space="preserve"> </w:t>
      </w:r>
      <w:r w:rsidRPr="000A7537">
        <w:rPr>
          <w:rStyle w:val="Emphasis"/>
          <w:sz w:val="26"/>
          <w:szCs w:val="26"/>
          <w:highlight w:val="cyan"/>
        </w:rPr>
        <w:t>taken</w:t>
      </w:r>
      <w:r w:rsidRPr="000A7537">
        <w:rPr>
          <w:rStyle w:val="Emphasis"/>
          <w:sz w:val="26"/>
          <w:szCs w:val="26"/>
        </w:rPr>
        <w:t xml:space="preserve"> </w:t>
      </w:r>
      <w:r w:rsidRPr="000A7537">
        <w:rPr>
          <w:rStyle w:val="Emphasis"/>
          <w:sz w:val="26"/>
          <w:szCs w:val="26"/>
          <w:highlight w:val="cyan"/>
        </w:rPr>
        <w:t>by</w:t>
      </w:r>
      <w:r w:rsidRPr="000A7537">
        <w:rPr>
          <w:rStyle w:val="Emphasis"/>
          <w:sz w:val="26"/>
          <w:szCs w:val="26"/>
        </w:rPr>
        <w:t xml:space="preserve"> </w:t>
      </w:r>
      <w:r w:rsidRPr="00384424">
        <w:rPr>
          <w:rStyle w:val="Emphasis"/>
          <w:vanish/>
          <w:sz w:val="26"/>
          <w:szCs w:val="26"/>
        </w:rPr>
        <w:t>very</w:t>
      </w:r>
      <w:r w:rsidRPr="000A7537">
        <w:rPr>
          <w:rStyle w:val="Emphasis"/>
          <w:sz w:val="26"/>
          <w:szCs w:val="26"/>
        </w:rPr>
        <w:t xml:space="preserve"> </w:t>
      </w:r>
      <w:r w:rsidRPr="000A7537">
        <w:rPr>
          <w:rStyle w:val="Emphasis"/>
          <w:sz w:val="26"/>
          <w:szCs w:val="26"/>
          <w:highlight w:val="cyan"/>
        </w:rPr>
        <w:t>few people, who act on</w:t>
      </w:r>
      <w:r w:rsidRPr="000A7537">
        <w:rPr>
          <w:rStyle w:val="Emphasis"/>
          <w:sz w:val="26"/>
          <w:szCs w:val="26"/>
        </w:rPr>
        <w:t xml:space="preserve"> </w:t>
      </w:r>
      <w:r w:rsidRPr="00384424">
        <w:rPr>
          <w:rStyle w:val="Emphasis"/>
          <w:vanish/>
          <w:sz w:val="26"/>
          <w:szCs w:val="26"/>
        </w:rPr>
        <w:t>the</w:t>
      </w:r>
      <w:r w:rsidRPr="000A7537">
        <w:rPr>
          <w:rStyle w:val="Emphasis"/>
          <w:sz w:val="26"/>
          <w:szCs w:val="26"/>
        </w:rPr>
        <w:t xml:space="preserve"> </w:t>
      </w:r>
      <w:r w:rsidRPr="00384424">
        <w:rPr>
          <w:rStyle w:val="Emphasis"/>
          <w:vanish/>
          <w:sz w:val="26"/>
          <w:szCs w:val="26"/>
        </w:rPr>
        <w:t>basis</w:t>
      </w:r>
      <w:r w:rsidRPr="000A7537">
        <w:rPr>
          <w:rStyle w:val="Emphasis"/>
          <w:sz w:val="26"/>
          <w:szCs w:val="26"/>
        </w:rPr>
        <w:t xml:space="preserve"> </w:t>
      </w:r>
      <w:r w:rsidRPr="00384424">
        <w:rPr>
          <w:rStyle w:val="Emphasis"/>
          <w:vanish/>
          <w:sz w:val="26"/>
          <w:szCs w:val="26"/>
        </w:rPr>
        <w:t>of</w:t>
      </w:r>
      <w:r w:rsidRPr="000A7537">
        <w:rPr>
          <w:rStyle w:val="Emphasis"/>
          <w:sz w:val="26"/>
          <w:szCs w:val="26"/>
        </w:rPr>
        <w:t xml:space="preserve"> </w:t>
      </w:r>
      <w:r w:rsidRPr="00384424">
        <w:rPr>
          <w:rStyle w:val="Emphasis"/>
          <w:vanish/>
          <w:sz w:val="26"/>
          <w:szCs w:val="26"/>
        </w:rPr>
        <w:t>their</w:t>
      </w:r>
      <w:r w:rsidRPr="000A7537">
        <w:rPr>
          <w:rStyle w:val="Emphasis"/>
          <w:sz w:val="26"/>
          <w:szCs w:val="26"/>
        </w:rPr>
        <w:t xml:space="preserve"> </w:t>
      </w:r>
      <w:r w:rsidRPr="000A7537">
        <w:rPr>
          <w:rStyle w:val="Emphasis"/>
          <w:sz w:val="26"/>
          <w:szCs w:val="26"/>
          <w:highlight w:val="cyan"/>
        </w:rPr>
        <w:t>future</w:t>
      </w:r>
      <w:r w:rsidRPr="000A7537">
        <w:rPr>
          <w:rStyle w:val="Emphasis"/>
          <w:sz w:val="26"/>
          <w:szCs w:val="26"/>
        </w:rPr>
        <w:t xml:space="preserve"> </w:t>
      </w:r>
      <w:r w:rsidRPr="000A7537">
        <w:rPr>
          <w:rStyle w:val="Emphasis"/>
          <w:sz w:val="26"/>
          <w:szCs w:val="26"/>
          <w:highlight w:val="cyan"/>
        </w:rPr>
        <w:t>expectations</w:t>
      </w:r>
      <w:r w:rsidRPr="00384424">
        <w:rPr>
          <w:vanish/>
          <w:sz w:val="16"/>
          <w:szCs w:val="26"/>
        </w:rPr>
        <w:t>.</w:t>
      </w:r>
      <w:r w:rsidRPr="000A7537">
        <w:rPr>
          <w:sz w:val="16"/>
          <w:szCs w:val="26"/>
        </w:rPr>
        <w:t xml:space="preserve"> </w:t>
      </w:r>
      <w:r w:rsidRPr="00384424">
        <w:rPr>
          <w:vanish/>
          <w:sz w:val="16"/>
          <w:szCs w:val="26"/>
        </w:rPr>
        <w:t>International</w:t>
      </w:r>
      <w:r w:rsidRPr="000A7537">
        <w:rPr>
          <w:sz w:val="16"/>
          <w:szCs w:val="26"/>
        </w:rPr>
        <w:t xml:space="preserve"> </w:t>
      </w:r>
      <w:r w:rsidRPr="00384424">
        <w:rPr>
          <w:vanish/>
          <w:sz w:val="16"/>
          <w:szCs w:val="26"/>
        </w:rPr>
        <w:t>relations</w:t>
      </w:r>
      <w:r w:rsidRPr="000A7537">
        <w:rPr>
          <w:sz w:val="16"/>
          <w:szCs w:val="26"/>
        </w:rPr>
        <w:t xml:space="preserve"> </w:t>
      </w:r>
      <w:r w:rsidRPr="00384424">
        <w:rPr>
          <w:vanish/>
          <w:sz w:val="16"/>
          <w:szCs w:val="26"/>
        </w:rPr>
        <w:t>theory</w:t>
      </w:r>
      <w:r w:rsidRPr="000A7537">
        <w:rPr>
          <w:sz w:val="16"/>
          <w:szCs w:val="26"/>
        </w:rPr>
        <w:t xml:space="preserve"> </w:t>
      </w:r>
      <w:r w:rsidRPr="00384424">
        <w:rPr>
          <w:vanish/>
          <w:sz w:val="16"/>
          <w:szCs w:val="26"/>
        </w:rPr>
        <w:t>must</w:t>
      </w:r>
      <w:r w:rsidRPr="000A7537">
        <w:rPr>
          <w:sz w:val="16"/>
          <w:szCs w:val="26"/>
        </w:rPr>
        <w:t xml:space="preserve"> </w:t>
      </w:r>
      <w:r w:rsidRPr="00384424">
        <w:rPr>
          <w:vanish/>
          <w:sz w:val="16"/>
          <w:szCs w:val="26"/>
        </w:rPr>
        <w:t>be</w:t>
      </w:r>
      <w:r w:rsidRPr="000A7537">
        <w:rPr>
          <w:sz w:val="16"/>
          <w:szCs w:val="26"/>
        </w:rPr>
        <w:t xml:space="preserve"> </w:t>
      </w:r>
      <w:r w:rsidRPr="00384424">
        <w:rPr>
          <w:vanish/>
          <w:sz w:val="16"/>
          <w:szCs w:val="26"/>
        </w:rPr>
        <w:t>supplemented</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foreign</w:t>
      </w:r>
      <w:r w:rsidRPr="000A7537">
        <w:rPr>
          <w:sz w:val="16"/>
          <w:szCs w:val="26"/>
        </w:rPr>
        <w:t xml:space="preserve"> </w:t>
      </w:r>
      <w:r w:rsidRPr="00384424">
        <w:rPr>
          <w:vanish/>
          <w:sz w:val="16"/>
          <w:szCs w:val="26"/>
        </w:rPr>
        <w:t>policy</w:t>
      </w:r>
      <w:r w:rsidRPr="000A7537">
        <w:rPr>
          <w:sz w:val="16"/>
          <w:szCs w:val="26"/>
        </w:rPr>
        <w:t xml:space="preserve"> </w:t>
      </w:r>
      <w:r w:rsidRPr="00384424">
        <w:rPr>
          <w:vanish/>
          <w:sz w:val="16"/>
          <w:szCs w:val="26"/>
        </w:rPr>
        <w:t>analysis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order</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assess</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value</w:t>
      </w:r>
      <w:r w:rsidRPr="000A7537">
        <w:rPr>
          <w:sz w:val="16"/>
          <w:szCs w:val="26"/>
        </w:rPr>
        <w:t xml:space="preserve"> </w:t>
      </w:r>
      <w:r w:rsidRPr="00384424">
        <w:rPr>
          <w:vanish/>
          <w:sz w:val="16"/>
          <w:szCs w:val="26"/>
        </w:rPr>
        <w:t>attributed</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national</w:t>
      </w:r>
      <w:r w:rsidRPr="000A7537">
        <w:rPr>
          <w:sz w:val="16"/>
          <w:szCs w:val="26"/>
        </w:rPr>
        <w:t xml:space="preserve"> </w:t>
      </w:r>
      <w:r w:rsidRPr="00384424">
        <w:rPr>
          <w:vanish/>
          <w:sz w:val="16"/>
          <w:szCs w:val="26"/>
        </w:rPr>
        <w:t>decision-makers</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economic</w:t>
      </w:r>
      <w:r w:rsidRPr="000A7537">
        <w:rPr>
          <w:sz w:val="16"/>
          <w:szCs w:val="26"/>
        </w:rPr>
        <w:t xml:space="preserve"> </w:t>
      </w:r>
      <w:r w:rsidRPr="00384424">
        <w:rPr>
          <w:vanish/>
          <w:sz w:val="16"/>
          <w:szCs w:val="26"/>
        </w:rPr>
        <w:t>development</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their</w:t>
      </w:r>
      <w:r w:rsidRPr="000A7537">
        <w:rPr>
          <w:sz w:val="16"/>
          <w:szCs w:val="26"/>
        </w:rPr>
        <w:t xml:space="preserve"> </w:t>
      </w:r>
      <w:r w:rsidRPr="00384424">
        <w:rPr>
          <w:vanish/>
          <w:sz w:val="16"/>
          <w:szCs w:val="26"/>
        </w:rPr>
        <w:t>assessments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risks</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opportunities.</w:t>
      </w:r>
      <w:r w:rsidRPr="000A7537">
        <w:rPr>
          <w:sz w:val="16"/>
          <w:szCs w:val="26"/>
        </w:rPr>
        <w:t xml:space="preserve"> </w:t>
      </w:r>
      <w:r w:rsidRPr="000A7537">
        <w:rPr>
          <w:rStyle w:val="StyleUnderline"/>
          <w:sz w:val="26"/>
          <w:szCs w:val="26"/>
          <w:highlight w:val="cyan"/>
        </w:rPr>
        <w:t>If</w:t>
      </w:r>
      <w:r w:rsidRPr="000A7537">
        <w:rPr>
          <w:rStyle w:val="StyleUnderline"/>
          <w:sz w:val="26"/>
          <w:szCs w:val="26"/>
        </w:rPr>
        <w:t xml:space="preserve"> </w:t>
      </w:r>
      <w:r w:rsidRPr="000A7537">
        <w:rPr>
          <w:rStyle w:val="StyleUnderline"/>
          <w:sz w:val="26"/>
          <w:szCs w:val="26"/>
          <w:highlight w:val="cyan"/>
        </w:rPr>
        <w:t>leaders</w:t>
      </w:r>
      <w:r w:rsidRPr="000A7537">
        <w:rPr>
          <w:rStyle w:val="StyleUnderline"/>
          <w:sz w:val="26"/>
          <w:szCs w:val="26"/>
        </w:rPr>
        <w:t xml:space="preserve"> </w:t>
      </w:r>
      <w:r w:rsidRPr="00384424">
        <w:rPr>
          <w:rStyle w:val="StyleUnderline"/>
          <w:vanish/>
          <w:sz w:val="26"/>
          <w:szCs w:val="26"/>
        </w:rPr>
        <w:t>on</w:t>
      </w:r>
      <w:r w:rsidRPr="000A7537">
        <w:rPr>
          <w:rStyle w:val="StyleUnderline"/>
          <w:sz w:val="26"/>
          <w:szCs w:val="26"/>
        </w:rPr>
        <w:t xml:space="preserve"> </w:t>
      </w:r>
      <w:r w:rsidRPr="00384424">
        <w:rPr>
          <w:rStyle w:val="StyleUnderline"/>
          <w:vanish/>
          <w:sz w:val="26"/>
          <w:szCs w:val="26"/>
        </w:rPr>
        <w:t>either</w:t>
      </w:r>
      <w:r w:rsidRPr="000A7537">
        <w:rPr>
          <w:rStyle w:val="StyleUnderline"/>
          <w:sz w:val="26"/>
          <w:szCs w:val="26"/>
        </w:rPr>
        <w:t xml:space="preserve"> </w:t>
      </w:r>
      <w:r w:rsidRPr="00384424">
        <w:rPr>
          <w:rStyle w:val="StyleUnderline"/>
          <w:vanish/>
          <w:sz w:val="26"/>
          <w:szCs w:val="26"/>
        </w:rPr>
        <w:t>side</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Atlantic</w:t>
      </w:r>
      <w:r w:rsidRPr="000A7537">
        <w:rPr>
          <w:rStyle w:val="StyleUnderline"/>
          <w:sz w:val="26"/>
          <w:szCs w:val="26"/>
        </w:rPr>
        <w:t xml:space="preserve"> </w:t>
      </w:r>
      <w:r w:rsidRPr="00384424">
        <w:rPr>
          <w:rStyle w:val="StyleUnderline"/>
          <w:vanish/>
          <w:sz w:val="26"/>
          <w:szCs w:val="26"/>
        </w:rPr>
        <w:t>begin</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0A7537">
        <w:rPr>
          <w:rStyle w:val="StyleUnderline"/>
          <w:sz w:val="26"/>
          <w:szCs w:val="26"/>
          <w:highlight w:val="cyan"/>
        </w:rPr>
        <w:t>seriously</w:t>
      </w:r>
      <w:r w:rsidRPr="000A7537">
        <w:rPr>
          <w:rStyle w:val="StyleUnderline"/>
          <w:sz w:val="26"/>
          <w:szCs w:val="26"/>
        </w:rPr>
        <w:t xml:space="preserve"> </w:t>
      </w:r>
      <w:r w:rsidRPr="00384424">
        <w:rPr>
          <w:rStyle w:val="StyleUnderline"/>
          <w:vanish/>
          <w:sz w:val="26"/>
          <w:szCs w:val="26"/>
        </w:rPr>
        <w:t>fear</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0A7537">
        <w:rPr>
          <w:rStyle w:val="StyleUnderline"/>
          <w:sz w:val="26"/>
          <w:szCs w:val="26"/>
          <w:highlight w:val="cyan"/>
        </w:rPr>
        <w:t>anticipate</w:t>
      </w:r>
      <w:r w:rsidRPr="000A7537">
        <w:rPr>
          <w:rStyle w:val="StyleUnderline"/>
          <w:sz w:val="26"/>
          <w:szCs w:val="26"/>
        </w:rPr>
        <w:t xml:space="preserve"> </w:t>
      </w:r>
      <w:r w:rsidRPr="00384424">
        <w:rPr>
          <w:rStyle w:val="StyleUnderline"/>
          <w:vanish/>
          <w:sz w:val="26"/>
          <w:szCs w:val="26"/>
        </w:rPr>
        <w:t>their</w:t>
      </w:r>
      <w:r w:rsidRPr="000A7537">
        <w:rPr>
          <w:rStyle w:val="StyleUnderline"/>
          <w:sz w:val="26"/>
          <w:szCs w:val="26"/>
        </w:rPr>
        <w:t xml:space="preserve"> </w:t>
      </w:r>
      <w:r w:rsidRPr="00384424">
        <w:rPr>
          <w:rStyle w:val="StyleUnderline"/>
          <w:vanish/>
          <w:sz w:val="26"/>
          <w:szCs w:val="26"/>
        </w:rPr>
        <w:t>own</w:t>
      </w:r>
      <w:r w:rsidRPr="000A7537">
        <w:rPr>
          <w:rStyle w:val="StyleUnderline"/>
          <w:sz w:val="26"/>
          <w:szCs w:val="26"/>
        </w:rPr>
        <w:t xml:space="preserve"> </w:t>
      </w:r>
      <w:r w:rsidRPr="00384424">
        <w:rPr>
          <w:rStyle w:val="StyleUnderline"/>
          <w:vanish/>
          <w:sz w:val="26"/>
          <w:szCs w:val="26"/>
        </w:rPr>
        <w:t>nation’s</w:t>
      </w:r>
      <w:r w:rsidRPr="000A7537">
        <w:rPr>
          <w:rStyle w:val="StyleUnderline"/>
          <w:sz w:val="26"/>
          <w:szCs w:val="26"/>
        </w:rPr>
        <w:t xml:space="preserve"> </w:t>
      </w:r>
      <w:r w:rsidRPr="000A7537">
        <w:rPr>
          <w:rStyle w:val="StyleUnderline"/>
          <w:sz w:val="26"/>
          <w:szCs w:val="26"/>
          <w:highlight w:val="cyan"/>
        </w:rPr>
        <w:t>decline</w:t>
      </w:r>
      <w:r w:rsidRPr="000A7537">
        <w:rPr>
          <w:rStyle w:val="StyleUnderline"/>
          <w:sz w:val="26"/>
          <w:szCs w:val="26"/>
        </w:rPr>
        <w:t xml:space="preserve"> </w:t>
      </w:r>
      <w:r w:rsidRPr="000A7537">
        <w:rPr>
          <w:rStyle w:val="StyleUnderline"/>
          <w:sz w:val="26"/>
          <w:szCs w:val="26"/>
          <w:highlight w:val="cyan"/>
        </w:rPr>
        <w:t>then</w:t>
      </w:r>
      <w:r w:rsidRPr="000A7537">
        <w:rPr>
          <w:rStyle w:val="StyleUnderline"/>
          <w:sz w:val="26"/>
          <w:szCs w:val="26"/>
        </w:rPr>
        <w:t xml:space="preserve"> </w:t>
      </w:r>
      <w:r w:rsidRPr="000A7537">
        <w:rPr>
          <w:rStyle w:val="StyleUnderline"/>
          <w:sz w:val="26"/>
          <w:szCs w:val="26"/>
          <w:highlight w:val="cyan"/>
        </w:rPr>
        <w:t xml:space="preserve">they may </w:t>
      </w:r>
      <w:r w:rsidRPr="00384424">
        <w:rPr>
          <w:rStyle w:val="StyleUnderline"/>
          <w:vanish/>
          <w:sz w:val="26"/>
          <w:szCs w:val="26"/>
        </w:rPr>
        <w:t>blame</w:t>
      </w:r>
      <w:r w:rsidRPr="000A7537">
        <w:rPr>
          <w:rStyle w:val="StyleUnderline"/>
          <w:sz w:val="26"/>
          <w:szCs w:val="26"/>
        </w:rPr>
        <w:t xml:space="preserve"> </w:t>
      </w:r>
      <w:r w:rsidRPr="00384424">
        <w:rPr>
          <w:vanish/>
          <w:sz w:val="16"/>
          <w:szCs w:val="26"/>
        </w:rPr>
        <w:t>this</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external</w:t>
      </w:r>
      <w:r w:rsidRPr="000A7537">
        <w:rPr>
          <w:sz w:val="16"/>
          <w:szCs w:val="26"/>
        </w:rPr>
        <w:t xml:space="preserve"> </w:t>
      </w:r>
      <w:r w:rsidRPr="00384424">
        <w:rPr>
          <w:vanish/>
          <w:sz w:val="16"/>
          <w:szCs w:val="26"/>
        </w:rPr>
        <w:t>dependence,</w:t>
      </w:r>
      <w:r w:rsidRPr="000A7537">
        <w:rPr>
          <w:sz w:val="16"/>
          <w:szCs w:val="26"/>
        </w:rPr>
        <w:t xml:space="preserve"> </w:t>
      </w:r>
      <w:r w:rsidRPr="00384424">
        <w:rPr>
          <w:vanish/>
          <w:sz w:val="16"/>
          <w:szCs w:val="26"/>
        </w:rPr>
        <w:t>appeal</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anti-foreign</w:t>
      </w:r>
      <w:r w:rsidRPr="000A7537">
        <w:rPr>
          <w:sz w:val="16"/>
          <w:szCs w:val="26"/>
        </w:rPr>
        <w:t xml:space="preserve"> </w:t>
      </w:r>
      <w:r w:rsidRPr="00384424">
        <w:rPr>
          <w:vanish/>
          <w:sz w:val="16"/>
          <w:szCs w:val="26"/>
        </w:rPr>
        <w:t>sentiments,</w:t>
      </w:r>
      <w:r w:rsidRPr="000A7537">
        <w:rPr>
          <w:rStyle w:val="StyleUnderline"/>
          <w:sz w:val="26"/>
          <w:szCs w:val="26"/>
        </w:rPr>
        <w:t xml:space="preserve"> </w:t>
      </w:r>
      <w:r w:rsidRPr="000A7537">
        <w:rPr>
          <w:rStyle w:val="StyleUnderline"/>
          <w:sz w:val="26"/>
          <w:szCs w:val="26"/>
          <w:highlight w:val="cyan"/>
        </w:rPr>
        <w:t>contemplate</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0A7537">
        <w:rPr>
          <w:rStyle w:val="StyleUnderline"/>
          <w:sz w:val="26"/>
          <w:szCs w:val="26"/>
          <w:highlight w:val="cyan"/>
        </w:rPr>
        <w:t>use of force to gain</w:t>
      </w:r>
      <w:r w:rsidRPr="000A7537">
        <w:rPr>
          <w:rStyle w:val="StyleUnderline"/>
          <w:sz w:val="26"/>
          <w:szCs w:val="26"/>
        </w:rPr>
        <w:t xml:space="preserve"> </w:t>
      </w:r>
      <w:r w:rsidRPr="00384424">
        <w:rPr>
          <w:rStyle w:val="StyleUnderline"/>
          <w:vanish/>
          <w:sz w:val="26"/>
          <w:szCs w:val="26"/>
        </w:rPr>
        <w:t>respect</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0A7537">
        <w:rPr>
          <w:rStyle w:val="StyleUnderline"/>
          <w:sz w:val="26"/>
          <w:szCs w:val="26"/>
          <w:highlight w:val="cyan"/>
        </w:rPr>
        <w:t>credibility</w:t>
      </w:r>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adopt</w:t>
      </w:r>
      <w:r w:rsidRPr="000A7537">
        <w:rPr>
          <w:rStyle w:val="StyleUnderline"/>
          <w:sz w:val="26"/>
          <w:szCs w:val="26"/>
        </w:rPr>
        <w:t xml:space="preserve"> </w:t>
      </w:r>
      <w:r w:rsidRPr="00384424">
        <w:rPr>
          <w:rStyle w:val="StyleUnderline"/>
          <w:vanish/>
          <w:sz w:val="26"/>
          <w:szCs w:val="26"/>
        </w:rPr>
        <w:t>protectionist</w:t>
      </w:r>
      <w:r w:rsidRPr="000A7537">
        <w:rPr>
          <w:rStyle w:val="StyleUnderline"/>
          <w:sz w:val="26"/>
          <w:szCs w:val="26"/>
        </w:rPr>
        <w:t xml:space="preserve"> </w:t>
      </w:r>
      <w:r w:rsidRPr="00384424">
        <w:rPr>
          <w:rStyle w:val="StyleUnderline"/>
          <w:vanish/>
          <w:sz w:val="26"/>
          <w:szCs w:val="26"/>
        </w:rPr>
        <w:t>policies,</w:t>
      </w:r>
      <w:r w:rsidRPr="000A7537">
        <w:rPr>
          <w:rStyle w:val="StyleUnderline"/>
          <w:sz w:val="26"/>
          <w:szCs w:val="26"/>
        </w:rPr>
        <w:t xml:space="preserve"> </w:t>
      </w:r>
      <w:r w:rsidRPr="000A7537">
        <w:rPr>
          <w:rStyle w:val="StyleUnderline"/>
          <w:sz w:val="26"/>
          <w:szCs w:val="26"/>
          <w:highlight w:val="cyan"/>
        </w:rPr>
        <w:t>and</w:t>
      </w:r>
      <w:r w:rsidRPr="000A7537">
        <w:rPr>
          <w:rStyle w:val="StyleUnderline"/>
          <w:sz w:val="26"/>
          <w:szCs w:val="26"/>
        </w:rPr>
        <w:t xml:space="preserve"> </w:t>
      </w:r>
      <w:r w:rsidRPr="00384424">
        <w:rPr>
          <w:rStyle w:val="StyleUnderline"/>
          <w:vanish/>
          <w:sz w:val="26"/>
          <w:szCs w:val="26"/>
        </w:rPr>
        <w:t>ultimately</w:t>
      </w:r>
      <w:r w:rsidRPr="000A7537">
        <w:rPr>
          <w:rStyle w:val="StyleUnderline"/>
          <w:sz w:val="26"/>
          <w:szCs w:val="26"/>
        </w:rPr>
        <w:t xml:space="preserve"> </w:t>
      </w:r>
      <w:r w:rsidRPr="000A7537">
        <w:rPr>
          <w:rStyle w:val="StyleUnderline"/>
          <w:sz w:val="26"/>
          <w:szCs w:val="26"/>
          <w:highlight w:val="cyan"/>
        </w:rPr>
        <w:t>refuse to be deterred by</w:t>
      </w:r>
      <w:r w:rsidRPr="000A7537">
        <w:rPr>
          <w:rStyle w:val="StyleUnderline"/>
          <w:sz w:val="26"/>
          <w:szCs w:val="26"/>
        </w:rPr>
        <w:t xml:space="preserve"> </w:t>
      </w:r>
      <w:r w:rsidRPr="00384424">
        <w:rPr>
          <w:rStyle w:val="StyleUnderline"/>
          <w:vanish/>
          <w:sz w:val="26"/>
          <w:szCs w:val="26"/>
        </w:rPr>
        <w:t>either</w:t>
      </w:r>
      <w:r w:rsidRPr="000A7537">
        <w:rPr>
          <w:rStyle w:val="StyleUnderline"/>
          <w:sz w:val="26"/>
          <w:szCs w:val="26"/>
        </w:rPr>
        <w:t xml:space="preserve"> </w:t>
      </w:r>
      <w:r w:rsidRPr="000A7537">
        <w:rPr>
          <w:rStyle w:val="StyleUnderline"/>
          <w:sz w:val="26"/>
          <w:szCs w:val="26"/>
          <w:highlight w:val="cyan"/>
        </w:rPr>
        <w:t>nuclear</w:t>
      </w:r>
      <w:r w:rsidRPr="000A7537">
        <w:rPr>
          <w:rStyle w:val="StyleUnderline"/>
          <w:sz w:val="26"/>
          <w:szCs w:val="26"/>
        </w:rPr>
        <w:t xml:space="preserve"> </w:t>
      </w:r>
      <w:r w:rsidRPr="000A7537">
        <w:rPr>
          <w:rStyle w:val="StyleUnderline"/>
          <w:sz w:val="26"/>
          <w:szCs w:val="26"/>
          <w:highlight w:val="cyan"/>
        </w:rPr>
        <w:t>arms</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384424">
        <w:rPr>
          <w:rStyle w:val="StyleUnderline"/>
          <w:vanish/>
          <w:sz w:val="26"/>
          <w:szCs w:val="26"/>
        </w:rPr>
        <w:t>prospects</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socioeconomic</w:t>
      </w:r>
      <w:r w:rsidRPr="000A7537">
        <w:rPr>
          <w:rStyle w:val="StyleUnderline"/>
          <w:sz w:val="26"/>
          <w:szCs w:val="26"/>
        </w:rPr>
        <w:t xml:space="preserve"> </w:t>
      </w:r>
      <w:r w:rsidRPr="00384424">
        <w:rPr>
          <w:rStyle w:val="StyleUnderline"/>
          <w:vanish/>
          <w:sz w:val="26"/>
          <w:szCs w:val="26"/>
        </w:rPr>
        <w:t>calamities.</w:t>
      </w:r>
      <w:r w:rsidRPr="000A7537">
        <w:rPr>
          <w:rStyle w:val="StyleUnderline"/>
          <w:sz w:val="26"/>
          <w:szCs w:val="26"/>
        </w:rPr>
        <w:t xml:space="preserve"> </w:t>
      </w:r>
      <w:r w:rsidRPr="00384424">
        <w:rPr>
          <w:rStyle w:val="Emphasis"/>
          <w:vanish/>
          <w:sz w:val="26"/>
          <w:szCs w:val="26"/>
        </w:rPr>
        <w:t>Such</w:t>
      </w:r>
      <w:r w:rsidRPr="000A7537">
        <w:rPr>
          <w:rStyle w:val="Emphasis"/>
          <w:sz w:val="26"/>
          <w:szCs w:val="26"/>
        </w:rPr>
        <w:t xml:space="preserve"> </w:t>
      </w:r>
      <w:r w:rsidRPr="00384424">
        <w:rPr>
          <w:rStyle w:val="Emphasis"/>
          <w:vanish/>
          <w:sz w:val="26"/>
          <w:szCs w:val="26"/>
        </w:rPr>
        <w:t>a</w:t>
      </w:r>
      <w:r w:rsidRPr="000A7537">
        <w:rPr>
          <w:rStyle w:val="Emphasis"/>
          <w:sz w:val="26"/>
          <w:szCs w:val="26"/>
        </w:rPr>
        <w:t xml:space="preserve"> </w:t>
      </w:r>
      <w:r w:rsidRPr="000A7537">
        <w:rPr>
          <w:rStyle w:val="Emphasis"/>
          <w:sz w:val="26"/>
          <w:szCs w:val="26"/>
          <w:highlight w:val="cyan"/>
        </w:rPr>
        <w:t>dangerous</w:t>
      </w:r>
      <w:r w:rsidRPr="000A7537">
        <w:rPr>
          <w:rStyle w:val="Emphasis"/>
          <w:sz w:val="26"/>
          <w:szCs w:val="26"/>
        </w:rPr>
        <w:t xml:space="preserve"> </w:t>
      </w:r>
      <w:r w:rsidRPr="000A7537">
        <w:rPr>
          <w:rStyle w:val="Emphasis"/>
          <w:sz w:val="26"/>
          <w:szCs w:val="26"/>
          <w:highlight w:val="cyan"/>
        </w:rPr>
        <w:t>shift</w:t>
      </w:r>
      <w:r w:rsidRPr="000A7537">
        <w:rPr>
          <w:rStyle w:val="Emphasis"/>
          <w:sz w:val="26"/>
          <w:szCs w:val="26"/>
        </w:rPr>
        <w:t xml:space="preserve"> </w:t>
      </w:r>
      <w:r w:rsidRPr="000A7537">
        <w:rPr>
          <w:rStyle w:val="Emphasis"/>
          <w:sz w:val="26"/>
          <w:szCs w:val="26"/>
          <w:highlight w:val="cyan"/>
        </w:rPr>
        <w:t>could</w:t>
      </w:r>
      <w:r w:rsidRPr="000A7537">
        <w:rPr>
          <w:rStyle w:val="Emphasis"/>
          <w:sz w:val="26"/>
          <w:szCs w:val="26"/>
        </w:rPr>
        <w:t xml:space="preserve"> </w:t>
      </w:r>
      <w:r w:rsidRPr="000A7537">
        <w:rPr>
          <w:rStyle w:val="Emphasis"/>
          <w:sz w:val="26"/>
          <w:szCs w:val="26"/>
          <w:highlight w:val="cyan"/>
        </w:rPr>
        <w:t>happen</w:t>
      </w:r>
      <w:r w:rsidRPr="000A7537">
        <w:rPr>
          <w:rStyle w:val="Emphasis"/>
          <w:sz w:val="26"/>
          <w:szCs w:val="26"/>
        </w:rPr>
        <w:t xml:space="preserve"> </w:t>
      </w:r>
      <w:r w:rsidRPr="000A7537">
        <w:rPr>
          <w:rStyle w:val="Emphasis"/>
          <w:sz w:val="26"/>
          <w:szCs w:val="26"/>
          <w:highlight w:val="cyan"/>
        </w:rPr>
        <w:t>abruptly</w:t>
      </w:r>
      <w:r w:rsidRPr="00384424">
        <w:rPr>
          <w:vanish/>
          <w:sz w:val="16"/>
          <w:szCs w:val="26"/>
        </w:rPr>
        <w:t>,</w:t>
      </w:r>
      <w:r w:rsidRPr="000A7537">
        <w:rPr>
          <w:sz w:val="16"/>
          <w:szCs w:val="26"/>
        </w:rPr>
        <w:t xml:space="preserve"> </w:t>
      </w:r>
      <w:r w:rsidRPr="00384424">
        <w:rPr>
          <w:vanish/>
          <w:sz w:val="16"/>
          <w:szCs w:val="26"/>
        </w:rPr>
        <w:t>i.e.</w:t>
      </w:r>
      <w:r w:rsidRPr="000A7537">
        <w:rPr>
          <w:sz w:val="16"/>
          <w:szCs w:val="26"/>
        </w:rPr>
        <w:t xml:space="preserve"> </w:t>
      </w:r>
      <w:r w:rsidRPr="00384424">
        <w:rPr>
          <w:vanish/>
          <w:sz w:val="16"/>
          <w:szCs w:val="26"/>
        </w:rPr>
        <w:t>under</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instigation</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actions</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third</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against</w:t>
      </w:r>
      <w:r w:rsidRPr="000A7537">
        <w:rPr>
          <w:sz w:val="16"/>
          <w:szCs w:val="26"/>
        </w:rPr>
        <w:t xml:space="preserve"> </w:t>
      </w:r>
      <w:r w:rsidRPr="00384424">
        <w:rPr>
          <w:vanish/>
          <w:sz w:val="16"/>
          <w:szCs w:val="26"/>
        </w:rPr>
        <w:t>a</w:t>
      </w:r>
      <w:r w:rsidRPr="000A7537">
        <w:rPr>
          <w:sz w:val="16"/>
          <w:szCs w:val="26"/>
        </w:rPr>
        <w:t xml:space="preserve"> </w:t>
      </w:r>
      <w:r w:rsidRPr="00384424">
        <w:rPr>
          <w:vanish/>
          <w:sz w:val="16"/>
          <w:szCs w:val="26"/>
        </w:rPr>
        <w:t>third</w:t>
      </w:r>
      <w:r w:rsidRPr="000A7537">
        <w:rPr>
          <w:sz w:val="16"/>
          <w:szCs w:val="26"/>
        </w:rPr>
        <w:t xml:space="preserve"> </w:t>
      </w:r>
      <w:r w:rsidRPr="00384424">
        <w:rPr>
          <w:vanish/>
          <w:sz w:val="16"/>
          <w:szCs w:val="26"/>
        </w:rPr>
        <w:t>party.</w:t>
      </w:r>
      <w:r w:rsidRPr="000A7537">
        <w:rPr>
          <w:sz w:val="16"/>
          <w:szCs w:val="26"/>
        </w:rPr>
        <w:t xml:space="preserve"> </w:t>
      </w:r>
      <w:r w:rsidRPr="00384424">
        <w:rPr>
          <w:vanish/>
          <w:sz w:val="16"/>
          <w:szCs w:val="26"/>
        </w:rPr>
        <w:t>Yet</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long</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there</w:t>
      </w:r>
      <w:r w:rsidRPr="000A7537">
        <w:rPr>
          <w:sz w:val="16"/>
          <w:szCs w:val="26"/>
        </w:rPr>
        <w:t xml:space="preserve"> </w:t>
      </w:r>
      <w:r w:rsidRPr="00384424">
        <w:rPr>
          <w:vanish/>
          <w:sz w:val="16"/>
          <w:szCs w:val="26"/>
        </w:rPr>
        <w:t>is</w:t>
      </w:r>
      <w:r w:rsidRPr="000A7537">
        <w:rPr>
          <w:sz w:val="16"/>
          <w:szCs w:val="26"/>
        </w:rPr>
        <w:t xml:space="preserve"> </w:t>
      </w:r>
      <w:r w:rsidRPr="00384424">
        <w:rPr>
          <w:vanish/>
          <w:sz w:val="16"/>
          <w:szCs w:val="26"/>
        </w:rPr>
        <w:t>both</w:t>
      </w:r>
      <w:r w:rsidRPr="000A7537">
        <w:rPr>
          <w:sz w:val="16"/>
          <w:szCs w:val="26"/>
        </w:rPr>
        <w:t xml:space="preserve"> </w:t>
      </w:r>
      <w:r w:rsidRPr="00384424">
        <w:rPr>
          <w:vanish/>
          <w:sz w:val="16"/>
          <w:szCs w:val="26"/>
        </w:rPr>
        <w:t>nuclear</w:t>
      </w:r>
      <w:r w:rsidRPr="000A7537">
        <w:rPr>
          <w:sz w:val="16"/>
          <w:szCs w:val="26"/>
        </w:rPr>
        <w:t xml:space="preserve"> </w:t>
      </w:r>
      <w:r w:rsidRPr="00384424">
        <w:rPr>
          <w:vanish/>
          <w:sz w:val="16"/>
          <w:szCs w:val="26"/>
        </w:rPr>
        <w:t>deterrence</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interdependence,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tensions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East</w:t>
      </w:r>
      <w:r w:rsidRPr="000A7537">
        <w:rPr>
          <w:sz w:val="16"/>
          <w:szCs w:val="26"/>
        </w:rPr>
        <w:t xml:space="preserve"> </w:t>
      </w:r>
      <w:r w:rsidRPr="00384424">
        <w:rPr>
          <w:vanish/>
          <w:sz w:val="16"/>
          <w:szCs w:val="26"/>
        </w:rPr>
        <w:t>Asia</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unlikely</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escalate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war.</w:t>
      </w:r>
      <w:r w:rsidRPr="000A7537">
        <w:rPr>
          <w:sz w:val="16"/>
          <w:szCs w:val="26"/>
        </w:rPr>
        <w:t xml:space="preserve"> </w:t>
      </w:r>
      <w:r w:rsidRPr="00384424">
        <w:rPr>
          <w:vanish/>
          <w:sz w:val="16"/>
          <w:szCs w:val="26"/>
        </w:rPr>
        <w:t>As</w:t>
      </w:r>
      <w:r w:rsidRPr="000A7537">
        <w:rPr>
          <w:sz w:val="16"/>
          <w:szCs w:val="26"/>
        </w:rPr>
        <w:t xml:space="preserve"> </w:t>
      </w:r>
      <w:r w:rsidRPr="00384424">
        <w:rPr>
          <w:vanish/>
          <w:sz w:val="16"/>
          <w:szCs w:val="26"/>
        </w:rPr>
        <w:t>Chan</w:t>
      </w:r>
      <w:r w:rsidRPr="000A7537">
        <w:rPr>
          <w:sz w:val="16"/>
          <w:szCs w:val="26"/>
        </w:rPr>
        <w:t xml:space="preserve"> </w:t>
      </w:r>
      <w:r w:rsidRPr="00384424">
        <w:rPr>
          <w:vanish/>
          <w:sz w:val="16"/>
          <w:szCs w:val="26"/>
        </w:rPr>
        <w:t>(2013)</w:t>
      </w:r>
      <w:r w:rsidRPr="000A7537">
        <w:rPr>
          <w:sz w:val="16"/>
          <w:szCs w:val="26"/>
        </w:rPr>
        <w:t xml:space="preserve"> </w:t>
      </w:r>
      <w:r w:rsidRPr="00384424">
        <w:rPr>
          <w:vanish/>
          <w:sz w:val="16"/>
          <w:szCs w:val="26"/>
        </w:rPr>
        <w:t>says,</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region</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aware</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they</w:t>
      </w:r>
      <w:r w:rsidRPr="000A7537">
        <w:rPr>
          <w:sz w:val="16"/>
          <w:szCs w:val="26"/>
        </w:rPr>
        <w:t xml:space="preserve"> </w:t>
      </w:r>
      <w:r w:rsidRPr="00384424">
        <w:rPr>
          <w:vanish/>
          <w:sz w:val="16"/>
          <w:szCs w:val="26"/>
        </w:rPr>
        <w:t>cannot</w:t>
      </w:r>
      <w:r w:rsidRPr="000A7537">
        <w:rPr>
          <w:sz w:val="16"/>
          <w:szCs w:val="26"/>
        </w:rPr>
        <w:t xml:space="preserve"> </w:t>
      </w:r>
      <w:r w:rsidRPr="00384424">
        <w:rPr>
          <w:vanish/>
          <w:sz w:val="16"/>
          <w:szCs w:val="26"/>
        </w:rPr>
        <w:t>count</w:t>
      </w:r>
      <w:r w:rsidRPr="000A7537">
        <w:rPr>
          <w:sz w:val="16"/>
          <w:szCs w:val="26"/>
        </w:rPr>
        <w:t xml:space="preserve"> </w:t>
      </w:r>
      <w:r w:rsidRPr="00384424">
        <w:rPr>
          <w:vanish/>
          <w:sz w:val="16"/>
          <w:szCs w:val="26"/>
        </w:rPr>
        <w:t>on</w:t>
      </w:r>
      <w:r w:rsidRPr="000A7537">
        <w:rPr>
          <w:sz w:val="16"/>
          <w:szCs w:val="26"/>
        </w:rPr>
        <w:t xml:space="preserve"> </w:t>
      </w:r>
      <w:r w:rsidRPr="00384424">
        <w:rPr>
          <w:vanish/>
          <w:sz w:val="16"/>
          <w:szCs w:val="26"/>
        </w:rPr>
        <w:t>support</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either</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or</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US</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they</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provocative</w:t>
      </w:r>
      <w:r w:rsidRPr="000A7537">
        <w:rPr>
          <w:sz w:val="16"/>
          <w:szCs w:val="26"/>
        </w:rPr>
        <w:t xml:space="preserve"> </w:t>
      </w:r>
      <w:r w:rsidRPr="00384424">
        <w:rPr>
          <w:vanish/>
          <w:sz w:val="16"/>
          <w:szCs w:val="26"/>
        </w:rPr>
        <w:t>moves.</w:t>
      </w:r>
      <w:r w:rsidRPr="000A7537">
        <w:rPr>
          <w:sz w:val="16"/>
          <w:szCs w:val="26"/>
        </w:rPr>
        <w:t xml:space="preserve"> </w:t>
      </w:r>
      <w:r w:rsidRPr="00384424">
        <w:rPr>
          <w:rStyle w:val="StyleUnderline"/>
          <w:vanish/>
          <w:sz w:val="26"/>
          <w:szCs w:val="26"/>
        </w:rPr>
        <w:t>The</w:t>
      </w:r>
      <w:r w:rsidRPr="000A7537">
        <w:rPr>
          <w:rStyle w:val="StyleUnderline"/>
          <w:sz w:val="26"/>
          <w:szCs w:val="26"/>
        </w:rPr>
        <w:t xml:space="preserve"> </w:t>
      </w:r>
      <w:r w:rsidRPr="000A7537">
        <w:rPr>
          <w:rStyle w:val="Emphasis"/>
          <w:sz w:val="26"/>
          <w:szCs w:val="26"/>
          <w:highlight w:val="cyan"/>
        </w:rPr>
        <w:t>greatest</w:t>
      </w:r>
      <w:r w:rsidRPr="000A7537">
        <w:rPr>
          <w:rStyle w:val="Emphasis"/>
          <w:sz w:val="26"/>
          <w:szCs w:val="26"/>
        </w:rPr>
        <w:t xml:space="preserve"> </w:t>
      </w:r>
      <w:r w:rsidRPr="000A7537">
        <w:rPr>
          <w:rStyle w:val="Emphasis"/>
          <w:sz w:val="26"/>
          <w:szCs w:val="26"/>
          <w:highlight w:val="cyan"/>
        </w:rPr>
        <w:t xml:space="preserve">risk is </w:t>
      </w:r>
      <w:r w:rsidRPr="00384424">
        <w:rPr>
          <w:rStyle w:val="Emphasis"/>
          <w:vanish/>
          <w:sz w:val="26"/>
          <w:szCs w:val="26"/>
        </w:rPr>
        <w:t>not</w:t>
      </w:r>
      <w:r w:rsidRPr="000A7537">
        <w:rPr>
          <w:rStyle w:val="Emphasis"/>
          <w:sz w:val="26"/>
          <w:szCs w:val="26"/>
        </w:rPr>
        <w:t xml:space="preserve"> </w:t>
      </w:r>
      <w:r w:rsidRPr="00384424">
        <w:rPr>
          <w:rStyle w:val="Emphasis"/>
          <w:vanish/>
          <w:sz w:val="26"/>
          <w:szCs w:val="26"/>
        </w:rPr>
        <w:t>that</w:t>
      </w:r>
      <w:r w:rsidRPr="000A7537">
        <w:rPr>
          <w:rStyle w:val="Emphasis"/>
          <w:sz w:val="26"/>
          <w:szCs w:val="26"/>
        </w:rPr>
        <w:t xml:space="preserve"> </w:t>
      </w:r>
      <w:r w:rsidRPr="00384424">
        <w:rPr>
          <w:rStyle w:val="Emphasis"/>
          <w:vanish/>
          <w:sz w:val="26"/>
          <w:szCs w:val="26"/>
        </w:rPr>
        <w:t>a</w:t>
      </w:r>
      <w:r w:rsidRPr="000A7537">
        <w:rPr>
          <w:rStyle w:val="Emphasis"/>
          <w:sz w:val="26"/>
          <w:szCs w:val="26"/>
        </w:rPr>
        <w:t xml:space="preserve"> </w:t>
      </w:r>
      <w:r w:rsidRPr="00384424">
        <w:rPr>
          <w:rStyle w:val="Emphasis"/>
          <w:vanish/>
          <w:sz w:val="26"/>
          <w:szCs w:val="26"/>
        </w:rPr>
        <w:t>territorial</w:t>
      </w:r>
      <w:r w:rsidRPr="000A7537">
        <w:rPr>
          <w:rStyle w:val="Emphasis"/>
          <w:sz w:val="26"/>
          <w:szCs w:val="26"/>
        </w:rPr>
        <w:t xml:space="preserve"> </w:t>
      </w:r>
      <w:r w:rsidRPr="00384424">
        <w:rPr>
          <w:rStyle w:val="Emphasis"/>
          <w:vanish/>
          <w:sz w:val="26"/>
          <w:szCs w:val="26"/>
        </w:rPr>
        <w:t>dispute</w:t>
      </w:r>
      <w:r w:rsidRPr="000A7537">
        <w:rPr>
          <w:rStyle w:val="Emphasis"/>
          <w:sz w:val="26"/>
          <w:szCs w:val="26"/>
        </w:rPr>
        <w:t xml:space="preserve"> </w:t>
      </w:r>
      <w:r w:rsidRPr="00384424">
        <w:rPr>
          <w:rStyle w:val="Emphasis"/>
          <w:vanish/>
          <w:sz w:val="26"/>
          <w:szCs w:val="26"/>
        </w:rPr>
        <w:t>leads</w:t>
      </w:r>
      <w:r w:rsidRPr="000A7537">
        <w:rPr>
          <w:rStyle w:val="Emphasis"/>
          <w:sz w:val="26"/>
          <w:szCs w:val="26"/>
        </w:rPr>
        <w:t xml:space="preserve"> </w:t>
      </w:r>
      <w:r w:rsidRPr="00384424">
        <w:rPr>
          <w:rStyle w:val="Emphasis"/>
          <w:vanish/>
          <w:sz w:val="26"/>
          <w:szCs w:val="26"/>
        </w:rPr>
        <w:t>to</w:t>
      </w:r>
      <w:r w:rsidRPr="000A7537">
        <w:rPr>
          <w:rStyle w:val="Emphasis"/>
          <w:sz w:val="26"/>
          <w:szCs w:val="26"/>
        </w:rPr>
        <w:t xml:space="preserve"> </w:t>
      </w:r>
      <w:r w:rsidRPr="00384424">
        <w:rPr>
          <w:rStyle w:val="Emphasis"/>
          <w:vanish/>
          <w:sz w:val="26"/>
          <w:szCs w:val="26"/>
        </w:rPr>
        <w:t>war</w:t>
      </w:r>
      <w:r w:rsidRPr="000A7537">
        <w:rPr>
          <w:rStyle w:val="Emphasis"/>
          <w:sz w:val="26"/>
          <w:szCs w:val="26"/>
        </w:rPr>
        <w:t xml:space="preserve"> </w:t>
      </w:r>
      <w:r w:rsidRPr="00384424">
        <w:rPr>
          <w:rStyle w:val="Emphasis"/>
          <w:vanish/>
          <w:sz w:val="26"/>
          <w:szCs w:val="26"/>
        </w:rPr>
        <w:t>under</w:t>
      </w:r>
      <w:r w:rsidRPr="000A7537">
        <w:rPr>
          <w:rStyle w:val="Emphasis"/>
          <w:sz w:val="26"/>
          <w:szCs w:val="26"/>
        </w:rPr>
        <w:t xml:space="preserve"> </w:t>
      </w:r>
      <w:r w:rsidRPr="00384424">
        <w:rPr>
          <w:rStyle w:val="Emphasis"/>
          <w:vanish/>
          <w:sz w:val="26"/>
          <w:szCs w:val="26"/>
        </w:rPr>
        <w:t>present</w:t>
      </w:r>
      <w:r w:rsidRPr="000A7537">
        <w:rPr>
          <w:rStyle w:val="Emphasis"/>
          <w:sz w:val="26"/>
          <w:szCs w:val="26"/>
        </w:rPr>
        <w:t xml:space="preserve"> </w:t>
      </w:r>
      <w:r w:rsidRPr="00384424">
        <w:rPr>
          <w:rStyle w:val="Emphasis"/>
          <w:vanish/>
          <w:sz w:val="26"/>
          <w:szCs w:val="26"/>
        </w:rPr>
        <w:t>circumstances</w:t>
      </w:r>
      <w:r w:rsidRPr="000A7537">
        <w:rPr>
          <w:rStyle w:val="Emphasis"/>
          <w:sz w:val="26"/>
          <w:szCs w:val="26"/>
        </w:rPr>
        <w:t xml:space="preserve"> </w:t>
      </w:r>
      <w:r w:rsidRPr="00384424">
        <w:rPr>
          <w:rStyle w:val="Emphasis"/>
          <w:vanish/>
          <w:sz w:val="26"/>
          <w:szCs w:val="26"/>
        </w:rPr>
        <w:t>but</w:t>
      </w:r>
      <w:r w:rsidRPr="000A7537">
        <w:rPr>
          <w:rStyle w:val="Emphasis"/>
          <w:sz w:val="26"/>
          <w:szCs w:val="26"/>
        </w:rPr>
        <w:t xml:space="preserve"> </w:t>
      </w:r>
      <w:r w:rsidRPr="00384424">
        <w:rPr>
          <w:rStyle w:val="Emphasis"/>
          <w:vanish/>
          <w:sz w:val="26"/>
          <w:szCs w:val="26"/>
        </w:rPr>
        <w:t>that</w:t>
      </w:r>
      <w:r w:rsidRPr="000A7537">
        <w:rPr>
          <w:rStyle w:val="Emphasis"/>
          <w:sz w:val="26"/>
          <w:szCs w:val="26"/>
        </w:rPr>
        <w:t xml:space="preserve"> </w:t>
      </w:r>
      <w:r w:rsidRPr="000A7537">
        <w:rPr>
          <w:rStyle w:val="Emphasis"/>
          <w:sz w:val="26"/>
          <w:szCs w:val="26"/>
          <w:highlight w:val="cyan"/>
        </w:rPr>
        <w:t>changes</w:t>
      </w:r>
      <w:r w:rsidRPr="000A7537">
        <w:rPr>
          <w:rStyle w:val="Emphasis"/>
          <w:sz w:val="26"/>
          <w:szCs w:val="26"/>
        </w:rPr>
        <w:t xml:space="preserve"> </w:t>
      </w:r>
      <w:r w:rsidRPr="000A7537">
        <w:rPr>
          <w:rStyle w:val="Emphasis"/>
          <w:sz w:val="26"/>
          <w:szCs w:val="26"/>
          <w:highlight w:val="cyan"/>
        </w:rPr>
        <w:t>in</w:t>
      </w:r>
      <w:r w:rsidRPr="000A7537">
        <w:rPr>
          <w:rStyle w:val="Emphasis"/>
          <w:sz w:val="26"/>
          <w:szCs w:val="26"/>
        </w:rPr>
        <w:t xml:space="preserve"> </w:t>
      </w:r>
      <w:r w:rsidRPr="00384424">
        <w:rPr>
          <w:rStyle w:val="Emphasis"/>
          <w:vanish/>
          <w:sz w:val="26"/>
          <w:szCs w:val="26"/>
        </w:rPr>
        <w:t>the</w:t>
      </w:r>
      <w:r w:rsidRPr="000A7537">
        <w:rPr>
          <w:rStyle w:val="Emphasis"/>
          <w:sz w:val="26"/>
          <w:szCs w:val="26"/>
        </w:rPr>
        <w:t xml:space="preserve"> </w:t>
      </w:r>
      <w:r w:rsidRPr="00384424">
        <w:rPr>
          <w:rStyle w:val="Emphasis"/>
          <w:vanish/>
          <w:sz w:val="26"/>
          <w:szCs w:val="26"/>
        </w:rPr>
        <w:t>world</w:t>
      </w:r>
      <w:r w:rsidRPr="000A7537">
        <w:rPr>
          <w:rStyle w:val="Emphasis"/>
          <w:sz w:val="26"/>
          <w:szCs w:val="26"/>
        </w:rPr>
        <w:t xml:space="preserve"> </w:t>
      </w:r>
      <w:r w:rsidRPr="000A7537">
        <w:rPr>
          <w:rStyle w:val="Emphasis"/>
          <w:sz w:val="26"/>
          <w:szCs w:val="26"/>
          <w:highlight w:val="cyan"/>
        </w:rPr>
        <w:t>econ</w:t>
      </w:r>
      <w:r w:rsidRPr="00384424">
        <w:rPr>
          <w:rStyle w:val="Emphasis"/>
          <w:vanish/>
          <w:sz w:val="26"/>
          <w:szCs w:val="26"/>
        </w:rPr>
        <w:t>omy</w:t>
      </w:r>
      <w:r w:rsidRPr="000A7537">
        <w:rPr>
          <w:rStyle w:val="Emphasis"/>
          <w:sz w:val="26"/>
          <w:szCs w:val="26"/>
        </w:rPr>
        <w:t xml:space="preserve"> </w:t>
      </w:r>
      <w:r w:rsidRPr="00384424">
        <w:rPr>
          <w:rStyle w:val="StyleUnderline"/>
          <w:vanish/>
          <w:sz w:val="26"/>
          <w:szCs w:val="26"/>
        </w:rPr>
        <w:t>alter</w:t>
      </w:r>
      <w:r w:rsidRPr="000A7537">
        <w:rPr>
          <w:rStyle w:val="StyleUnderline"/>
          <w:sz w:val="26"/>
          <w:szCs w:val="26"/>
        </w:rPr>
        <w:t xml:space="preserve"> </w:t>
      </w:r>
      <w:r w:rsidRPr="00384424">
        <w:rPr>
          <w:rStyle w:val="StyleUnderline"/>
          <w:vanish/>
          <w:sz w:val="26"/>
          <w:szCs w:val="26"/>
        </w:rPr>
        <w:t>those</w:t>
      </w:r>
      <w:r w:rsidRPr="000A7537">
        <w:rPr>
          <w:rStyle w:val="StyleUnderline"/>
          <w:sz w:val="26"/>
          <w:szCs w:val="26"/>
        </w:rPr>
        <w:t xml:space="preserve"> </w:t>
      </w:r>
      <w:r w:rsidRPr="00384424">
        <w:rPr>
          <w:rStyle w:val="StyleUnderline"/>
          <w:vanish/>
          <w:sz w:val="26"/>
          <w:szCs w:val="26"/>
        </w:rPr>
        <w:t>circumstances</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ways</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render</w:t>
      </w:r>
      <w:r w:rsidRPr="000A7537">
        <w:rPr>
          <w:rStyle w:val="StyleUnderline"/>
          <w:sz w:val="26"/>
          <w:szCs w:val="26"/>
        </w:rPr>
        <w:t xml:space="preserve"> </w:t>
      </w:r>
      <w:r w:rsidRPr="00384424">
        <w:rPr>
          <w:rStyle w:val="StyleUnderline"/>
          <w:vanish/>
          <w:sz w:val="26"/>
          <w:szCs w:val="26"/>
        </w:rPr>
        <w:t>inter-state</w:t>
      </w:r>
      <w:r w:rsidRPr="000A7537">
        <w:rPr>
          <w:rStyle w:val="StyleUnderline"/>
          <w:sz w:val="26"/>
          <w:szCs w:val="26"/>
        </w:rPr>
        <w:t xml:space="preserve"> </w:t>
      </w:r>
      <w:r w:rsidRPr="00384424">
        <w:rPr>
          <w:rStyle w:val="StyleUnderline"/>
          <w:vanish/>
          <w:sz w:val="26"/>
          <w:szCs w:val="26"/>
        </w:rPr>
        <w:t>peace</w:t>
      </w:r>
      <w:r w:rsidRPr="000A7537">
        <w:rPr>
          <w:rStyle w:val="StyleUnderline"/>
          <w:sz w:val="26"/>
          <w:szCs w:val="26"/>
        </w:rPr>
        <w:t xml:space="preserve"> </w:t>
      </w:r>
      <w:r w:rsidRPr="00384424">
        <w:rPr>
          <w:rStyle w:val="StyleUnderline"/>
          <w:vanish/>
          <w:sz w:val="26"/>
          <w:szCs w:val="26"/>
        </w:rPr>
        <w:t>more</w:t>
      </w:r>
      <w:r w:rsidRPr="000A7537">
        <w:rPr>
          <w:rStyle w:val="StyleUnderline"/>
          <w:sz w:val="26"/>
          <w:szCs w:val="26"/>
        </w:rPr>
        <w:t xml:space="preserve"> </w:t>
      </w:r>
      <w:r w:rsidRPr="00384424">
        <w:rPr>
          <w:rStyle w:val="StyleUnderline"/>
          <w:vanish/>
          <w:sz w:val="26"/>
          <w:szCs w:val="26"/>
        </w:rPr>
        <w:t>precarious</w:t>
      </w:r>
      <w:r w:rsidRPr="00384424">
        <w:rPr>
          <w:vanish/>
          <w:sz w:val="16"/>
          <w:szCs w:val="26"/>
        </w:rPr>
        <w:t>.</w:t>
      </w:r>
      <w:r w:rsidRPr="000A7537">
        <w:rPr>
          <w:sz w:val="16"/>
          <w:szCs w:val="26"/>
        </w:rPr>
        <w:t xml:space="preserve"> </w:t>
      </w:r>
      <w:r w:rsidRPr="00384424">
        <w:rPr>
          <w:vanish/>
          <w:sz w:val="16"/>
          <w:szCs w:val="26"/>
        </w:rPr>
        <w:t>If</w:t>
      </w:r>
      <w:r w:rsidRPr="000A7537">
        <w:rPr>
          <w:sz w:val="16"/>
          <w:szCs w:val="26"/>
        </w:rPr>
        <w:t xml:space="preserve"> </w:t>
      </w:r>
      <w:r w:rsidRPr="00384424">
        <w:rPr>
          <w:vanish/>
          <w:sz w:val="16"/>
          <w:szCs w:val="26"/>
        </w:rPr>
        <w:t>China</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US</w:t>
      </w:r>
      <w:r w:rsidRPr="000A7537">
        <w:rPr>
          <w:sz w:val="16"/>
          <w:szCs w:val="26"/>
        </w:rPr>
        <w:t xml:space="preserve"> </w:t>
      </w:r>
      <w:r w:rsidRPr="00384424">
        <w:rPr>
          <w:vanish/>
          <w:sz w:val="16"/>
          <w:szCs w:val="26"/>
        </w:rPr>
        <w:t>fail</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rebalance</w:t>
      </w:r>
      <w:r w:rsidRPr="000A7537">
        <w:rPr>
          <w:sz w:val="16"/>
          <w:szCs w:val="26"/>
        </w:rPr>
        <w:t xml:space="preserve"> </w:t>
      </w:r>
      <w:r w:rsidRPr="00384424">
        <w:rPr>
          <w:vanish/>
          <w:sz w:val="16"/>
          <w:szCs w:val="26"/>
        </w:rPr>
        <w:t>their</w:t>
      </w:r>
      <w:r w:rsidRPr="000A7537">
        <w:rPr>
          <w:sz w:val="16"/>
          <w:szCs w:val="26"/>
        </w:rPr>
        <w:t xml:space="preserve"> </w:t>
      </w:r>
      <w:r w:rsidRPr="00384424">
        <w:rPr>
          <w:vanish/>
          <w:sz w:val="16"/>
          <w:szCs w:val="26"/>
        </w:rPr>
        <w:t>financial</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trading</w:t>
      </w:r>
      <w:r w:rsidRPr="000A7537">
        <w:rPr>
          <w:sz w:val="16"/>
          <w:szCs w:val="26"/>
        </w:rPr>
        <w:t xml:space="preserve"> </w:t>
      </w:r>
      <w:r w:rsidRPr="00384424">
        <w:rPr>
          <w:vanish/>
          <w:sz w:val="16"/>
          <w:szCs w:val="26"/>
        </w:rPr>
        <w:t>relations</w:t>
      </w:r>
      <w:r w:rsidRPr="000A7537">
        <w:rPr>
          <w:sz w:val="16"/>
          <w:szCs w:val="26"/>
        </w:rPr>
        <w:t xml:space="preserve"> </w:t>
      </w:r>
      <w:r w:rsidRPr="00384424">
        <w:rPr>
          <w:vanish/>
          <w:sz w:val="16"/>
          <w:szCs w:val="26"/>
        </w:rPr>
        <w:t>(Roach,</w:t>
      </w:r>
      <w:r w:rsidRPr="000A7537">
        <w:rPr>
          <w:sz w:val="16"/>
          <w:szCs w:val="26"/>
        </w:rPr>
        <w:t xml:space="preserve"> </w:t>
      </w:r>
      <w:r w:rsidRPr="00384424">
        <w:rPr>
          <w:vanish/>
          <w:sz w:val="16"/>
          <w:szCs w:val="26"/>
        </w:rPr>
        <w:t>2014)</w:t>
      </w:r>
      <w:r w:rsidRPr="000A7537">
        <w:rPr>
          <w:sz w:val="16"/>
          <w:szCs w:val="26"/>
        </w:rPr>
        <w:t xml:space="preserve"> </w:t>
      </w:r>
      <w:r w:rsidRPr="00384424">
        <w:rPr>
          <w:vanish/>
          <w:sz w:val="16"/>
          <w:szCs w:val="26"/>
        </w:rPr>
        <w:t>then</w:t>
      </w:r>
      <w:r w:rsidRPr="000A7537">
        <w:rPr>
          <w:sz w:val="1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trade</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could</w:t>
      </w:r>
      <w:r w:rsidRPr="000A7537">
        <w:rPr>
          <w:sz w:val="16"/>
          <w:szCs w:val="26"/>
        </w:rPr>
        <w:t xml:space="preserve"> </w:t>
      </w:r>
      <w:r w:rsidRPr="00384424">
        <w:rPr>
          <w:vanish/>
          <w:sz w:val="16"/>
          <w:szCs w:val="26"/>
        </w:rPr>
        <w:t>result,</w:t>
      </w:r>
      <w:r w:rsidRPr="000A7537">
        <w:rPr>
          <w:sz w:val="16"/>
          <w:szCs w:val="26"/>
        </w:rPr>
        <w:t xml:space="preserve"> </w:t>
      </w:r>
      <w:r w:rsidRPr="00384424">
        <w:rPr>
          <w:rStyle w:val="StyleUnderline"/>
          <w:vanish/>
          <w:sz w:val="26"/>
          <w:szCs w:val="26"/>
        </w:rPr>
        <w:t>interrupt</w:t>
      </w:r>
      <w:r w:rsidRPr="00384424">
        <w:rPr>
          <w:vanish/>
          <w:sz w:val="16"/>
          <w:szCs w:val="26"/>
        </w:rPr>
        <w:t>ing</w:t>
      </w:r>
      <w:r w:rsidRPr="000A7537">
        <w:rPr>
          <w:sz w:val="16"/>
          <w:szCs w:val="26"/>
        </w:rPr>
        <w:t xml:space="preserve"> </w:t>
      </w:r>
      <w:r w:rsidRPr="00384424">
        <w:rPr>
          <w:rStyle w:val="StyleUnderline"/>
          <w:vanish/>
          <w:sz w:val="26"/>
          <w:szCs w:val="26"/>
        </w:rPr>
        <w:t>transnational</w:t>
      </w:r>
      <w:r w:rsidRPr="000A7537">
        <w:rPr>
          <w:rStyle w:val="StyleUnderline"/>
          <w:sz w:val="26"/>
          <w:szCs w:val="26"/>
        </w:rPr>
        <w:t xml:space="preserve"> </w:t>
      </w:r>
      <w:r w:rsidRPr="00384424">
        <w:rPr>
          <w:rStyle w:val="StyleUnderline"/>
          <w:vanish/>
          <w:sz w:val="26"/>
          <w:szCs w:val="26"/>
        </w:rPr>
        <w:t>production</w:t>
      </w:r>
      <w:r w:rsidRPr="000A7537">
        <w:rPr>
          <w:rStyle w:val="StyleUnderline"/>
          <w:sz w:val="26"/>
          <w:szCs w:val="26"/>
        </w:rPr>
        <w:t xml:space="preserve"> </w:t>
      </w:r>
      <w:r w:rsidRPr="00384424">
        <w:rPr>
          <w:rStyle w:val="StyleUnderline"/>
          <w:vanish/>
          <w:sz w:val="26"/>
          <w:szCs w:val="26"/>
        </w:rPr>
        <w:t>networks,</w:t>
      </w:r>
      <w:r w:rsidRPr="000A7537">
        <w:rPr>
          <w:rStyle w:val="StyleUnderline"/>
          <w:sz w:val="26"/>
          <w:szCs w:val="26"/>
        </w:rPr>
        <w:t xml:space="preserve"> </w:t>
      </w:r>
      <w:r w:rsidRPr="00384424">
        <w:rPr>
          <w:rStyle w:val="StyleUnderline"/>
          <w:vanish/>
          <w:sz w:val="26"/>
          <w:szCs w:val="26"/>
        </w:rPr>
        <w:t>provoking</w:t>
      </w:r>
      <w:r w:rsidRPr="000A7537">
        <w:rPr>
          <w:rStyle w:val="StyleUnderline"/>
          <w:sz w:val="26"/>
          <w:szCs w:val="26"/>
        </w:rPr>
        <w:t xml:space="preserve"> </w:t>
      </w:r>
      <w:r w:rsidRPr="00384424">
        <w:rPr>
          <w:rStyle w:val="StyleUnderline"/>
          <w:vanish/>
          <w:sz w:val="26"/>
          <w:szCs w:val="26"/>
        </w:rPr>
        <w:t>social</w:t>
      </w:r>
      <w:r w:rsidRPr="000A7537">
        <w:rPr>
          <w:rStyle w:val="StyleUnderline"/>
          <w:sz w:val="26"/>
          <w:szCs w:val="26"/>
        </w:rPr>
        <w:t xml:space="preserve"> </w:t>
      </w:r>
      <w:r w:rsidRPr="00384424">
        <w:rPr>
          <w:rStyle w:val="StyleUnderline"/>
          <w:vanish/>
          <w:sz w:val="26"/>
          <w:szCs w:val="26"/>
        </w:rPr>
        <w:t>distress,</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exacerbating</w:t>
      </w:r>
      <w:r w:rsidRPr="000A7537">
        <w:rPr>
          <w:rStyle w:val="StyleUnderline"/>
          <w:sz w:val="26"/>
          <w:szCs w:val="26"/>
        </w:rPr>
        <w:t xml:space="preserve"> </w:t>
      </w:r>
      <w:r w:rsidRPr="00384424">
        <w:rPr>
          <w:rStyle w:val="StyleUnderline"/>
          <w:vanish/>
          <w:sz w:val="26"/>
          <w:szCs w:val="26"/>
        </w:rPr>
        <w:t>nationalist</w:t>
      </w:r>
      <w:r w:rsidRPr="000A7537">
        <w:rPr>
          <w:rStyle w:val="StyleUnderline"/>
          <w:sz w:val="26"/>
          <w:szCs w:val="26"/>
        </w:rPr>
        <w:t xml:space="preserve"> </w:t>
      </w:r>
      <w:r w:rsidRPr="00384424">
        <w:rPr>
          <w:rStyle w:val="StyleUnderline"/>
          <w:vanish/>
          <w:sz w:val="26"/>
          <w:szCs w:val="26"/>
        </w:rPr>
        <w:t>emotions.</w:t>
      </w:r>
      <w:r w:rsidRPr="000A7537">
        <w:rPr>
          <w:sz w:val="16"/>
          <w:szCs w:val="26"/>
        </w:rPr>
        <w:t xml:space="preserve"> </w:t>
      </w:r>
      <w:r w:rsidRPr="00384424">
        <w:rPr>
          <w:rStyle w:val="StyleUnderline"/>
          <w:vanish/>
          <w:sz w:val="26"/>
          <w:szCs w:val="26"/>
        </w:rPr>
        <w:t>This</w:t>
      </w:r>
      <w:r w:rsidRPr="000A7537">
        <w:rPr>
          <w:rStyle w:val="StyleUnderline"/>
          <w:sz w:val="26"/>
          <w:szCs w:val="26"/>
        </w:rPr>
        <w:t xml:space="preserve"> </w:t>
      </w:r>
      <w:r w:rsidRPr="00384424">
        <w:rPr>
          <w:rStyle w:val="StyleUnderline"/>
          <w:vanish/>
          <w:sz w:val="26"/>
          <w:szCs w:val="26"/>
        </w:rPr>
        <w:t>could</w:t>
      </w:r>
      <w:r w:rsidRPr="000A7537">
        <w:rPr>
          <w:rStyle w:val="StyleUnderline"/>
          <w:sz w:val="26"/>
          <w:szCs w:val="26"/>
        </w:rPr>
        <w:t xml:space="preserve"> </w:t>
      </w:r>
      <w:r w:rsidRPr="00384424">
        <w:rPr>
          <w:rStyle w:val="StyleUnderline"/>
          <w:vanish/>
          <w:sz w:val="26"/>
          <w:szCs w:val="26"/>
        </w:rPr>
        <w:t>have</w:t>
      </w:r>
      <w:r w:rsidRPr="000A7537">
        <w:rPr>
          <w:rStyle w:val="StyleUnderline"/>
          <w:sz w:val="26"/>
          <w:szCs w:val="26"/>
        </w:rPr>
        <w:t xml:space="preserve"> </w:t>
      </w:r>
      <w:r w:rsidRPr="000A7537">
        <w:rPr>
          <w:rStyle w:val="StyleUnderline"/>
          <w:sz w:val="26"/>
          <w:szCs w:val="26"/>
          <w:highlight w:val="cyan"/>
        </w:rPr>
        <w:t xml:space="preserve">unforeseen consequences in the field of security, </w:t>
      </w:r>
      <w:r w:rsidRPr="000A7537">
        <w:rPr>
          <w:rStyle w:val="StyleUnderline"/>
          <w:bCs/>
          <w:sz w:val="26"/>
          <w:szCs w:val="26"/>
          <w:highlight w:val="cyan"/>
        </w:rPr>
        <w:t>with nuclear deterrence</w:t>
      </w:r>
      <w:r w:rsidRPr="000A7537">
        <w:rPr>
          <w:rStyle w:val="StyleUnderline"/>
          <w:sz w:val="26"/>
          <w:szCs w:val="26"/>
          <w:highlight w:val="cyan"/>
        </w:rPr>
        <w:t xml:space="preserve"> remaining</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only</w:t>
      </w:r>
      <w:r w:rsidRPr="000A7537">
        <w:rPr>
          <w:sz w:val="16"/>
          <w:szCs w:val="26"/>
        </w:rPr>
        <w:t xml:space="preserve"> </w:t>
      </w:r>
      <w:r w:rsidRPr="00384424">
        <w:rPr>
          <w:vanish/>
          <w:sz w:val="16"/>
          <w:szCs w:val="26"/>
        </w:rPr>
        <w:t>factor</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protect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world</w:t>
      </w:r>
      <w:r w:rsidRPr="000A7537">
        <w:rPr>
          <w:sz w:val="16"/>
          <w:szCs w:val="26"/>
        </w:rPr>
        <w:t xml:space="preserve"> </w:t>
      </w:r>
      <w:r w:rsidRPr="00384424">
        <w:rPr>
          <w:vanish/>
          <w:sz w:val="16"/>
          <w:szCs w:val="26"/>
        </w:rPr>
        <w:t>from</w:t>
      </w:r>
      <w:r w:rsidRPr="000A7537">
        <w:rPr>
          <w:sz w:val="16"/>
          <w:szCs w:val="26"/>
        </w:rPr>
        <w:t xml:space="preserve"> </w:t>
      </w:r>
      <w:r w:rsidRPr="00384424">
        <w:rPr>
          <w:vanish/>
          <w:sz w:val="16"/>
          <w:szCs w:val="26"/>
        </w:rPr>
        <w:t>Armageddon,</w:t>
      </w:r>
      <w:r w:rsidRPr="000A7537">
        <w:rPr>
          <w:sz w:val="16"/>
          <w:szCs w:val="26"/>
        </w:rPr>
        <w:t xml:space="preserve"> </w:t>
      </w:r>
      <w:r w:rsidRPr="00384424">
        <w:rPr>
          <w:vanish/>
          <w:sz w:val="16"/>
          <w:szCs w:val="26"/>
        </w:rPr>
        <w:t>and</w:t>
      </w:r>
      <w:r w:rsidRPr="000A7537">
        <w:rPr>
          <w:sz w:val="16"/>
          <w:szCs w:val="26"/>
        </w:rPr>
        <w:t xml:space="preserve"> </w:t>
      </w:r>
      <w:r w:rsidRPr="00384424">
        <w:rPr>
          <w:rStyle w:val="StyleUnderline"/>
          <w:vanish/>
          <w:sz w:val="26"/>
          <w:szCs w:val="26"/>
        </w:rPr>
        <w:t>unreliably</w:t>
      </w:r>
      <w:r w:rsidRPr="000A7537">
        <w:rPr>
          <w:sz w:val="16"/>
          <w:szCs w:val="26"/>
        </w:rPr>
        <w:t xml:space="preserve"> </w:t>
      </w:r>
      <w:r w:rsidRPr="00384424">
        <w:rPr>
          <w:vanish/>
          <w:sz w:val="16"/>
          <w:szCs w:val="26"/>
        </w:rPr>
        <w:t>so.</w:t>
      </w:r>
      <w:r w:rsidRPr="000A7537">
        <w:rPr>
          <w:sz w:val="16"/>
          <w:szCs w:val="26"/>
        </w:rPr>
        <w:t xml:space="preserve"> </w:t>
      </w:r>
      <w:r w:rsidRPr="00384424">
        <w:rPr>
          <w:vanish/>
          <w:sz w:val="16"/>
          <w:szCs w:val="26"/>
        </w:rPr>
        <w:t>Deterrence</w:t>
      </w:r>
      <w:r w:rsidRPr="000A7537">
        <w:rPr>
          <w:sz w:val="16"/>
          <w:szCs w:val="26"/>
        </w:rPr>
        <w:t xml:space="preserve"> </w:t>
      </w:r>
      <w:r w:rsidRPr="00384424">
        <w:rPr>
          <w:vanish/>
          <w:sz w:val="16"/>
          <w:szCs w:val="26"/>
        </w:rPr>
        <w:t>could</w:t>
      </w:r>
      <w:r w:rsidRPr="000A7537">
        <w:rPr>
          <w:sz w:val="16"/>
          <w:szCs w:val="26"/>
        </w:rPr>
        <w:t xml:space="preserve"> </w:t>
      </w:r>
      <w:r w:rsidRPr="00384424">
        <w:rPr>
          <w:vanish/>
          <w:sz w:val="16"/>
          <w:szCs w:val="26"/>
        </w:rPr>
        <w:t>lose</w:t>
      </w:r>
      <w:r w:rsidRPr="000A7537">
        <w:rPr>
          <w:sz w:val="16"/>
          <w:szCs w:val="26"/>
        </w:rPr>
        <w:t xml:space="preserve"> </w:t>
      </w:r>
      <w:r w:rsidRPr="00384424">
        <w:rPr>
          <w:vanish/>
          <w:sz w:val="16"/>
          <w:szCs w:val="26"/>
        </w:rPr>
        <w:t>its</w:t>
      </w:r>
      <w:r w:rsidRPr="000A7537">
        <w:rPr>
          <w:sz w:val="16"/>
          <w:szCs w:val="26"/>
        </w:rPr>
        <w:t xml:space="preserve"> </w:t>
      </w:r>
      <w:r w:rsidRPr="00384424">
        <w:rPr>
          <w:vanish/>
          <w:sz w:val="16"/>
          <w:szCs w:val="26"/>
        </w:rPr>
        <w:t>credibility:</w:t>
      </w:r>
      <w:r w:rsidRPr="000A7537">
        <w:rPr>
          <w:sz w:val="16"/>
          <w:szCs w:val="26"/>
        </w:rPr>
        <w:t xml:space="preserve"> </w:t>
      </w:r>
      <w:r w:rsidRPr="00384424">
        <w:rPr>
          <w:vanish/>
          <w:sz w:val="16"/>
          <w:szCs w:val="26"/>
        </w:rPr>
        <w:t>one</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two</w:t>
      </w:r>
      <w:r w:rsidRPr="000A7537">
        <w:rPr>
          <w:sz w:val="16"/>
          <w:szCs w:val="26"/>
        </w:rPr>
        <w:t xml:space="preserve"> </w:t>
      </w:r>
      <w:r w:rsidRPr="000A7537">
        <w:rPr>
          <w:rStyle w:val="StyleUnderline"/>
          <w:sz w:val="26"/>
          <w:szCs w:val="26"/>
          <w:highlight w:val="cyan"/>
        </w:rPr>
        <w:t>great powers might gamble</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other</w:t>
      </w:r>
      <w:r w:rsidRPr="000A7537">
        <w:rPr>
          <w:sz w:val="16"/>
          <w:szCs w:val="26"/>
        </w:rPr>
        <w:t xml:space="preserve"> </w:t>
      </w:r>
      <w:r w:rsidRPr="00384424">
        <w:rPr>
          <w:rStyle w:val="StyleUnderline"/>
          <w:vanish/>
          <w:sz w:val="26"/>
          <w:szCs w:val="26"/>
        </w:rPr>
        <w:t>yield</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cyber-war</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384424">
        <w:rPr>
          <w:rStyle w:val="StyleUnderline"/>
          <w:vanish/>
          <w:sz w:val="26"/>
          <w:szCs w:val="26"/>
        </w:rPr>
        <w:t>conventional</w:t>
      </w:r>
      <w:r w:rsidRPr="000A7537">
        <w:rPr>
          <w:rStyle w:val="StyleUnderline"/>
          <w:sz w:val="26"/>
          <w:szCs w:val="26"/>
        </w:rPr>
        <w:t xml:space="preserve"> </w:t>
      </w:r>
      <w:r w:rsidRPr="00384424">
        <w:rPr>
          <w:rStyle w:val="StyleUnderline"/>
          <w:vanish/>
          <w:sz w:val="26"/>
          <w:szCs w:val="26"/>
        </w:rPr>
        <w:t>limited</w:t>
      </w:r>
      <w:r w:rsidRPr="000A7537">
        <w:rPr>
          <w:rStyle w:val="StyleUnderline"/>
          <w:sz w:val="26"/>
          <w:szCs w:val="26"/>
        </w:rPr>
        <w:t xml:space="preserve"> </w:t>
      </w:r>
      <w:r w:rsidRPr="00384424">
        <w:rPr>
          <w:rStyle w:val="StyleUnderline"/>
          <w:vanish/>
          <w:sz w:val="26"/>
          <w:szCs w:val="26"/>
        </w:rPr>
        <w:t>war,</w:t>
      </w:r>
      <w:r w:rsidRPr="000A7537">
        <w:rPr>
          <w:sz w:val="16"/>
          <w:szCs w:val="26"/>
        </w:rPr>
        <w:t xml:space="preserve"> </w:t>
      </w:r>
      <w:r w:rsidRPr="00384424">
        <w:rPr>
          <w:rStyle w:val="StyleUnderline"/>
          <w:vanish/>
          <w:sz w:val="26"/>
          <w:szCs w:val="26"/>
        </w:rPr>
        <w:t>or</w:t>
      </w:r>
      <w:r w:rsidRPr="000A7537">
        <w:rPr>
          <w:rStyle w:val="StyleUnderline"/>
          <w:sz w:val="26"/>
          <w:szCs w:val="26"/>
        </w:rPr>
        <w:t xml:space="preserve"> </w:t>
      </w:r>
      <w:r w:rsidRPr="000A7537">
        <w:rPr>
          <w:rStyle w:val="StyleUnderline"/>
          <w:sz w:val="26"/>
          <w:szCs w:val="26"/>
          <w:highlight w:val="cyan"/>
        </w:rPr>
        <w:t>third party countries might engage</w:t>
      </w:r>
      <w:r w:rsidRPr="000A7537">
        <w:rPr>
          <w:sz w:val="16"/>
          <w:szCs w:val="26"/>
        </w:rPr>
        <w:t xml:space="preserve"> </w:t>
      </w:r>
      <w:r w:rsidRPr="00384424">
        <w:rPr>
          <w:vanish/>
          <w:sz w:val="16"/>
          <w:szCs w:val="26"/>
        </w:rPr>
        <w:t>in</w:t>
      </w:r>
      <w:r w:rsidRPr="000A7537">
        <w:rPr>
          <w:sz w:val="16"/>
          <w:szCs w:val="26"/>
        </w:rPr>
        <w:t xml:space="preserve"> </w:t>
      </w:r>
      <w:r w:rsidRPr="00384424">
        <w:rPr>
          <w:vanish/>
          <w:sz w:val="16"/>
          <w:szCs w:val="26"/>
        </w:rPr>
        <w:t>conflict</w:t>
      </w:r>
      <w:r w:rsidRPr="000A7537">
        <w:rPr>
          <w:sz w:val="16"/>
          <w:szCs w:val="26"/>
        </w:rPr>
        <w:t xml:space="preserve"> </w:t>
      </w:r>
      <w:r w:rsidRPr="00384424">
        <w:rPr>
          <w:vanish/>
          <w:sz w:val="16"/>
          <w:szCs w:val="26"/>
        </w:rPr>
        <w:t>with</w:t>
      </w:r>
      <w:r w:rsidRPr="000A7537">
        <w:rPr>
          <w:sz w:val="16"/>
          <w:szCs w:val="26"/>
        </w:rPr>
        <w:t xml:space="preserve"> </w:t>
      </w:r>
      <w:r w:rsidRPr="00384424">
        <w:rPr>
          <w:vanish/>
          <w:sz w:val="16"/>
          <w:szCs w:val="26"/>
        </w:rPr>
        <w:t>each</w:t>
      </w:r>
      <w:r w:rsidRPr="000A7537">
        <w:rPr>
          <w:sz w:val="16"/>
          <w:szCs w:val="26"/>
        </w:rPr>
        <w:t xml:space="preserve"> </w:t>
      </w:r>
      <w:r w:rsidRPr="00384424">
        <w:rPr>
          <w:vanish/>
          <w:sz w:val="16"/>
          <w:szCs w:val="26"/>
        </w:rPr>
        <w:t>other,</w:t>
      </w:r>
      <w:r w:rsidRPr="000A7537">
        <w:rPr>
          <w:sz w:val="16"/>
          <w:szCs w:val="26"/>
        </w:rPr>
        <w:t xml:space="preserve"> </w:t>
      </w:r>
      <w:r w:rsidRPr="00384424">
        <w:rPr>
          <w:rStyle w:val="StyleUnderline"/>
          <w:vanish/>
          <w:sz w:val="26"/>
          <w:szCs w:val="26"/>
        </w:rPr>
        <w:t>with</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view</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0A7537">
        <w:rPr>
          <w:rStyle w:val="StyleUnderline"/>
          <w:bCs/>
          <w:sz w:val="26"/>
          <w:szCs w:val="26"/>
          <w:highlight w:val="cyan"/>
          <w:bdr w:val="single" w:sz="4" w:space="0" w:color="auto"/>
        </w:rPr>
        <w:t>obliging</w:t>
      </w:r>
      <w:r w:rsidRPr="000A7537">
        <w:rPr>
          <w:rStyle w:val="StyleUnderline"/>
          <w:bCs/>
          <w:sz w:val="26"/>
          <w:szCs w:val="26"/>
          <w:bdr w:val="single" w:sz="4" w:space="0" w:color="auto"/>
        </w:rPr>
        <w:t xml:space="preserve"> </w:t>
      </w:r>
      <w:r w:rsidRPr="000A7537">
        <w:rPr>
          <w:rStyle w:val="StyleUnderline"/>
          <w:bCs/>
          <w:sz w:val="26"/>
          <w:szCs w:val="26"/>
          <w:highlight w:val="cyan"/>
          <w:bdr w:val="single" w:sz="4" w:space="0" w:color="auto"/>
        </w:rPr>
        <w:t>Washington</w:t>
      </w:r>
      <w:r w:rsidRPr="000A7537">
        <w:rPr>
          <w:rStyle w:val="StyleUnderline"/>
          <w:bCs/>
          <w:sz w:val="26"/>
          <w:szCs w:val="26"/>
          <w:bdr w:val="single" w:sz="4" w:space="0" w:color="auto"/>
        </w:rPr>
        <w:t xml:space="preserve"> </w:t>
      </w:r>
      <w:r w:rsidRPr="00384424">
        <w:rPr>
          <w:rStyle w:val="StyleUnderline"/>
          <w:bCs/>
          <w:vanish/>
          <w:sz w:val="26"/>
          <w:szCs w:val="26"/>
          <w:bdr w:val="single" w:sz="4" w:space="0" w:color="auto"/>
        </w:rPr>
        <w:t>or</w:t>
      </w:r>
      <w:r w:rsidRPr="000A7537">
        <w:rPr>
          <w:rStyle w:val="StyleUnderline"/>
          <w:bCs/>
          <w:sz w:val="26"/>
          <w:szCs w:val="26"/>
          <w:bdr w:val="single" w:sz="4" w:space="0" w:color="auto"/>
        </w:rPr>
        <w:t xml:space="preserve"> </w:t>
      </w:r>
      <w:r w:rsidRPr="00384424">
        <w:rPr>
          <w:rStyle w:val="StyleUnderline"/>
          <w:bCs/>
          <w:vanish/>
          <w:sz w:val="26"/>
          <w:szCs w:val="26"/>
          <w:bdr w:val="single" w:sz="4" w:space="0" w:color="auto"/>
        </w:rPr>
        <w:t>Beijing</w:t>
      </w:r>
      <w:r w:rsidRPr="000A7537">
        <w:rPr>
          <w:rStyle w:val="StyleUnderline"/>
          <w:bCs/>
          <w:sz w:val="26"/>
          <w:szCs w:val="26"/>
          <w:bdr w:val="single" w:sz="4" w:space="0" w:color="auto"/>
        </w:rPr>
        <w:t xml:space="preserve"> </w:t>
      </w:r>
      <w:r w:rsidRPr="000A7537">
        <w:rPr>
          <w:rStyle w:val="StyleUnderline"/>
          <w:bCs/>
          <w:sz w:val="26"/>
          <w:szCs w:val="26"/>
          <w:highlight w:val="cyan"/>
          <w:bdr w:val="single" w:sz="4" w:space="0" w:color="auto"/>
        </w:rPr>
        <w:t>to</w:t>
      </w:r>
      <w:r w:rsidRPr="000A7537">
        <w:rPr>
          <w:rStyle w:val="StyleUnderline"/>
          <w:bCs/>
          <w:sz w:val="26"/>
          <w:szCs w:val="26"/>
          <w:bdr w:val="single" w:sz="4" w:space="0" w:color="auto"/>
        </w:rPr>
        <w:t xml:space="preserve"> </w:t>
      </w:r>
      <w:r w:rsidRPr="000A7537">
        <w:rPr>
          <w:rStyle w:val="StyleUnderline"/>
          <w:bCs/>
          <w:sz w:val="26"/>
          <w:szCs w:val="26"/>
          <w:highlight w:val="cyan"/>
          <w:bdr w:val="single" w:sz="4" w:space="0" w:color="auto"/>
        </w:rPr>
        <w:t>intervene</w:t>
      </w:r>
      <w:r w:rsidRPr="00384424">
        <w:rPr>
          <w:vanish/>
          <w:sz w:val="16"/>
          <w:szCs w:val="26"/>
        </w:rPr>
        <w:t>.</w:t>
      </w:r>
      <w:r w:rsidRPr="000A7537">
        <w:rPr>
          <w:sz w:val="16"/>
          <w:szCs w:val="26"/>
        </w:rPr>
        <w:t xml:space="preserve"> </w:t>
      </w:r>
    </w:p>
    <w:p w14:paraId="330F01B5" w14:textId="77777777" w:rsidR="008B6030" w:rsidRPr="000A7537" w:rsidRDefault="008B6030" w:rsidP="008B6030"/>
    <w:p w14:paraId="61C14103" w14:textId="77777777" w:rsidR="008B6030" w:rsidRPr="000A7537" w:rsidRDefault="008B6030" w:rsidP="008B6030">
      <w:pPr>
        <w:pStyle w:val="Heading4"/>
        <w:rPr>
          <w:rFonts w:cs="Calibri"/>
        </w:rPr>
      </w:pPr>
      <w:r w:rsidRPr="000A7537">
        <w:rPr>
          <w:rFonts w:cs="Calibri"/>
        </w:rPr>
        <w:t xml:space="preserve">Nuke war </w:t>
      </w:r>
      <w:r w:rsidRPr="000A7537">
        <w:rPr>
          <w:rFonts w:cs="Calibri"/>
          <w:u w:val="single"/>
        </w:rPr>
        <w:t>causes</w:t>
      </w:r>
      <w:r w:rsidRPr="000A7537">
        <w:rPr>
          <w:rFonts w:cs="Calibri"/>
        </w:rPr>
        <w:t xml:space="preserve"> extinction.</w:t>
      </w:r>
    </w:p>
    <w:p w14:paraId="4DE7FC23" w14:textId="77777777" w:rsidR="008B6030" w:rsidRPr="000A7537" w:rsidRDefault="008B6030" w:rsidP="008B6030">
      <w:pPr>
        <w:rPr>
          <w:sz w:val="14"/>
          <w:szCs w:val="26"/>
        </w:rPr>
      </w:pPr>
      <w:r w:rsidRPr="000A7537">
        <w:rPr>
          <w:sz w:val="14"/>
          <w:szCs w:val="26"/>
        </w:rPr>
        <w:t xml:space="preserve">Steven </w:t>
      </w:r>
      <w:r w:rsidRPr="000A7537">
        <w:rPr>
          <w:rStyle w:val="Style13ptBold"/>
          <w:u w:val="single"/>
        </w:rPr>
        <w:t>Starr 15.</w:t>
      </w:r>
      <w:r w:rsidRPr="000A7537">
        <w:rPr>
          <w:sz w:val="14"/>
          <w:szCs w:val="26"/>
        </w:rPr>
        <w:t xml:space="preserve"> “Nuclear War: An Unrecognized Mass Extinction Event Waiting To Happen.” Ratical. March 2015. </w:t>
      </w:r>
      <w:hyperlink r:id="rId12" w:history="1">
        <w:r w:rsidRPr="000A7537">
          <w:rPr>
            <w:rStyle w:val="Hyperlink"/>
            <w:color w:val="000000"/>
            <w:sz w:val="14"/>
            <w:szCs w:val="26"/>
          </w:rPr>
          <w:t>https://ratical.org/radiation/NuclearExtinction/StevenStarr022815.html</w:t>
        </w:r>
      </w:hyperlink>
      <w:r w:rsidRPr="000A7537">
        <w:rPr>
          <w:sz w:val="14"/>
          <w:szCs w:val="26"/>
        </w:rPr>
        <w:t xml:space="preserve"> TG</w:t>
      </w:r>
    </w:p>
    <w:p w14:paraId="57C0A1B5" w14:textId="77777777" w:rsidR="008B6030" w:rsidRPr="000A7537" w:rsidRDefault="008B6030" w:rsidP="008B6030">
      <w:pPr>
        <w:rPr>
          <w:rStyle w:val="StyleUnderline"/>
          <w:sz w:val="26"/>
          <w:szCs w:val="26"/>
        </w:rPr>
      </w:pPr>
      <w:r w:rsidRPr="000A7537">
        <w:rPr>
          <w:rStyle w:val="StyleUnderline"/>
          <w:sz w:val="26"/>
          <w:szCs w:val="26"/>
          <w:highlight w:val="cyan"/>
        </w:rPr>
        <w:t xml:space="preserve">A war </w:t>
      </w:r>
      <w:r w:rsidRPr="00384424">
        <w:rPr>
          <w:rStyle w:val="StyleUnderline"/>
          <w:vanish/>
          <w:sz w:val="26"/>
          <w:szCs w:val="26"/>
        </w:rPr>
        <w:t>fought</w:t>
      </w:r>
      <w:r w:rsidRPr="000A7537">
        <w:rPr>
          <w:rStyle w:val="StyleUnderline"/>
          <w:sz w:val="26"/>
          <w:szCs w:val="26"/>
        </w:rPr>
        <w:t xml:space="preserve"> </w:t>
      </w:r>
      <w:r w:rsidRPr="000A7537">
        <w:rPr>
          <w:rStyle w:val="StyleUnderline"/>
          <w:sz w:val="26"/>
          <w:szCs w:val="26"/>
          <w:highlight w:val="cyan"/>
        </w:rPr>
        <w:t>with</w:t>
      </w:r>
      <w:r w:rsidRPr="000A7537">
        <w:rPr>
          <w:rStyle w:val="StyleUnderline"/>
          <w:sz w:val="26"/>
          <w:szCs w:val="26"/>
        </w:rPr>
        <w:t xml:space="preserve"> </w:t>
      </w:r>
      <w:r w:rsidRPr="00384424">
        <w:rPr>
          <w:rStyle w:val="StyleUnderline"/>
          <w:vanish/>
          <w:sz w:val="26"/>
          <w:szCs w:val="26"/>
        </w:rPr>
        <w:t>21st</w:t>
      </w:r>
      <w:r w:rsidRPr="000A7537">
        <w:rPr>
          <w:rStyle w:val="StyleUnderline"/>
          <w:sz w:val="26"/>
          <w:szCs w:val="26"/>
        </w:rPr>
        <w:t xml:space="preserve"> </w:t>
      </w:r>
      <w:r w:rsidRPr="00384424">
        <w:rPr>
          <w:rStyle w:val="StyleUnderline"/>
          <w:vanish/>
          <w:sz w:val="26"/>
          <w:szCs w:val="26"/>
        </w:rPr>
        <w:t>century</w:t>
      </w:r>
      <w:r w:rsidRPr="000A7537">
        <w:rPr>
          <w:sz w:val="16"/>
          <w:szCs w:val="26"/>
        </w:rPr>
        <w:t xml:space="preserve"> </w:t>
      </w:r>
      <w:r w:rsidRPr="00384424">
        <w:rPr>
          <w:vanish/>
          <w:sz w:val="16"/>
          <w:szCs w:val="26"/>
        </w:rPr>
        <w:t>strategic</w:t>
      </w:r>
      <w:r w:rsidRPr="000A7537">
        <w:rPr>
          <w:sz w:val="16"/>
          <w:szCs w:val="26"/>
        </w:rPr>
        <w:t xml:space="preserve"> </w:t>
      </w:r>
      <w:r w:rsidRPr="000A7537">
        <w:rPr>
          <w:rStyle w:val="StyleUnderline"/>
          <w:sz w:val="26"/>
          <w:szCs w:val="26"/>
          <w:highlight w:val="cyan"/>
        </w:rPr>
        <w:t>nuclear weapons</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be</w:t>
      </w:r>
      <w:r w:rsidRPr="000A7537">
        <w:rPr>
          <w:rStyle w:val="StyleUnderline"/>
          <w:sz w:val="26"/>
          <w:szCs w:val="26"/>
        </w:rPr>
        <w:t xml:space="preserve"> </w:t>
      </w:r>
      <w:r w:rsidRPr="00384424">
        <w:rPr>
          <w:rStyle w:val="StyleUnderline"/>
          <w:vanish/>
          <w:sz w:val="26"/>
          <w:szCs w:val="26"/>
        </w:rPr>
        <w:t>more</w:t>
      </w:r>
      <w:r w:rsidRPr="000A7537">
        <w:rPr>
          <w:rStyle w:val="StyleUnderline"/>
          <w:sz w:val="26"/>
          <w:szCs w:val="26"/>
        </w:rPr>
        <w:t xml:space="preserve"> </w:t>
      </w:r>
      <w:r w:rsidRPr="00384424">
        <w:rPr>
          <w:rStyle w:val="StyleUnderline"/>
          <w:vanish/>
          <w:sz w:val="26"/>
          <w:szCs w:val="26"/>
        </w:rPr>
        <w:t>than</w:t>
      </w:r>
      <w:r w:rsidRPr="000A7537">
        <w:rPr>
          <w:rStyle w:val="StyleUnderline"/>
          <w:sz w:val="26"/>
          <w:szCs w:val="26"/>
        </w:rPr>
        <w:t xml:space="preserve"> </w:t>
      </w:r>
      <w:r w:rsidRPr="00384424">
        <w:rPr>
          <w:rStyle w:val="StyleUnderline"/>
          <w:vanish/>
          <w:sz w:val="26"/>
          <w:szCs w:val="26"/>
        </w:rPr>
        <w:t>just</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great</w:t>
      </w:r>
      <w:r w:rsidRPr="000A7537">
        <w:rPr>
          <w:rStyle w:val="StyleUnderline"/>
          <w:sz w:val="26"/>
          <w:szCs w:val="26"/>
        </w:rPr>
        <w:t xml:space="preserve"> </w:t>
      </w:r>
      <w:r w:rsidRPr="00384424">
        <w:rPr>
          <w:rStyle w:val="StyleUnderline"/>
          <w:vanish/>
          <w:sz w:val="26"/>
          <w:szCs w:val="26"/>
        </w:rPr>
        <w:t>catastrophe</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human</w:t>
      </w:r>
      <w:r w:rsidRPr="000A7537">
        <w:rPr>
          <w:rStyle w:val="StyleUnderline"/>
          <w:sz w:val="26"/>
          <w:szCs w:val="26"/>
        </w:rPr>
        <w:t xml:space="preserve"> </w:t>
      </w:r>
      <w:r w:rsidRPr="00384424">
        <w:rPr>
          <w:rStyle w:val="StyleUnderline"/>
          <w:vanish/>
          <w:sz w:val="26"/>
          <w:szCs w:val="26"/>
        </w:rPr>
        <w:t>history.</w:t>
      </w:r>
      <w:r w:rsidRPr="000A7537">
        <w:rPr>
          <w:rStyle w:val="StyleUnderline"/>
          <w:sz w:val="26"/>
          <w:szCs w:val="26"/>
        </w:rPr>
        <w:t xml:space="preserve"> </w:t>
      </w:r>
      <w:r w:rsidRPr="00384424">
        <w:rPr>
          <w:rStyle w:val="StyleUnderline"/>
          <w:vanish/>
          <w:sz w:val="26"/>
          <w:szCs w:val="26"/>
        </w:rPr>
        <w:t>If</w:t>
      </w:r>
      <w:r w:rsidRPr="000A7537">
        <w:rPr>
          <w:rStyle w:val="StyleUnderline"/>
          <w:sz w:val="26"/>
          <w:szCs w:val="26"/>
        </w:rPr>
        <w:t xml:space="preserve"> </w:t>
      </w:r>
      <w:r w:rsidRPr="00384424">
        <w:rPr>
          <w:rStyle w:val="StyleUnderline"/>
          <w:vanish/>
          <w:sz w:val="26"/>
          <w:szCs w:val="26"/>
        </w:rPr>
        <w:t>we</w:t>
      </w:r>
      <w:r w:rsidRPr="000A7537">
        <w:rPr>
          <w:rStyle w:val="StyleUnderline"/>
          <w:sz w:val="26"/>
          <w:szCs w:val="26"/>
        </w:rPr>
        <w:t xml:space="preserve"> </w:t>
      </w:r>
      <w:r w:rsidRPr="00384424">
        <w:rPr>
          <w:rStyle w:val="StyleUnderline"/>
          <w:vanish/>
          <w:sz w:val="26"/>
          <w:szCs w:val="26"/>
        </w:rPr>
        <w:t>allow</w:t>
      </w:r>
      <w:r w:rsidRPr="000A7537">
        <w:rPr>
          <w:rStyle w:val="StyleUnderline"/>
          <w:sz w:val="26"/>
          <w:szCs w:val="26"/>
        </w:rPr>
        <w:t xml:space="preserve"> </w:t>
      </w:r>
      <w:r w:rsidRPr="00384424">
        <w:rPr>
          <w:rStyle w:val="StyleUnderline"/>
          <w:vanish/>
          <w:sz w:val="26"/>
          <w:szCs w:val="26"/>
        </w:rPr>
        <w:t>it</w:t>
      </w:r>
      <w:r w:rsidRPr="000A7537">
        <w:rPr>
          <w:rStyle w:val="StyleUnderline"/>
          <w:sz w:val="26"/>
          <w:szCs w:val="26"/>
        </w:rPr>
        <w:t xml:space="preserve"> </w:t>
      </w:r>
      <w:r w:rsidRPr="00384424">
        <w:rPr>
          <w:rStyle w:val="StyleUnderline"/>
          <w:vanish/>
          <w:sz w:val="26"/>
          <w:szCs w:val="26"/>
        </w:rPr>
        <w:t>to</w:t>
      </w:r>
      <w:r w:rsidRPr="000A7537">
        <w:rPr>
          <w:rStyle w:val="StyleUnderline"/>
          <w:sz w:val="26"/>
          <w:szCs w:val="26"/>
        </w:rPr>
        <w:t xml:space="preserve"> </w:t>
      </w:r>
      <w:r w:rsidRPr="00384424">
        <w:rPr>
          <w:rStyle w:val="StyleUnderline"/>
          <w:vanish/>
          <w:sz w:val="26"/>
          <w:szCs w:val="26"/>
        </w:rPr>
        <w:t>happen,</w:t>
      </w:r>
      <w:r w:rsidRPr="000A7537">
        <w:rPr>
          <w:rStyle w:val="StyleUnderline"/>
          <w:sz w:val="26"/>
          <w:szCs w:val="26"/>
        </w:rPr>
        <w:t xml:space="preserve"> </w:t>
      </w:r>
      <w:r w:rsidRPr="00384424">
        <w:rPr>
          <w:rStyle w:val="StyleUnderline"/>
          <w:vanish/>
          <w:sz w:val="26"/>
          <w:szCs w:val="26"/>
        </w:rPr>
        <w:t>such</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0A7537">
        <w:rPr>
          <w:rStyle w:val="StyleUnderline"/>
          <w:sz w:val="26"/>
          <w:szCs w:val="26"/>
          <w:highlight w:val="cyan"/>
        </w:rPr>
        <w:t>would be a mass extinction event</w:t>
      </w:r>
      <w:r w:rsidRPr="000A7537">
        <w:rPr>
          <w:rStyle w:val="StyleUnderline"/>
          <w:sz w:val="26"/>
          <w:szCs w:val="26"/>
        </w:rPr>
        <w:t xml:space="preserve"> </w:t>
      </w:r>
      <w:r w:rsidRPr="00384424">
        <w:rPr>
          <w:rStyle w:val="StyleUnderline"/>
          <w:vanish/>
          <w:sz w:val="26"/>
          <w:szCs w:val="26"/>
        </w:rPr>
        <w:t>that </w:t>
      </w:r>
      <w:hyperlink r:id="rId13" w:history="1">
        <w:r w:rsidRPr="00384424">
          <w:rPr>
            <w:rStyle w:val="StyleUnderline"/>
            <w:vanish/>
            <w:color w:val="000000"/>
            <w:sz w:val="26"/>
            <w:szCs w:val="26"/>
          </w:rPr>
          <w:t>ends human</w:t>
        </w:r>
        <w:r w:rsidRPr="000A7537">
          <w:rPr>
            <w:rStyle w:val="StyleUnderline"/>
            <w:color w:val="000000"/>
            <w:sz w:val="26"/>
            <w:szCs w:val="26"/>
          </w:rPr>
          <w:t xml:space="preserve"> </w:t>
        </w:r>
        <w:r w:rsidRPr="00384424">
          <w:rPr>
            <w:rStyle w:val="StyleUnderline"/>
            <w:vanish/>
            <w:color w:val="000000"/>
            <w:sz w:val="26"/>
            <w:szCs w:val="26"/>
          </w:rPr>
          <w:t>history</w:t>
        </w:r>
      </w:hyperlink>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There</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profound</w:t>
      </w:r>
      <w:r w:rsidRPr="000A7537">
        <w:rPr>
          <w:rStyle w:val="StyleUnderline"/>
          <w:sz w:val="26"/>
          <w:szCs w:val="26"/>
        </w:rPr>
        <w:t xml:space="preserve"> </w:t>
      </w:r>
      <w:r w:rsidRPr="00384424">
        <w:rPr>
          <w:rStyle w:val="StyleUnderline"/>
          <w:vanish/>
          <w:sz w:val="26"/>
          <w:szCs w:val="26"/>
        </w:rPr>
        <w:t>difference</w:t>
      </w:r>
      <w:r w:rsidRPr="000A7537">
        <w:rPr>
          <w:rStyle w:val="StyleUnderline"/>
          <w:sz w:val="26"/>
          <w:szCs w:val="26"/>
        </w:rPr>
        <w:t xml:space="preserve"> </w:t>
      </w:r>
      <w:r w:rsidRPr="00384424">
        <w:rPr>
          <w:rStyle w:val="StyleUnderline"/>
          <w:vanish/>
          <w:sz w:val="26"/>
          <w:szCs w:val="26"/>
        </w:rPr>
        <w:t>between</w:t>
      </w:r>
      <w:r w:rsidRPr="000A7537">
        <w:rPr>
          <w:rStyle w:val="StyleUnderline"/>
          <w:sz w:val="26"/>
          <w:szCs w:val="26"/>
        </w:rPr>
        <w:t xml:space="preserve"> </w:t>
      </w:r>
      <w:r w:rsidRPr="00384424">
        <w:rPr>
          <w:rStyle w:val="StyleUnderline"/>
          <w:vanish/>
          <w:sz w:val="26"/>
          <w:szCs w:val="26"/>
        </w:rPr>
        <w:t>extinction</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“an</w:t>
      </w:r>
      <w:r w:rsidRPr="000A7537">
        <w:rPr>
          <w:rStyle w:val="StyleUnderline"/>
          <w:sz w:val="26"/>
          <w:szCs w:val="26"/>
        </w:rPr>
        <w:t xml:space="preserve"> </w:t>
      </w:r>
      <w:r w:rsidRPr="00384424">
        <w:rPr>
          <w:rStyle w:val="StyleUnderline"/>
          <w:vanish/>
          <w:sz w:val="26"/>
          <w:szCs w:val="26"/>
        </w:rPr>
        <w:t>unprecedented</w:t>
      </w:r>
      <w:r w:rsidRPr="000A7537">
        <w:rPr>
          <w:rStyle w:val="StyleUnderline"/>
          <w:sz w:val="26"/>
          <w:szCs w:val="26"/>
        </w:rPr>
        <w:t xml:space="preserve"> </w:t>
      </w:r>
      <w:r w:rsidRPr="00384424">
        <w:rPr>
          <w:rStyle w:val="StyleUnderline"/>
          <w:vanish/>
          <w:sz w:val="26"/>
          <w:szCs w:val="26"/>
        </w:rPr>
        <w:t>disaster,”</w:t>
      </w:r>
      <w:r w:rsidRPr="000A7537">
        <w:rPr>
          <w:rStyle w:val="StyleUnderline"/>
          <w:sz w:val="26"/>
          <w:szCs w:val="26"/>
        </w:rPr>
        <w:t xml:space="preserve"> </w:t>
      </w:r>
      <w:r w:rsidRPr="00384424">
        <w:rPr>
          <w:rStyle w:val="StyleUnderline"/>
          <w:vanish/>
          <w:sz w:val="26"/>
          <w:szCs w:val="26"/>
        </w:rPr>
        <w:t>or</w:t>
      </w:r>
      <w:r w:rsidRPr="000A7537">
        <w:rPr>
          <w:rStyle w:val="StyleUnderline"/>
          <w:sz w:val="26"/>
          <w:szCs w:val="26"/>
        </w:rPr>
        <w:t xml:space="preserve"> </w:t>
      </w:r>
      <w:r w:rsidRPr="00384424">
        <w:rPr>
          <w:rStyle w:val="StyleUnderline"/>
          <w:vanish/>
          <w:sz w:val="26"/>
          <w:szCs w:val="26"/>
        </w:rPr>
        <w:t>even</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end</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civilization,”</w:t>
      </w:r>
      <w:r w:rsidRPr="000A7537">
        <w:rPr>
          <w:rStyle w:val="StyleUnderline"/>
          <w:sz w:val="26"/>
          <w:szCs w:val="26"/>
        </w:rPr>
        <w:t xml:space="preserve"> </w:t>
      </w:r>
      <w:r w:rsidRPr="00384424">
        <w:rPr>
          <w:rStyle w:val="StyleUnderline"/>
          <w:vanish/>
          <w:sz w:val="26"/>
          <w:szCs w:val="26"/>
        </w:rPr>
        <w:t>because</w:t>
      </w:r>
      <w:r w:rsidRPr="000A7537">
        <w:rPr>
          <w:rStyle w:val="StyleUnderline"/>
          <w:sz w:val="26"/>
          <w:szCs w:val="26"/>
        </w:rPr>
        <w:t xml:space="preserve"> </w:t>
      </w:r>
      <w:r w:rsidRPr="00384424">
        <w:rPr>
          <w:rStyle w:val="StyleUnderline"/>
          <w:vanish/>
          <w:sz w:val="26"/>
          <w:szCs w:val="26"/>
        </w:rPr>
        <w:t>even</w:t>
      </w:r>
      <w:r w:rsidRPr="000A7537">
        <w:rPr>
          <w:rStyle w:val="StyleUnderline"/>
          <w:sz w:val="26"/>
          <w:szCs w:val="26"/>
        </w:rPr>
        <w:t xml:space="preserve"> </w:t>
      </w:r>
      <w:r w:rsidRPr="00384424">
        <w:rPr>
          <w:rStyle w:val="StyleUnderline"/>
          <w:vanish/>
          <w:sz w:val="26"/>
          <w:szCs w:val="26"/>
        </w:rPr>
        <w:t>after</w:t>
      </w:r>
      <w:r w:rsidRPr="000A7537">
        <w:rPr>
          <w:rStyle w:val="StyleUnderline"/>
          <w:sz w:val="26"/>
          <w:szCs w:val="26"/>
        </w:rPr>
        <w:t xml:space="preserve"> </w:t>
      </w:r>
      <w:r w:rsidRPr="00384424">
        <w:rPr>
          <w:rStyle w:val="StyleUnderline"/>
          <w:vanish/>
          <w:sz w:val="26"/>
          <w:szCs w:val="26"/>
        </w:rPr>
        <w:t>such</w:t>
      </w:r>
      <w:r w:rsidRPr="000A7537">
        <w:rPr>
          <w:rStyle w:val="StyleUnderline"/>
          <w:sz w:val="26"/>
          <w:szCs w:val="26"/>
        </w:rPr>
        <w:t xml:space="preserve"> </w:t>
      </w:r>
      <w:r w:rsidRPr="00384424">
        <w:rPr>
          <w:rStyle w:val="StyleUnderline"/>
          <w:vanish/>
          <w:sz w:val="26"/>
          <w:szCs w:val="26"/>
        </w:rPr>
        <w:t>an</w:t>
      </w:r>
      <w:r w:rsidRPr="000A7537">
        <w:rPr>
          <w:rStyle w:val="StyleUnderline"/>
          <w:sz w:val="26"/>
          <w:szCs w:val="26"/>
        </w:rPr>
        <w:t xml:space="preserve"> </w:t>
      </w:r>
      <w:r w:rsidRPr="00384424">
        <w:rPr>
          <w:rStyle w:val="StyleUnderline"/>
          <w:vanish/>
          <w:sz w:val="26"/>
          <w:szCs w:val="26"/>
        </w:rPr>
        <w:t>immense</w:t>
      </w:r>
      <w:r w:rsidRPr="000A7537">
        <w:rPr>
          <w:rStyle w:val="StyleUnderline"/>
          <w:sz w:val="26"/>
          <w:szCs w:val="26"/>
        </w:rPr>
        <w:t xml:space="preserve"> </w:t>
      </w:r>
      <w:r w:rsidRPr="00384424">
        <w:rPr>
          <w:rStyle w:val="StyleUnderline"/>
          <w:vanish/>
          <w:sz w:val="26"/>
          <w:szCs w:val="26"/>
        </w:rPr>
        <w:t>catastrophe,</w:t>
      </w:r>
      <w:r w:rsidRPr="000A7537">
        <w:rPr>
          <w:rStyle w:val="StyleUnderline"/>
          <w:sz w:val="26"/>
          <w:szCs w:val="26"/>
        </w:rPr>
        <w:t xml:space="preserve"> </w:t>
      </w:r>
      <w:r w:rsidRPr="00384424">
        <w:rPr>
          <w:rStyle w:val="StyleUnderline"/>
          <w:vanish/>
          <w:sz w:val="26"/>
          <w:szCs w:val="26"/>
        </w:rPr>
        <w:t>human</w:t>
      </w:r>
      <w:r w:rsidRPr="000A7537">
        <w:rPr>
          <w:rStyle w:val="StyleUnderline"/>
          <w:sz w:val="26"/>
          <w:szCs w:val="26"/>
        </w:rPr>
        <w:t xml:space="preserve"> </w:t>
      </w:r>
      <w:r w:rsidRPr="00384424">
        <w:rPr>
          <w:rStyle w:val="StyleUnderline"/>
          <w:vanish/>
          <w:sz w:val="26"/>
          <w:szCs w:val="26"/>
        </w:rPr>
        <w:t>life</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go</w:t>
      </w:r>
      <w:r w:rsidRPr="000A7537">
        <w:rPr>
          <w:rStyle w:val="StyleUnderline"/>
          <w:sz w:val="26"/>
          <w:szCs w:val="26"/>
        </w:rPr>
        <w:t xml:space="preserve"> </w:t>
      </w:r>
      <w:r w:rsidRPr="00384424">
        <w:rPr>
          <w:rStyle w:val="StyleUnderline"/>
          <w:vanish/>
          <w:sz w:val="26"/>
          <w:szCs w:val="26"/>
        </w:rPr>
        <w:t>on.</w:t>
      </w:r>
      <w:r w:rsidRPr="000A7537">
        <w:rPr>
          <w:rStyle w:val="StyleUnderline"/>
          <w:sz w:val="26"/>
          <w:szCs w:val="26"/>
        </w:rPr>
        <w:t xml:space="preserve"> </w:t>
      </w:r>
      <w:r w:rsidRPr="00384424">
        <w:rPr>
          <w:vanish/>
          <w:sz w:val="16"/>
          <w:szCs w:val="26"/>
        </w:rPr>
        <w:t>But</w:t>
      </w:r>
      <w:r w:rsidRPr="000A7537">
        <w:rPr>
          <w:sz w:val="16"/>
          <w:szCs w:val="26"/>
        </w:rPr>
        <w:t xml:space="preserve"> </w:t>
      </w:r>
      <w:r w:rsidRPr="000A7537">
        <w:rPr>
          <w:rStyle w:val="StyleUnderline"/>
          <w:sz w:val="26"/>
          <w:szCs w:val="26"/>
          <w:highlight w:val="cyan"/>
        </w:rPr>
        <w:t>extinction</w:t>
      </w:r>
      <w:r w:rsidRPr="00384424">
        <w:rPr>
          <w:rStyle w:val="StyleUnderline"/>
          <w:vanish/>
          <w:sz w:val="26"/>
          <w:szCs w:val="26"/>
        </w:rPr>
        <w:t>,</w:t>
      </w:r>
      <w:r w:rsidRPr="000A7537">
        <w:rPr>
          <w:rStyle w:val="StyleUnderline"/>
          <w:sz w:val="26"/>
          <w:szCs w:val="26"/>
        </w:rPr>
        <w:t xml:space="preserve"> </w:t>
      </w:r>
      <w:r w:rsidRPr="00384424">
        <w:rPr>
          <w:rStyle w:val="StyleUnderline"/>
          <w:vanish/>
          <w:sz w:val="26"/>
          <w:szCs w:val="26"/>
        </w:rPr>
        <w:t>by</w:t>
      </w:r>
      <w:r w:rsidRPr="000A7537">
        <w:rPr>
          <w:rStyle w:val="StyleUnderline"/>
          <w:sz w:val="26"/>
          <w:szCs w:val="26"/>
        </w:rPr>
        <w:t xml:space="preserve"> </w:t>
      </w:r>
      <w:r w:rsidRPr="00384424">
        <w:rPr>
          <w:rStyle w:val="StyleUnderline"/>
          <w:vanish/>
          <w:sz w:val="26"/>
          <w:szCs w:val="26"/>
        </w:rPr>
        <w:t>definition,</w:t>
      </w:r>
      <w:r w:rsidRPr="000A7537">
        <w:rPr>
          <w:rStyle w:val="StyleUnderline"/>
          <w:sz w:val="26"/>
          <w:szCs w:val="26"/>
        </w:rPr>
        <w:t xml:space="preserve"> </w:t>
      </w:r>
      <w:r w:rsidRPr="00384424">
        <w:rPr>
          <w:rStyle w:val="StyleUnderline"/>
          <w:vanish/>
          <w:sz w:val="26"/>
          <w:szCs w:val="26"/>
        </w:rPr>
        <w:t>is</w:t>
      </w:r>
      <w:r w:rsidRPr="000A7537">
        <w:rPr>
          <w:rStyle w:val="StyleUnderline"/>
          <w:sz w:val="26"/>
          <w:szCs w:val="26"/>
        </w:rPr>
        <w:t xml:space="preserve"> </w:t>
      </w:r>
      <w:r w:rsidRPr="00384424">
        <w:rPr>
          <w:rStyle w:val="StyleUnderline"/>
          <w:vanish/>
          <w:sz w:val="26"/>
          <w:szCs w:val="26"/>
        </w:rPr>
        <w:t>an</w:t>
      </w:r>
      <w:r w:rsidRPr="000A7537">
        <w:rPr>
          <w:rStyle w:val="StyleUnderline"/>
          <w:sz w:val="26"/>
          <w:szCs w:val="26"/>
        </w:rPr>
        <w:t xml:space="preserve"> </w:t>
      </w:r>
      <w:r w:rsidRPr="00384424">
        <w:rPr>
          <w:rStyle w:val="StyleUnderline"/>
          <w:vanish/>
          <w:sz w:val="26"/>
          <w:szCs w:val="26"/>
        </w:rPr>
        <w:t>event</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utter</w:t>
      </w:r>
      <w:r w:rsidRPr="000A7537">
        <w:rPr>
          <w:rStyle w:val="StyleUnderline"/>
          <w:sz w:val="26"/>
          <w:szCs w:val="26"/>
        </w:rPr>
        <w:t xml:space="preserve"> </w:t>
      </w:r>
      <w:r w:rsidRPr="00384424">
        <w:rPr>
          <w:rStyle w:val="StyleUnderline"/>
          <w:vanish/>
          <w:sz w:val="26"/>
          <w:szCs w:val="26"/>
        </w:rPr>
        <w:t>finality,</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could</w:t>
      </w:r>
      <w:r w:rsidRPr="000A7537">
        <w:rPr>
          <w:rStyle w:val="StyleUnderline"/>
          <w:sz w:val="26"/>
          <w:szCs w:val="26"/>
        </w:rPr>
        <w:t xml:space="preserve"> </w:t>
      </w:r>
      <w:r w:rsidRPr="00384424">
        <w:rPr>
          <w:rStyle w:val="StyleUnderline"/>
          <w:vanish/>
          <w:sz w:val="26"/>
          <w:szCs w:val="26"/>
        </w:rPr>
        <w:t>cause</w:t>
      </w:r>
      <w:r w:rsidRPr="000A7537">
        <w:rPr>
          <w:rStyle w:val="StyleUnderline"/>
          <w:sz w:val="26"/>
          <w:szCs w:val="26"/>
        </w:rPr>
        <w:t xml:space="preserve"> </w:t>
      </w:r>
      <w:r w:rsidRPr="00384424">
        <w:rPr>
          <w:rStyle w:val="StyleUnderline"/>
          <w:vanish/>
          <w:sz w:val="26"/>
          <w:szCs w:val="26"/>
        </w:rPr>
        <w:t>human</w:t>
      </w:r>
      <w:r w:rsidRPr="000A7537">
        <w:rPr>
          <w:rStyle w:val="StyleUnderline"/>
          <w:sz w:val="26"/>
          <w:szCs w:val="26"/>
        </w:rPr>
        <w:t xml:space="preserve"> </w:t>
      </w:r>
      <w:r w:rsidRPr="00384424">
        <w:rPr>
          <w:rStyle w:val="StyleUnderline"/>
          <w:vanish/>
          <w:sz w:val="26"/>
          <w:szCs w:val="26"/>
        </w:rPr>
        <w:t>extinction</w:t>
      </w:r>
      <w:r w:rsidRPr="000A7537">
        <w:rPr>
          <w:rStyle w:val="StyleUnderline"/>
          <w:sz w:val="26"/>
          <w:szCs w:val="26"/>
        </w:rPr>
        <w:t xml:space="preserve"> </w:t>
      </w:r>
      <w:r w:rsidRPr="00384424">
        <w:rPr>
          <w:rStyle w:val="StyleUnderline"/>
          <w:vanish/>
          <w:sz w:val="26"/>
          <w:szCs w:val="26"/>
        </w:rPr>
        <w:t>should</w:t>
      </w:r>
      <w:r w:rsidRPr="000A7537">
        <w:rPr>
          <w:rStyle w:val="StyleUnderline"/>
          <w:sz w:val="26"/>
          <w:szCs w:val="26"/>
        </w:rPr>
        <w:t xml:space="preserve"> </w:t>
      </w:r>
      <w:r w:rsidRPr="00384424">
        <w:rPr>
          <w:rStyle w:val="StyleUnderline"/>
          <w:vanish/>
          <w:sz w:val="26"/>
          <w:szCs w:val="26"/>
        </w:rPr>
        <w:t>really</w:t>
      </w:r>
      <w:r w:rsidRPr="000A7537">
        <w:rPr>
          <w:rStyle w:val="StyleUnderline"/>
          <w:sz w:val="26"/>
          <w:szCs w:val="26"/>
        </w:rPr>
        <w:t xml:space="preserve"> </w:t>
      </w:r>
      <w:r w:rsidRPr="00384424">
        <w:rPr>
          <w:rStyle w:val="StyleUnderline"/>
          <w:vanish/>
          <w:sz w:val="26"/>
          <w:szCs w:val="26"/>
        </w:rPr>
        <w:t>be</w:t>
      </w:r>
      <w:r w:rsidRPr="000A7537">
        <w:rPr>
          <w:rStyle w:val="StyleUnderline"/>
          <w:sz w:val="26"/>
          <w:szCs w:val="26"/>
        </w:rPr>
        <w:t xml:space="preserve"> </w:t>
      </w:r>
      <w:r w:rsidRPr="00384424">
        <w:rPr>
          <w:rStyle w:val="StyleUnderline"/>
          <w:vanish/>
          <w:sz w:val="26"/>
          <w:szCs w:val="26"/>
        </w:rPr>
        <w:t>considered</w:t>
      </w:r>
      <w:r w:rsidRPr="000A7537">
        <w:rPr>
          <w:rStyle w:val="StyleUnderline"/>
          <w:sz w:val="26"/>
          <w:szCs w:val="26"/>
        </w:rPr>
        <w:t xml:space="preserve"> </w:t>
      </w:r>
      <w:r w:rsidRPr="00384424">
        <w:rPr>
          <w:rStyle w:val="StyleUnderline"/>
          <w:vanish/>
          <w:sz w:val="26"/>
          <w:szCs w:val="26"/>
        </w:rPr>
        <w:t>as</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ultimate</w:t>
      </w:r>
      <w:r w:rsidRPr="000A7537">
        <w:rPr>
          <w:rStyle w:val="StyleUnderline"/>
          <w:sz w:val="26"/>
          <w:szCs w:val="26"/>
        </w:rPr>
        <w:t xml:space="preserve"> </w:t>
      </w:r>
      <w:r w:rsidRPr="00384424">
        <w:rPr>
          <w:rStyle w:val="StyleUnderline"/>
          <w:vanish/>
          <w:sz w:val="26"/>
          <w:szCs w:val="26"/>
        </w:rPr>
        <w:t>criminal</w:t>
      </w:r>
      <w:r w:rsidRPr="000A7537">
        <w:rPr>
          <w:rStyle w:val="StyleUnderline"/>
          <w:sz w:val="26"/>
          <w:szCs w:val="26"/>
        </w:rPr>
        <w:t xml:space="preserve"> </w:t>
      </w:r>
      <w:r w:rsidRPr="00384424">
        <w:rPr>
          <w:rStyle w:val="StyleUnderline"/>
          <w:vanish/>
          <w:sz w:val="26"/>
          <w:szCs w:val="26"/>
        </w:rPr>
        <w:t>act</w:t>
      </w:r>
      <w:r w:rsidRPr="00384424">
        <w:rPr>
          <w:vanish/>
          <w:sz w:val="16"/>
          <w:szCs w:val="26"/>
        </w:rPr>
        <w:t>.</w:t>
      </w:r>
      <w:r w:rsidRPr="000A7537">
        <w:rPr>
          <w:sz w:val="16"/>
          <w:szCs w:val="26"/>
        </w:rPr>
        <w:t xml:space="preserve"> </w:t>
      </w:r>
      <w:r w:rsidRPr="00384424">
        <w:rPr>
          <w:vanish/>
          <w:sz w:val="16"/>
          <w:szCs w:val="26"/>
        </w:rPr>
        <w:t>It</w:t>
      </w:r>
      <w:r w:rsidRPr="000A7537">
        <w:rPr>
          <w:sz w:val="16"/>
          <w:szCs w:val="26"/>
        </w:rPr>
        <w:t xml:space="preserve"> </w:t>
      </w:r>
      <w:r w:rsidRPr="00384424">
        <w:rPr>
          <w:vanish/>
          <w:sz w:val="16"/>
          <w:szCs w:val="26"/>
        </w:rPr>
        <w:t>certainly</w:t>
      </w:r>
      <w:r w:rsidRPr="000A7537">
        <w:rPr>
          <w:sz w:val="16"/>
          <w:szCs w:val="26"/>
        </w:rPr>
        <w:t xml:space="preserve"> </w:t>
      </w:r>
      <w:r w:rsidRPr="00384424">
        <w:rPr>
          <w:vanish/>
          <w:sz w:val="16"/>
          <w:szCs w:val="26"/>
        </w:rPr>
        <w:t>would</w:t>
      </w:r>
      <w:r w:rsidRPr="000A7537">
        <w:rPr>
          <w:sz w:val="16"/>
          <w:szCs w:val="26"/>
        </w:rPr>
        <w:t xml:space="preserve"> </w:t>
      </w:r>
      <w:r w:rsidRPr="00384424">
        <w:rPr>
          <w:vanish/>
          <w:sz w:val="16"/>
          <w:szCs w:val="26"/>
        </w:rPr>
        <w:t>be</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crime</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end</w:t>
      </w:r>
      <w:r w:rsidRPr="000A7537">
        <w:rPr>
          <w:sz w:val="16"/>
          <w:szCs w:val="26"/>
        </w:rPr>
        <w:t xml:space="preserve"> </w:t>
      </w:r>
      <w:r w:rsidRPr="00384424">
        <w:rPr>
          <w:vanish/>
          <w:sz w:val="16"/>
          <w:szCs w:val="26"/>
        </w:rPr>
        <w:t>all</w:t>
      </w:r>
      <w:r w:rsidRPr="000A7537">
        <w:rPr>
          <w:sz w:val="16"/>
          <w:szCs w:val="26"/>
        </w:rPr>
        <w:t xml:space="preserve"> </w:t>
      </w:r>
      <w:r w:rsidRPr="00384424">
        <w:rPr>
          <w:vanish/>
          <w:sz w:val="16"/>
          <w:szCs w:val="26"/>
        </w:rPr>
        <w:t>crimes.</w:t>
      </w:r>
      <w:r w:rsidRPr="000A7537">
        <w:rPr>
          <w:szCs w:val="26"/>
          <w:u w:val="single"/>
        </w:rPr>
        <w:t xml:space="preserve"> </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world’s</w:t>
      </w:r>
      <w:r w:rsidRPr="000A7537">
        <w:rPr>
          <w:rStyle w:val="StyleUnderline"/>
          <w:sz w:val="26"/>
          <w:szCs w:val="26"/>
        </w:rPr>
        <w:t xml:space="preserve"> </w:t>
      </w:r>
      <w:r w:rsidRPr="00384424">
        <w:rPr>
          <w:rStyle w:val="StyleUnderline"/>
          <w:vanish/>
          <w:sz w:val="26"/>
          <w:szCs w:val="26"/>
        </w:rPr>
        <w:t>leading</w:t>
      </w:r>
      <w:r w:rsidRPr="000A7537">
        <w:rPr>
          <w:rStyle w:val="StyleUnderline"/>
          <w:sz w:val="26"/>
          <w:szCs w:val="26"/>
        </w:rPr>
        <w:t xml:space="preserve"> </w:t>
      </w:r>
      <w:r w:rsidRPr="00384424">
        <w:rPr>
          <w:rStyle w:val="StyleUnderline"/>
          <w:vanish/>
          <w:sz w:val="26"/>
          <w:szCs w:val="26"/>
        </w:rPr>
        <w:t>climatologists</w:t>
      </w:r>
      <w:r w:rsidRPr="000A7537">
        <w:rPr>
          <w:rStyle w:val="StyleUnderline"/>
          <w:sz w:val="26"/>
          <w:szCs w:val="26"/>
        </w:rPr>
        <w:t xml:space="preserve"> </w:t>
      </w:r>
      <w:r w:rsidRPr="00384424">
        <w:rPr>
          <w:rStyle w:val="StyleUnderline"/>
          <w:vanish/>
          <w:sz w:val="26"/>
          <w:szCs w:val="26"/>
        </w:rPr>
        <w:t>now</w:t>
      </w:r>
      <w:r w:rsidRPr="000A7537">
        <w:rPr>
          <w:rStyle w:val="StyleUnderline"/>
          <w:sz w:val="26"/>
          <w:szCs w:val="26"/>
        </w:rPr>
        <w:t xml:space="preserve"> </w:t>
      </w:r>
      <w:r w:rsidRPr="00384424">
        <w:rPr>
          <w:rStyle w:val="StyleUnderline"/>
          <w:vanish/>
          <w:sz w:val="26"/>
          <w:szCs w:val="26"/>
        </w:rPr>
        <w:t>tell</w:t>
      </w:r>
      <w:r w:rsidRPr="000A7537">
        <w:rPr>
          <w:rStyle w:val="StyleUnderline"/>
          <w:sz w:val="26"/>
          <w:szCs w:val="26"/>
        </w:rPr>
        <w:t xml:space="preserve"> </w:t>
      </w:r>
      <w:r w:rsidRPr="00384424">
        <w:rPr>
          <w:rStyle w:val="StyleUnderline"/>
          <w:vanish/>
          <w:sz w:val="26"/>
          <w:szCs w:val="26"/>
        </w:rPr>
        <w:t>us</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threatens</w:t>
      </w:r>
      <w:r w:rsidRPr="000A7537">
        <w:rPr>
          <w:rStyle w:val="StyleUnderline"/>
          <w:sz w:val="26"/>
          <w:szCs w:val="26"/>
        </w:rPr>
        <w:t xml:space="preserve"> </w:t>
      </w:r>
      <w:r w:rsidRPr="00384424">
        <w:rPr>
          <w:rStyle w:val="StyleUnderline"/>
          <w:vanish/>
          <w:sz w:val="26"/>
          <w:szCs w:val="26"/>
        </w:rPr>
        <w:t>our</w:t>
      </w:r>
      <w:r w:rsidRPr="000A7537">
        <w:rPr>
          <w:rStyle w:val="StyleUnderline"/>
          <w:sz w:val="26"/>
          <w:szCs w:val="26"/>
        </w:rPr>
        <w:t xml:space="preserve"> </w:t>
      </w:r>
      <w:r w:rsidRPr="00384424">
        <w:rPr>
          <w:rStyle w:val="StyleUnderline"/>
          <w:vanish/>
          <w:sz w:val="26"/>
          <w:szCs w:val="26"/>
        </w:rPr>
        <w:t>continued</w:t>
      </w:r>
      <w:r w:rsidRPr="000A7537">
        <w:rPr>
          <w:rStyle w:val="StyleUnderline"/>
          <w:sz w:val="26"/>
          <w:szCs w:val="26"/>
        </w:rPr>
        <w:t xml:space="preserve"> </w:t>
      </w:r>
      <w:r w:rsidRPr="00384424">
        <w:rPr>
          <w:rStyle w:val="StyleUnderline"/>
          <w:vanish/>
          <w:sz w:val="26"/>
          <w:szCs w:val="26"/>
        </w:rPr>
        <w:t>existence</w:t>
      </w:r>
      <w:r w:rsidRPr="000A7537">
        <w:rPr>
          <w:rStyle w:val="StyleUnderline"/>
          <w:sz w:val="26"/>
          <w:szCs w:val="26"/>
        </w:rPr>
        <w:t xml:space="preserve"> </w:t>
      </w:r>
      <w:r w:rsidRPr="00384424">
        <w:rPr>
          <w:rStyle w:val="StyleUnderline"/>
          <w:vanish/>
          <w:sz w:val="26"/>
          <w:szCs w:val="26"/>
        </w:rPr>
        <w:t>as</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species</w:t>
      </w:r>
      <w:r w:rsidRPr="00384424">
        <w:rPr>
          <w:vanish/>
          <w:sz w:val="16"/>
          <w:szCs w:val="26"/>
        </w:rPr>
        <w:t>.</w:t>
      </w:r>
      <w:r w:rsidRPr="000A7537">
        <w:rPr>
          <w:sz w:val="16"/>
          <w:szCs w:val="26"/>
        </w:rPr>
        <w:t xml:space="preserve"> </w:t>
      </w:r>
      <w:r w:rsidRPr="00384424">
        <w:rPr>
          <w:vanish/>
          <w:sz w:val="16"/>
          <w:szCs w:val="26"/>
        </w:rPr>
        <w:t>Their</w:t>
      </w:r>
      <w:r w:rsidRPr="000A7537">
        <w:rPr>
          <w:sz w:val="16"/>
          <w:szCs w:val="26"/>
        </w:rPr>
        <w:t xml:space="preserve"> </w:t>
      </w:r>
      <w:r w:rsidRPr="00384424">
        <w:rPr>
          <w:rStyle w:val="StyleUnderline"/>
          <w:vanish/>
          <w:sz w:val="26"/>
          <w:szCs w:val="26"/>
        </w:rPr>
        <w:t>studies</w:t>
      </w:r>
      <w:r w:rsidRPr="000A7537">
        <w:rPr>
          <w:rStyle w:val="StyleUnderline"/>
          <w:sz w:val="26"/>
          <w:szCs w:val="26"/>
        </w:rPr>
        <w:t xml:space="preserve"> </w:t>
      </w:r>
      <w:r w:rsidRPr="00384424">
        <w:rPr>
          <w:rStyle w:val="StyleUnderline"/>
          <w:vanish/>
          <w:sz w:val="26"/>
          <w:szCs w:val="26"/>
        </w:rPr>
        <w:t>predict</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large</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especially</w:t>
      </w:r>
      <w:r w:rsidRPr="000A7537">
        <w:rPr>
          <w:rStyle w:val="StyleUnderline"/>
          <w:sz w:val="26"/>
          <w:szCs w:val="26"/>
        </w:rPr>
        <w:t xml:space="preserve"> </w:t>
      </w:r>
      <w:r w:rsidRPr="00384424">
        <w:rPr>
          <w:rStyle w:val="StyleUnderline"/>
          <w:vanish/>
          <w:sz w:val="26"/>
          <w:szCs w:val="26"/>
        </w:rPr>
        <w:t>one</w:t>
      </w:r>
      <w:r w:rsidRPr="000A7537">
        <w:rPr>
          <w:rStyle w:val="StyleUnderline"/>
          <w:sz w:val="26"/>
          <w:szCs w:val="26"/>
        </w:rPr>
        <w:t xml:space="preserve"> </w:t>
      </w:r>
      <w:r w:rsidRPr="00384424">
        <w:rPr>
          <w:rStyle w:val="StyleUnderline"/>
          <w:vanish/>
          <w:sz w:val="26"/>
          <w:szCs w:val="26"/>
        </w:rPr>
        <w:t>fought</w:t>
      </w:r>
      <w:r w:rsidRPr="000A7537">
        <w:rPr>
          <w:rStyle w:val="StyleUnderline"/>
          <w:sz w:val="26"/>
          <w:szCs w:val="26"/>
        </w:rPr>
        <w:t xml:space="preserve"> </w:t>
      </w:r>
      <w:r w:rsidRPr="00384424">
        <w:rPr>
          <w:rStyle w:val="StyleUnderline"/>
          <w:vanish/>
          <w:sz w:val="26"/>
          <w:szCs w:val="26"/>
        </w:rPr>
        <w:t>with</w:t>
      </w:r>
      <w:r w:rsidRPr="000A7537">
        <w:rPr>
          <w:rStyle w:val="StyleUnderline"/>
          <w:sz w:val="26"/>
          <w:szCs w:val="26"/>
        </w:rPr>
        <w:t xml:space="preserve"> </w:t>
      </w:r>
      <w:r w:rsidRPr="00384424">
        <w:rPr>
          <w:rStyle w:val="StyleUnderline"/>
          <w:vanish/>
          <w:sz w:val="26"/>
          <w:szCs w:val="26"/>
        </w:rPr>
        <w:t>strategic</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weapons,</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create a</w:t>
      </w:r>
      <w:r w:rsidRPr="000A7537">
        <w:rPr>
          <w:rStyle w:val="StyleUnderline"/>
          <w:sz w:val="26"/>
          <w:szCs w:val="26"/>
        </w:rPr>
        <w:t xml:space="preserve"> </w:t>
      </w:r>
      <w:r w:rsidRPr="00384424">
        <w:rPr>
          <w:rStyle w:val="StyleUnderline"/>
          <w:vanish/>
          <w:sz w:val="26"/>
          <w:szCs w:val="26"/>
        </w:rPr>
        <w:t>post-war</w:t>
      </w:r>
      <w:r w:rsidRPr="000A7537">
        <w:rPr>
          <w:rStyle w:val="StyleUnderline"/>
          <w:sz w:val="26"/>
          <w:szCs w:val="26"/>
        </w:rPr>
        <w:t xml:space="preserve"> </w:t>
      </w:r>
      <w:r w:rsidRPr="00384424">
        <w:rPr>
          <w:rStyle w:val="StyleUnderline"/>
          <w:vanish/>
          <w:sz w:val="26"/>
          <w:szCs w:val="26"/>
        </w:rPr>
        <w:t>environment</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which</w:t>
      </w:r>
      <w:r w:rsidRPr="000A7537">
        <w:rPr>
          <w:rStyle w:val="StyleUnderline"/>
          <w:sz w:val="26"/>
          <w:szCs w:val="26"/>
        </w:rPr>
        <w:t xml:space="preserve"> </w:t>
      </w:r>
      <w:r w:rsidRPr="00384424">
        <w:rPr>
          <w:rStyle w:val="StyleUnderline"/>
          <w:vanish/>
          <w:sz w:val="26"/>
          <w:szCs w:val="26"/>
        </w:rPr>
        <w:t>for</w:t>
      </w:r>
      <w:r w:rsidRPr="000A7537">
        <w:rPr>
          <w:rStyle w:val="StyleUnderline"/>
          <w:sz w:val="26"/>
          <w:szCs w:val="26"/>
        </w:rPr>
        <w:t xml:space="preserve"> </w:t>
      </w:r>
      <w:r w:rsidRPr="00384424">
        <w:rPr>
          <w:rStyle w:val="StyleUnderline"/>
          <w:vanish/>
          <w:sz w:val="26"/>
          <w:szCs w:val="26"/>
        </w:rPr>
        <w:t>many</w:t>
      </w:r>
      <w:r w:rsidRPr="000A7537">
        <w:rPr>
          <w:rStyle w:val="StyleUnderline"/>
          <w:sz w:val="26"/>
          <w:szCs w:val="26"/>
        </w:rPr>
        <w:t xml:space="preserve"> </w:t>
      </w:r>
      <w:r w:rsidRPr="00384424">
        <w:rPr>
          <w:rStyle w:val="StyleUnderline"/>
          <w:vanish/>
          <w:sz w:val="26"/>
          <w:szCs w:val="26"/>
        </w:rPr>
        <w:t>years</w:t>
      </w:r>
      <w:r w:rsidRPr="000A7537">
        <w:rPr>
          <w:rStyle w:val="StyleUnderline"/>
          <w:sz w:val="26"/>
          <w:szCs w:val="26"/>
        </w:rPr>
        <w:t xml:space="preserve"> </w:t>
      </w:r>
      <w:r w:rsidRPr="000A7537">
        <w:rPr>
          <w:rStyle w:val="StyleUnderline"/>
          <w:sz w:val="26"/>
          <w:szCs w:val="26"/>
          <w:highlight w:val="cyan"/>
        </w:rPr>
        <w:t>it would be too cold and dark to</w:t>
      </w:r>
      <w:r w:rsidRPr="000A7537">
        <w:rPr>
          <w:rStyle w:val="StyleUnderline"/>
          <w:sz w:val="26"/>
          <w:szCs w:val="26"/>
        </w:rPr>
        <w:t xml:space="preserve"> </w:t>
      </w:r>
      <w:r w:rsidRPr="00384424">
        <w:rPr>
          <w:rStyle w:val="StyleUnderline"/>
          <w:vanish/>
          <w:sz w:val="26"/>
          <w:szCs w:val="26"/>
        </w:rPr>
        <w:t>even</w:t>
      </w:r>
      <w:r w:rsidRPr="000A7537">
        <w:rPr>
          <w:rStyle w:val="StyleUnderline"/>
          <w:sz w:val="26"/>
          <w:szCs w:val="26"/>
        </w:rPr>
        <w:t xml:space="preserve"> </w:t>
      </w:r>
      <w:r w:rsidRPr="000A7537">
        <w:rPr>
          <w:rStyle w:val="StyleUnderline"/>
          <w:sz w:val="26"/>
          <w:szCs w:val="26"/>
          <w:highlight w:val="cyan"/>
        </w:rPr>
        <w:t>grow food</w:t>
      </w:r>
      <w:r w:rsidRPr="000A7537">
        <w:rPr>
          <w:sz w:val="16"/>
          <w:szCs w:val="26"/>
          <w:highlight w:val="cyan"/>
        </w:rPr>
        <w:t>.</w:t>
      </w:r>
      <w:r w:rsidRPr="000A7537">
        <w:rPr>
          <w:sz w:val="16"/>
          <w:szCs w:val="26"/>
        </w:rPr>
        <w:t xml:space="preserve"> </w:t>
      </w:r>
      <w:r w:rsidRPr="00384424">
        <w:rPr>
          <w:vanish/>
          <w:sz w:val="16"/>
          <w:szCs w:val="26"/>
        </w:rPr>
        <w:t>Their</w:t>
      </w:r>
      <w:r w:rsidRPr="000A7537">
        <w:rPr>
          <w:sz w:val="16"/>
          <w:szCs w:val="26"/>
        </w:rPr>
        <w:t xml:space="preserve"> </w:t>
      </w:r>
      <w:r w:rsidRPr="00384424">
        <w:rPr>
          <w:vanish/>
          <w:sz w:val="16"/>
          <w:szCs w:val="26"/>
        </w:rPr>
        <w:t>findings</w:t>
      </w:r>
      <w:r w:rsidRPr="000A7537">
        <w:rPr>
          <w:sz w:val="16"/>
          <w:szCs w:val="26"/>
        </w:rPr>
        <w:t xml:space="preserve"> </w:t>
      </w:r>
      <w:r w:rsidRPr="00384424">
        <w:rPr>
          <w:vanish/>
          <w:sz w:val="16"/>
          <w:szCs w:val="26"/>
        </w:rPr>
        <w:t>make</w:t>
      </w:r>
      <w:r w:rsidRPr="000A7537">
        <w:rPr>
          <w:sz w:val="16"/>
          <w:szCs w:val="26"/>
        </w:rPr>
        <w:t xml:space="preserve"> </w:t>
      </w:r>
      <w:r w:rsidRPr="00384424">
        <w:rPr>
          <w:vanish/>
          <w:sz w:val="16"/>
          <w:szCs w:val="26"/>
        </w:rPr>
        <w:t>it</w:t>
      </w:r>
      <w:r w:rsidRPr="000A7537">
        <w:rPr>
          <w:sz w:val="16"/>
          <w:szCs w:val="26"/>
        </w:rPr>
        <w:t xml:space="preserve"> </w:t>
      </w:r>
      <w:r w:rsidRPr="00384424">
        <w:rPr>
          <w:vanish/>
          <w:sz w:val="16"/>
          <w:szCs w:val="26"/>
        </w:rPr>
        <w:t>clear</w:t>
      </w:r>
      <w:r w:rsidRPr="000A7537">
        <w:rPr>
          <w:sz w:val="16"/>
          <w:szCs w:val="26"/>
        </w:rPr>
        <w:t xml:space="preserve"> </w:t>
      </w:r>
      <w:r w:rsidRPr="00384424">
        <w:rPr>
          <w:vanish/>
          <w:sz w:val="16"/>
          <w:szCs w:val="26"/>
        </w:rPr>
        <w:t>that</w:t>
      </w:r>
      <w:r w:rsidRPr="000A7537">
        <w:rPr>
          <w:sz w:val="16"/>
          <w:szCs w:val="26"/>
        </w:rPr>
        <w:t xml:space="preserve"> </w:t>
      </w:r>
      <w:r w:rsidRPr="00384424">
        <w:rPr>
          <w:rStyle w:val="StyleUnderline"/>
          <w:vanish/>
          <w:sz w:val="26"/>
          <w:szCs w:val="26"/>
        </w:rPr>
        <w:t>not</w:t>
      </w:r>
      <w:r w:rsidRPr="000A7537">
        <w:rPr>
          <w:rStyle w:val="StyleUnderline"/>
          <w:sz w:val="26"/>
          <w:szCs w:val="26"/>
        </w:rPr>
        <w:t xml:space="preserve"> </w:t>
      </w:r>
      <w:r w:rsidRPr="00384424">
        <w:rPr>
          <w:rStyle w:val="StyleUnderline"/>
          <w:vanish/>
          <w:sz w:val="26"/>
          <w:szCs w:val="26"/>
        </w:rPr>
        <w:t>only</w:t>
      </w:r>
      <w:r w:rsidRPr="000A7537">
        <w:rPr>
          <w:rStyle w:val="StyleUnderline"/>
          <w:sz w:val="26"/>
          <w:szCs w:val="26"/>
        </w:rPr>
        <w:t xml:space="preserve"> </w:t>
      </w:r>
      <w:r w:rsidRPr="00384424">
        <w:rPr>
          <w:rStyle w:val="StyleUnderline"/>
          <w:vanish/>
          <w:sz w:val="26"/>
          <w:szCs w:val="26"/>
        </w:rPr>
        <w:t>humans,</w:t>
      </w:r>
      <w:r w:rsidRPr="000A7537">
        <w:rPr>
          <w:rStyle w:val="StyleUnderline"/>
          <w:sz w:val="26"/>
          <w:szCs w:val="26"/>
        </w:rPr>
        <w:t xml:space="preserve"> </w:t>
      </w:r>
      <w:r w:rsidRPr="00384424">
        <w:rPr>
          <w:rStyle w:val="StyleUnderline"/>
          <w:vanish/>
          <w:sz w:val="26"/>
          <w:szCs w:val="26"/>
        </w:rPr>
        <w:t>but</w:t>
      </w:r>
      <w:r w:rsidRPr="000A7537">
        <w:rPr>
          <w:rStyle w:val="StyleUnderline"/>
          <w:sz w:val="26"/>
          <w:szCs w:val="26"/>
        </w:rPr>
        <w:t xml:space="preserve"> </w:t>
      </w:r>
      <w:r w:rsidRPr="00384424">
        <w:rPr>
          <w:rStyle w:val="StyleUnderline"/>
          <w:vanish/>
          <w:sz w:val="26"/>
          <w:szCs w:val="26"/>
        </w:rPr>
        <w:t>most</w:t>
      </w:r>
      <w:r w:rsidRPr="000A7537">
        <w:rPr>
          <w:rStyle w:val="StyleUnderline"/>
          <w:sz w:val="26"/>
          <w:szCs w:val="26"/>
        </w:rPr>
        <w:t xml:space="preserve"> </w:t>
      </w:r>
      <w:r w:rsidRPr="00384424">
        <w:rPr>
          <w:rStyle w:val="StyleUnderline"/>
          <w:vanish/>
          <w:sz w:val="26"/>
          <w:szCs w:val="26"/>
        </w:rPr>
        <w:t>large</w:t>
      </w:r>
      <w:r w:rsidRPr="000A7537">
        <w:rPr>
          <w:rStyle w:val="StyleUnderline"/>
          <w:sz w:val="26"/>
          <w:szCs w:val="26"/>
        </w:rPr>
        <w:t xml:space="preserve"> </w:t>
      </w:r>
      <w:r w:rsidRPr="00384424">
        <w:rPr>
          <w:rStyle w:val="StyleUnderline"/>
          <w:vanish/>
          <w:sz w:val="26"/>
          <w:szCs w:val="26"/>
        </w:rPr>
        <w:t>animals</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many</w:t>
      </w:r>
      <w:r w:rsidRPr="000A7537">
        <w:rPr>
          <w:rStyle w:val="StyleUnderline"/>
          <w:sz w:val="26"/>
          <w:szCs w:val="26"/>
        </w:rPr>
        <w:t xml:space="preserve"> </w:t>
      </w:r>
      <w:r w:rsidRPr="00384424">
        <w:rPr>
          <w:rStyle w:val="StyleUnderline"/>
          <w:vanish/>
          <w:sz w:val="26"/>
          <w:szCs w:val="26"/>
        </w:rPr>
        <w:t>other</w:t>
      </w:r>
      <w:r w:rsidRPr="000A7537">
        <w:rPr>
          <w:rStyle w:val="StyleUnderline"/>
          <w:sz w:val="26"/>
          <w:szCs w:val="26"/>
        </w:rPr>
        <w:t xml:space="preserve"> </w:t>
      </w:r>
      <w:r w:rsidRPr="00384424">
        <w:rPr>
          <w:rStyle w:val="StyleUnderline"/>
          <w:vanish/>
          <w:sz w:val="26"/>
          <w:szCs w:val="26"/>
        </w:rPr>
        <w:t>forms</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complex</w:t>
      </w:r>
      <w:r w:rsidRPr="000A7537">
        <w:rPr>
          <w:rStyle w:val="StyleUnderline"/>
          <w:sz w:val="26"/>
          <w:szCs w:val="26"/>
        </w:rPr>
        <w:t xml:space="preserve"> </w:t>
      </w:r>
      <w:r w:rsidRPr="00384424">
        <w:rPr>
          <w:rStyle w:val="StyleUnderline"/>
          <w:vanish/>
          <w:sz w:val="26"/>
          <w:szCs w:val="26"/>
        </w:rPr>
        <w:t>life</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likely</w:t>
      </w:r>
      <w:r w:rsidRPr="000A7537">
        <w:rPr>
          <w:rStyle w:val="StyleUnderline"/>
          <w:sz w:val="26"/>
          <w:szCs w:val="26"/>
        </w:rPr>
        <w:t xml:space="preserve"> </w:t>
      </w:r>
      <w:r w:rsidRPr="00384424">
        <w:rPr>
          <w:rStyle w:val="StyleUnderline"/>
          <w:vanish/>
          <w:sz w:val="26"/>
          <w:szCs w:val="26"/>
        </w:rPr>
        <w:t>vanish</w:t>
      </w:r>
      <w:r w:rsidRPr="000A7537">
        <w:rPr>
          <w:rStyle w:val="StyleUnderline"/>
          <w:sz w:val="26"/>
          <w:szCs w:val="26"/>
        </w:rPr>
        <w:t xml:space="preserve"> </w:t>
      </w:r>
      <w:r w:rsidRPr="00384424">
        <w:rPr>
          <w:rStyle w:val="StyleUnderline"/>
          <w:vanish/>
          <w:sz w:val="26"/>
          <w:szCs w:val="26"/>
        </w:rPr>
        <w:t>forever</w:t>
      </w:r>
      <w:r w:rsidRPr="000A7537">
        <w:rPr>
          <w:rStyle w:val="StyleUnderline"/>
          <w:sz w:val="26"/>
          <w:szCs w:val="26"/>
        </w:rPr>
        <w:t xml:space="preserve"> </w:t>
      </w:r>
      <w:r w:rsidRPr="00384424">
        <w:rPr>
          <w:rStyle w:val="StyleUnderline"/>
          <w:vanish/>
          <w:sz w:val="26"/>
          <w:szCs w:val="26"/>
        </w:rPr>
        <w:t>in</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darkness</w:t>
      </w:r>
      <w:r w:rsidRPr="000A7537">
        <w:rPr>
          <w:rStyle w:val="StyleUnderline"/>
          <w:sz w:val="26"/>
          <w:szCs w:val="26"/>
        </w:rPr>
        <w:t xml:space="preserve"> </w:t>
      </w:r>
      <w:r w:rsidRPr="00384424">
        <w:rPr>
          <w:vanish/>
          <w:sz w:val="16"/>
          <w:szCs w:val="26"/>
        </w:rPr>
        <w:t>of</w:t>
      </w:r>
      <w:r w:rsidRPr="000A7537">
        <w:rPr>
          <w:sz w:val="16"/>
          <w:szCs w:val="26"/>
        </w:rPr>
        <w:t xml:space="preserve"> </w:t>
      </w:r>
      <w:r w:rsidRPr="00384424">
        <w:rPr>
          <w:vanish/>
          <w:sz w:val="16"/>
          <w:szCs w:val="26"/>
        </w:rPr>
        <w:t>our</w:t>
      </w:r>
      <w:r w:rsidRPr="000A7537">
        <w:rPr>
          <w:sz w:val="16"/>
          <w:szCs w:val="26"/>
        </w:rPr>
        <w:t xml:space="preserve"> </w:t>
      </w:r>
      <w:r w:rsidRPr="00384424">
        <w:rPr>
          <w:vanish/>
          <w:sz w:val="16"/>
          <w:szCs w:val="26"/>
        </w:rPr>
        <w:t>own</w:t>
      </w:r>
      <w:r w:rsidRPr="000A7537">
        <w:rPr>
          <w:sz w:val="16"/>
          <w:szCs w:val="26"/>
        </w:rPr>
        <w:t xml:space="preserve"> </w:t>
      </w:r>
      <w:r w:rsidRPr="00384424">
        <w:rPr>
          <w:vanish/>
          <w:sz w:val="16"/>
          <w:szCs w:val="26"/>
        </w:rPr>
        <w:t>making.</w:t>
      </w:r>
      <w:r w:rsidRPr="000A7537">
        <w:rPr>
          <w:sz w:val="1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environmental</w:t>
      </w:r>
      <w:r w:rsidRPr="000A7537">
        <w:rPr>
          <w:rStyle w:val="StyleUnderline"/>
          <w:sz w:val="26"/>
          <w:szCs w:val="26"/>
        </w:rPr>
        <w:t xml:space="preserve"> </w:t>
      </w:r>
      <w:r w:rsidRPr="00384424">
        <w:rPr>
          <w:rStyle w:val="StyleUnderline"/>
          <w:vanish/>
          <w:sz w:val="26"/>
          <w:szCs w:val="26"/>
        </w:rPr>
        <w:t>consequences</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attack</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ecological</w:t>
      </w:r>
      <w:r w:rsidRPr="000A7537">
        <w:rPr>
          <w:rStyle w:val="StyleUnderline"/>
          <w:sz w:val="26"/>
          <w:szCs w:val="26"/>
        </w:rPr>
        <w:t xml:space="preserve"> </w:t>
      </w:r>
      <w:r w:rsidRPr="00384424">
        <w:rPr>
          <w:rStyle w:val="StyleUnderline"/>
          <w:vanish/>
          <w:sz w:val="26"/>
          <w:szCs w:val="26"/>
        </w:rPr>
        <w:t>support</w:t>
      </w:r>
      <w:r w:rsidRPr="000A7537">
        <w:rPr>
          <w:rStyle w:val="StyleUnderline"/>
          <w:sz w:val="26"/>
          <w:szCs w:val="26"/>
        </w:rPr>
        <w:t xml:space="preserve"> </w:t>
      </w:r>
      <w:r w:rsidRPr="00384424">
        <w:rPr>
          <w:rStyle w:val="StyleUnderline"/>
          <w:vanish/>
          <w:sz w:val="26"/>
          <w:szCs w:val="26"/>
        </w:rPr>
        <w:t>systems</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life</w:t>
      </w:r>
      <w:r w:rsidRPr="000A7537">
        <w:rPr>
          <w:rStyle w:val="StyleUnderline"/>
          <w:sz w:val="26"/>
          <w:szCs w:val="26"/>
        </w:rPr>
        <w:t xml:space="preserve"> </w:t>
      </w:r>
      <w:r w:rsidRPr="00384424">
        <w:rPr>
          <w:rStyle w:val="StyleUnderline"/>
          <w:vanish/>
          <w:sz w:val="26"/>
          <w:szCs w:val="26"/>
        </w:rPr>
        <w:t>at</w:t>
      </w:r>
      <w:r w:rsidRPr="000A7537">
        <w:rPr>
          <w:rStyle w:val="StyleUnderline"/>
          <w:sz w:val="26"/>
          <w:szCs w:val="26"/>
        </w:rPr>
        <w:t xml:space="preserve"> </w:t>
      </w:r>
      <w:r w:rsidRPr="00384424">
        <w:rPr>
          <w:rStyle w:val="StyleUnderline"/>
          <w:vanish/>
          <w:sz w:val="26"/>
          <w:szCs w:val="26"/>
        </w:rPr>
        <w:t>every</w:t>
      </w:r>
      <w:r w:rsidRPr="000A7537">
        <w:rPr>
          <w:rStyle w:val="StyleUnderline"/>
          <w:sz w:val="26"/>
          <w:szCs w:val="26"/>
        </w:rPr>
        <w:t xml:space="preserve"> </w:t>
      </w:r>
      <w:r w:rsidRPr="00384424">
        <w:rPr>
          <w:rStyle w:val="StyleUnderline"/>
          <w:vanish/>
          <w:sz w:val="26"/>
          <w:szCs w:val="26"/>
        </w:rPr>
        <w:t>level.</w:t>
      </w:r>
      <w:r w:rsidRPr="000A7537">
        <w:rPr>
          <w:rStyle w:val="StyleUnderline"/>
          <w:sz w:val="26"/>
          <w:szCs w:val="26"/>
        </w:rPr>
        <w:t xml:space="preserve"> </w:t>
      </w:r>
      <w:r w:rsidRPr="000A7537">
        <w:rPr>
          <w:rStyle w:val="StyleUnderline"/>
          <w:sz w:val="26"/>
          <w:szCs w:val="26"/>
          <w:highlight w:val="cyan"/>
        </w:rPr>
        <w:t>Radioactive fallout</w:t>
      </w:r>
      <w:r w:rsidRPr="000A7537">
        <w:rPr>
          <w:rStyle w:val="StyleUnderline"/>
          <w:sz w:val="26"/>
          <w:szCs w:val="26"/>
        </w:rPr>
        <w:t xml:space="preserve"> </w:t>
      </w:r>
      <w:r w:rsidRPr="00384424">
        <w:rPr>
          <w:rStyle w:val="StyleUnderline"/>
          <w:vanish/>
          <w:sz w:val="26"/>
          <w:szCs w:val="26"/>
        </w:rPr>
        <w:t>produced</w:t>
      </w:r>
      <w:r w:rsidRPr="000A7537">
        <w:rPr>
          <w:rStyle w:val="StyleUnderline"/>
          <w:sz w:val="26"/>
          <w:szCs w:val="26"/>
        </w:rPr>
        <w:t xml:space="preserve"> </w:t>
      </w:r>
      <w:r w:rsidRPr="00384424">
        <w:rPr>
          <w:rStyle w:val="StyleUnderline"/>
          <w:vanish/>
          <w:sz w:val="26"/>
          <w:szCs w:val="26"/>
        </w:rPr>
        <w:t>not</w:t>
      </w:r>
      <w:r w:rsidRPr="000A7537">
        <w:rPr>
          <w:rStyle w:val="StyleUnderline"/>
          <w:sz w:val="26"/>
          <w:szCs w:val="26"/>
        </w:rPr>
        <w:t xml:space="preserve"> </w:t>
      </w:r>
      <w:r w:rsidRPr="00384424">
        <w:rPr>
          <w:rStyle w:val="StyleUnderline"/>
          <w:vanish/>
          <w:sz w:val="26"/>
          <w:szCs w:val="26"/>
        </w:rPr>
        <w:t>only</w:t>
      </w:r>
      <w:r w:rsidRPr="000A7537">
        <w:rPr>
          <w:rStyle w:val="StyleUnderline"/>
          <w:sz w:val="26"/>
          <w:szCs w:val="26"/>
        </w:rPr>
        <w:t xml:space="preserve"> </w:t>
      </w:r>
      <w:r w:rsidRPr="00384424">
        <w:rPr>
          <w:rStyle w:val="StyleUnderline"/>
          <w:vanish/>
          <w:sz w:val="26"/>
          <w:szCs w:val="26"/>
        </w:rPr>
        <w:t>by</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bombs,</w:t>
      </w:r>
      <w:r w:rsidRPr="000A7537">
        <w:rPr>
          <w:rStyle w:val="StyleUnderline"/>
          <w:sz w:val="26"/>
          <w:szCs w:val="26"/>
        </w:rPr>
        <w:t xml:space="preserve"> </w:t>
      </w:r>
      <w:r w:rsidRPr="00384424">
        <w:rPr>
          <w:rStyle w:val="StyleUnderline"/>
          <w:vanish/>
          <w:sz w:val="26"/>
          <w:szCs w:val="26"/>
        </w:rPr>
        <w:t>but</w:t>
      </w:r>
      <w:r w:rsidRPr="000A7537">
        <w:rPr>
          <w:rStyle w:val="StyleUnderline"/>
          <w:sz w:val="26"/>
          <w:szCs w:val="26"/>
        </w:rPr>
        <w:t xml:space="preserve"> </w:t>
      </w:r>
      <w:r w:rsidRPr="00384424">
        <w:rPr>
          <w:rStyle w:val="StyleUnderline"/>
          <w:vanish/>
          <w:sz w:val="26"/>
          <w:szCs w:val="26"/>
        </w:rPr>
        <w:t>also</w:t>
      </w:r>
      <w:r w:rsidRPr="000A7537">
        <w:rPr>
          <w:rStyle w:val="StyleUnderline"/>
          <w:sz w:val="26"/>
          <w:szCs w:val="26"/>
        </w:rPr>
        <w:t xml:space="preserve"> </w:t>
      </w:r>
      <w:r w:rsidRPr="00384424">
        <w:rPr>
          <w:rStyle w:val="StyleUnderline"/>
          <w:vanish/>
          <w:sz w:val="26"/>
          <w:szCs w:val="26"/>
        </w:rPr>
        <w:t>by</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destruction</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power</w:t>
      </w:r>
      <w:r w:rsidRPr="000A7537">
        <w:rPr>
          <w:rStyle w:val="StyleUnderline"/>
          <w:sz w:val="26"/>
          <w:szCs w:val="26"/>
        </w:rPr>
        <w:t xml:space="preserve"> </w:t>
      </w:r>
      <w:r w:rsidRPr="00384424">
        <w:rPr>
          <w:rStyle w:val="StyleUnderline"/>
          <w:vanish/>
          <w:sz w:val="26"/>
          <w:szCs w:val="26"/>
        </w:rPr>
        <w:t>plants</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their</w:t>
      </w:r>
      <w:r w:rsidRPr="000A7537">
        <w:rPr>
          <w:rStyle w:val="StyleUnderline"/>
          <w:sz w:val="26"/>
          <w:szCs w:val="26"/>
        </w:rPr>
        <w:t xml:space="preserve"> </w:t>
      </w:r>
      <w:r w:rsidRPr="00384424">
        <w:rPr>
          <w:rStyle w:val="StyleUnderline"/>
          <w:vanish/>
          <w:sz w:val="26"/>
          <w:szCs w:val="26"/>
        </w:rPr>
        <w:t>spent</w:t>
      </w:r>
      <w:r w:rsidRPr="000A7537">
        <w:rPr>
          <w:rStyle w:val="StyleUnderline"/>
          <w:sz w:val="26"/>
          <w:szCs w:val="26"/>
        </w:rPr>
        <w:t xml:space="preserve"> </w:t>
      </w:r>
      <w:r w:rsidRPr="00384424">
        <w:rPr>
          <w:rStyle w:val="StyleUnderline"/>
          <w:vanish/>
          <w:sz w:val="26"/>
          <w:szCs w:val="26"/>
        </w:rPr>
        <w:t>fuel</w:t>
      </w:r>
      <w:r w:rsidRPr="000A7537">
        <w:rPr>
          <w:rStyle w:val="StyleUnderline"/>
          <w:sz w:val="26"/>
          <w:szCs w:val="26"/>
        </w:rPr>
        <w:t xml:space="preserve"> </w:t>
      </w:r>
      <w:r w:rsidRPr="00384424">
        <w:rPr>
          <w:rStyle w:val="StyleUnderline"/>
          <w:vanish/>
          <w:sz w:val="26"/>
          <w:szCs w:val="26"/>
        </w:rPr>
        <w:t>pools,</w:t>
      </w:r>
      <w:r w:rsidRPr="000A7537">
        <w:rPr>
          <w:rStyle w:val="StyleUnderline"/>
          <w:sz w:val="26"/>
          <w:szCs w:val="26"/>
        </w:rPr>
        <w:t xml:space="preserve"> </w:t>
      </w:r>
      <w:r w:rsidRPr="000A7537">
        <w:rPr>
          <w:rStyle w:val="StyleUnderline"/>
          <w:sz w:val="26"/>
          <w:szCs w:val="26"/>
          <w:highlight w:val="cyan"/>
        </w:rPr>
        <w:t>would poison the biosphere. Millions of tons of smoke would</w:t>
      </w:r>
      <w:r w:rsidRPr="000A7537">
        <w:rPr>
          <w:rStyle w:val="StyleUnderline"/>
          <w:sz w:val="26"/>
          <w:szCs w:val="26"/>
        </w:rPr>
        <w:t xml:space="preserve"> </w:t>
      </w:r>
      <w:r w:rsidRPr="00384424">
        <w:rPr>
          <w:rStyle w:val="StyleUnderline"/>
          <w:vanish/>
          <w:sz w:val="26"/>
          <w:szCs w:val="26"/>
        </w:rPr>
        <w:t>act</w:t>
      </w:r>
      <w:r w:rsidRPr="000A7537">
        <w:rPr>
          <w:rStyle w:val="StyleUnderline"/>
          <w:sz w:val="26"/>
          <w:szCs w:val="26"/>
        </w:rPr>
        <w:t xml:space="preserve"> </w:t>
      </w:r>
      <w:r w:rsidRPr="00384424">
        <w:rPr>
          <w:rStyle w:val="StyleUnderline"/>
          <w:vanish/>
          <w:sz w:val="26"/>
          <w:szCs w:val="26"/>
        </w:rPr>
        <w:t>to </w:t>
      </w:r>
      <w:hyperlink r:id="rId14" w:history="1">
        <w:r w:rsidRPr="000A7537">
          <w:rPr>
            <w:rStyle w:val="StyleUnderline"/>
            <w:color w:val="000000"/>
            <w:sz w:val="26"/>
            <w:szCs w:val="26"/>
            <w:highlight w:val="cyan"/>
          </w:rPr>
          <w:t>destroy</w:t>
        </w:r>
        <w:r w:rsidRPr="000A7537">
          <w:rPr>
            <w:rStyle w:val="StyleUnderline"/>
            <w:color w:val="000000"/>
            <w:sz w:val="26"/>
            <w:szCs w:val="26"/>
          </w:rPr>
          <w:t xml:space="preserve"> </w:t>
        </w:r>
        <w:r w:rsidRPr="00384424">
          <w:rPr>
            <w:rStyle w:val="StyleUnderline"/>
            <w:vanish/>
            <w:color w:val="000000"/>
            <w:sz w:val="26"/>
            <w:szCs w:val="26"/>
          </w:rPr>
          <w:t>Earth’s</w:t>
        </w:r>
        <w:r w:rsidRPr="000A7537">
          <w:rPr>
            <w:rStyle w:val="StyleUnderline"/>
            <w:color w:val="000000"/>
            <w:sz w:val="26"/>
            <w:szCs w:val="26"/>
          </w:rPr>
          <w:t xml:space="preserve"> </w:t>
        </w:r>
        <w:r w:rsidRPr="00384424">
          <w:rPr>
            <w:rStyle w:val="StyleUnderline"/>
            <w:vanish/>
            <w:color w:val="000000"/>
            <w:sz w:val="26"/>
            <w:szCs w:val="26"/>
          </w:rPr>
          <w:t>protective</w:t>
        </w:r>
        <w:r w:rsidRPr="000A7537">
          <w:rPr>
            <w:rStyle w:val="StyleUnderline"/>
            <w:color w:val="000000"/>
            <w:sz w:val="26"/>
            <w:szCs w:val="26"/>
          </w:rPr>
          <w:t xml:space="preserve"> </w:t>
        </w:r>
        <w:r w:rsidRPr="000A7537">
          <w:rPr>
            <w:rStyle w:val="StyleUnderline"/>
            <w:color w:val="000000"/>
            <w:sz w:val="26"/>
            <w:szCs w:val="26"/>
            <w:highlight w:val="cyan"/>
          </w:rPr>
          <w:t>ozone</w:t>
        </w:r>
        <w:r w:rsidRPr="000A7537">
          <w:rPr>
            <w:rStyle w:val="StyleUnderline"/>
            <w:color w:val="000000"/>
            <w:sz w:val="26"/>
            <w:szCs w:val="26"/>
          </w:rPr>
          <w:t xml:space="preserve"> </w:t>
        </w:r>
        <w:r w:rsidRPr="00384424">
          <w:rPr>
            <w:rStyle w:val="StyleUnderline"/>
            <w:vanish/>
            <w:color w:val="000000"/>
            <w:sz w:val="26"/>
            <w:szCs w:val="26"/>
          </w:rPr>
          <w:t>layer</w:t>
        </w:r>
      </w:hyperlink>
      <w:r w:rsidRPr="00384424">
        <w:rPr>
          <w:rStyle w:val="StyleUnderline"/>
          <w:vanish/>
          <w:sz w:val="26"/>
          <w:szCs w:val="26"/>
        </w:rPr>
        <w:t> </w:t>
      </w:r>
      <w:r w:rsidRPr="000A7537">
        <w:rPr>
          <w:rStyle w:val="StyleUnderline"/>
          <w:sz w:val="26"/>
          <w:szCs w:val="26"/>
          <w:highlight w:val="cyan"/>
        </w:rPr>
        <w:t>and block</w:t>
      </w:r>
      <w:r w:rsidRPr="000A7537">
        <w:rPr>
          <w:rStyle w:val="StyleUnderline"/>
          <w:sz w:val="26"/>
          <w:szCs w:val="26"/>
        </w:rPr>
        <w:t xml:space="preserve"> </w:t>
      </w:r>
      <w:r w:rsidRPr="00384424">
        <w:rPr>
          <w:rStyle w:val="StyleUnderline"/>
          <w:vanish/>
          <w:sz w:val="26"/>
          <w:szCs w:val="26"/>
        </w:rPr>
        <w:t>most</w:t>
      </w:r>
      <w:r w:rsidRPr="000A7537">
        <w:rPr>
          <w:rStyle w:val="StyleUnderline"/>
          <w:sz w:val="26"/>
          <w:szCs w:val="26"/>
        </w:rPr>
        <w:t xml:space="preserve"> </w:t>
      </w:r>
      <w:r w:rsidRPr="000A7537">
        <w:rPr>
          <w:rStyle w:val="StyleUnderline"/>
          <w:sz w:val="26"/>
          <w:szCs w:val="26"/>
          <w:highlight w:val="cyan"/>
        </w:rPr>
        <w:t>sunlight</w:t>
      </w:r>
      <w:r w:rsidRPr="000A7537">
        <w:rPr>
          <w:rStyle w:val="StyleUnderline"/>
          <w:sz w:val="26"/>
          <w:szCs w:val="26"/>
        </w:rPr>
        <w:t xml:space="preserve"> </w:t>
      </w:r>
      <w:r w:rsidRPr="00384424">
        <w:rPr>
          <w:rStyle w:val="StyleUnderline"/>
          <w:vanish/>
          <w:sz w:val="26"/>
          <w:szCs w:val="26"/>
        </w:rPr>
        <w:t>from</w:t>
      </w:r>
      <w:r w:rsidRPr="000A7537">
        <w:rPr>
          <w:rStyle w:val="StyleUnderline"/>
          <w:sz w:val="26"/>
          <w:szCs w:val="26"/>
        </w:rPr>
        <w:t xml:space="preserve"> </w:t>
      </w:r>
      <w:r w:rsidRPr="00384424">
        <w:rPr>
          <w:rStyle w:val="StyleUnderline"/>
          <w:vanish/>
          <w:sz w:val="26"/>
          <w:szCs w:val="26"/>
        </w:rPr>
        <w:t>reaching</w:t>
      </w:r>
      <w:r w:rsidRPr="000A7537">
        <w:rPr>
          <w:rStyle w:val="StyleUnderline"/>
          <w:sz w:val="26"/>
          <w:szCs w:val="26"/>
        </w:rPr>
        <w:t xml:space="preserve"> </w:t>
      </w:r>
      <w:r w:rsidRPr="00384424">
        <w:rPr>
          <w:rStyle w:val="StyleUnderline"/>
          <w:vanish/>
          <w:sz w:val="26"/>
          <w:szCs w:val="26"/>
        </w:rPr>
        <w:t>Earth’s</w:t>
      </w:r>
      <w:r w:rsidRPr="000A7537">
        <w:rPr>
          <w:rStyle w:val="StyleUnderline"/>
          <w:sz w:val="26"/>
          <w:szCs w:val="26"/>
        </w:rPr>
        <w:t xml:space="preserve"> </w:t>
      </w:r>
      <w:r w:rsidRPr="00384424">
        <w:rPr>
          <w:rStyle w:val="StyleUnderline"/>
          <w:vanish/>
          <w:sz w:val="26"/>
          <w:szCs w:val="26"/>
        </w:rPr>
        <w:t>surface,</w:t>
      </w:r>
      <w:r w:rsidRPr="000A7537">
        <w:rPr>
          <w:rStyle w:val="StyleUnderline"/>
          <w:sz w:val="26"/>
          <w:szCs w:val="26"/>
        </w:rPr>
        <w:t xml:space="preserve"> </w:t>
      </w:r>
      <w:r w:rsidRPr="000A7537">
        <w:rPr>
          <w:rStyle w:val="StyleUnderline"/>
          <w:sz w:val="26"/>
          <w:szCs w:val="26"/>
          <w:highlight w:val="cyan"/>
        </w:rPr>
        <w:t>creating Ice Age</w:t>
      </w:r>
      <w:r w:rsidRPr="000A7537">
        <w:rPr>
          <w:rStyle w:val="StyleUnderline"/>
          <w:sz w:val="26"/>
          <w:szCs w:val="26"/>
        </w:rPr>
        <w:t xml:space="preserve"> </w:t>
      </w:r>
      <w:r w:rsidRPr="00384424">
        <w:rPr>
          <w:rStyle w:val="StyleUnderline"/>
          <w:vanish/>
          <w:sz w:val="26"/>
          <w:szCs w:val="26"/>
        </w:rPr>
        <w:t>weather</w:t>
      </w:r>
      <w:r w:rsidRPr="000A7537">
        <w:rPr>
          <w:rStyle w:val="StyleUnderline"/>
          <w:sz w:val="26"/>
          <w:szCs w:val="26"/>
        </w:rPr>
        <w:t xml:space="preserve"> </w:t>
      </w:r>
      <w:r w:rsidRPr="00384424">
        <w:rPr>
          <w:rStyle w:val="StyleUnderline"/>
          <w:vanish/>
          <w:sz w:val="26"/>
          <w:szCs w:val="26"/>
        </w:rPr>
        <w:t>conditions</w:t>
      </w:r>
      <w:r w:rsidRPr="000A7537">
        <w:rPr>
          <w:rStyle w:val="StyleUnderline"/>
          <w:sz w:val="26"/>
          <w:szCs w:val="26"/>
        </w:rPr>
        <w:t xml:space="preserve"> </w:t>
      </w:r>
      <w:r w:rsidRPr="00384424">
        <w:rPr>
          <w:rStyle w:val="StyleUnderline"/>
          <w:vanish/>
          <w:sz w:val="26"/>
          <w:szCs w:val="26"/>
        </w:rPr>
        <w:t>that</w:t>
      </w:r>
      <w:r w:rsidRPr="000A7537">
        <w:rPr>
          <w:rStyle w:val="StyleUnderline"/>
          <w:sz w:val="26"/>
          <w:szCs w:val="26"/>
        </w:rPr>
        <w:t xml:space="preserve"> </w:t>
      </w:r>
      <w:r w:rsidRPr="00384424">
        <w:rPr>
          <w:rStyle w:val="StyleUnderline"/>
          <w:vanish/>
          <w:sz w:val="26"/>
          <w:szCs w:val="26"/>
        </w:rPr>
        <w:t>would</w:t>
      </w:r>
      <w:r w:rsidRPr="000A7537">
        <w:rPr>
          <w:rStyle w:val="StyleUnderline"/>
          <w:sz w:val="26"/>
          <w:szCs w:val="26"/>
        </w:rPr>
        <w:t xml:space="preserve"> </w:t>
      </w:r>
      <w:r w:rsidRPr="00384424">
        <w:rPr>
          <w:rStyle w:val="StyleUnderline"/>
          <w:vanish/>
          <w:sz w:val="26"/>
          <w:szCs w:val="26"/>
        </w:rPr>
        <w:t>last</w:t>
      </w:r>
      <w:r w:rsidRPr="000A7537">
        <w:rPr>
          <w:rStyle w:val="StyleUnderline"/>
          <w:sz w:val="26"/>
          <w:szCs w:val="26"/>
        </w:rPr>
        <w:t xml:space="preserve"> </w:t>
      </w:r>
      <w:r w:rsidRPr="000A7537">
        <w:rPr>
          <w:rStyle w:val="StyleUnderline"/>
          <w:sz w:val="26"/>
          <w:szCs w:val="26"/>
          <w:highlight w:val="cyan"/>
        </w:rPr>
        <w:t>for decades</w:t>
      </w:r>
      <w:r w:rsidRPr="00384424">
        <w:rPr>
          <w:rStyle w:val="StyleUnderline"/>
          <w:vanish/>
          <w:sz w:val="26"/>
          <w:szCs w:val="26"/>
        </w:rPr>
        <w:t>.</w:t>
      </w:r>
      <w:r w:rsidRPr="000A7537">
        <w:rPr>
          <w:rStyle w:val="StyleUnderline"/>
          <w:sz w:val="16"/>
          <w:szCs w:val="26"/>
          <w:u w:val="none"/>
        </w:rPr>
        <w:t xml:space="preserve"> </w:t>
      </w:r>
      <w:r w:rsidRPr="00384424">
        <w:rPr>
          <w:vanish/>
          <w:sz w:val="16"/>
          <w:szCs w:val="26"/>
        </w:rPr>
        <w:t>Yet</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political</w:t>
      </w:r>
      <w:r w:rsidRPr="000A7537">
        <w:rPr>
          <w:sz w:val="16"/>
          <w:szCs w:val="26"/>
        </w:rPr>
        <w:t xml:space="preserve"> </w:t>
      </w:r>
      <w:r w:rsidRPr="00384424">
        <w:rPr>
          <w:vanish/>
          <w:sz w:val="16"/>
          <w:szCs w:val="26"/>
        </w:rPr>
        <w:t>and</w:t>
      </w:r>
      <w:r w:rsidRPr="000A7537">
        <w:rPr>
          <w:sz w:val="16"/>
          <w:szCs w:val="26"/>
        </w:rPr>
        <w:t xml:space="preserve"> </w:t>
      </w:r>
      <w:r w:rsidRPr="00384424">
        <w:rPr>
          <w:vanish/>
          <w:sz w:val="16"/>
          <w:szCs w:val="26"/>
        </w:rPr>
        <w:t>military</w:t>
      </w:r>
      <w:r w:rsidRPr="000A7537">
        <w:rPr>
          <w:sz w:val="16"/>
          <w:szCs w:val="26"/>
        </w:rPr>
        <w:t xml:space="preserve"> </w:t>
      </w:r>
      <w:r w:rsidRPr="00384424">
        <w:rPr>
          <w:vanish/>
          <w:sz w:val="16"/>
          <w:szCs w:val="26"/>
        </w:rPr>
        <w:t>leaders</w:t>
      </w:r>
      <w:r w:rsidRPr="000A7537">
        <w:rPr>
          <w:sz w:val="16"/>
          <w:szCs w:val="26"/>
        </w:rPr>
        <w:t xml:space="preserve"> </w:t>
      </w:r>
      <w:r w:rsidRPr="00384424">
        <w:rPr>
          <w:vanish/>
          <w:sz w:val="16"/>
          <w:szCs w:val="26"/>
        </w:rPr>
        <w:t>who</w:t>
      </w:r>
      <w:r w:rsidRPr="000A7537">
        <w:rPr>
          <w:sz w:val="16"/>
          <w:szCs w:val="26"/>
        </w:rPr>
        <w:t xml:space="preserve"> </w:t>
      </w:r>
      <w:r w:rsidRPr="00384424">
        <w:rPr>
          <w:vanish/>
          <w:sz w:val="16"/>
          <w:szCs w:val="26"/>
        </w:rPr>
        <w:t>control</w:t>
      </w:r>
      <w:r w:rsidRPr="000A7537">
        <w:rPr>
          <w:sz w:val="16"/>
          <w:szCs w:val="26"/>
        </w:rPr>
        <w:t xml:space="preserve"> </w:t>
      </w:r>
      <w:r w:rsidRPr="00384424">
        <w:rPr>
          <w:vanish/>
          <w:sz w:val="16"/>
          <w:szCs w:val="26"/>
        </w:rPr>
        <w:t>nuclear</w:t>
      </w:r>
      <w:r w:rsidRPr="000A7537">
        <w:rPr>
          <w:sz w:val="16"/>
          <w:szCs w:val="26"/>
        </w:rPr>
        <w:t xml:space="preserve"> </w:t>
      </w:r>
      <w:r w:rsidRPr="00384424">
        <w:rPr>
          <w:vanish/>
          <w:sz w:val="16"/>
          <w:szCs w:val="26"/>
        </w:rPr>
        <w:t>weapons</w:t>
      </w:r>
      <w:r w:rsidRPr="000A7537">
        <w:rPr>
          <w:sz w:val="16"/>
          <w:szCs w:val="26"/>
        </w:rPr>
        <w:t xml:space="preserve"> </w:t>
      </w:r>
      <w:r w:rsidRPr="00384424">
        <w:rPr>
          <w:vanish/>
          <w:sz w:val="16"/>
          <w:szCs w:val="26"/>
        </w:rPr>
        <w:t>strictly</w:t>
      </w:r>
      <w:r w:rsidRPr="000A7537">
        <w:rPr>
          <w:sz w:val="16"/>
          <w:szCs w:val="26"/>
        </w:rPr>
        <w:t xml:space="preserve"> </w:t>
      </w:r>
      <w:r w:rsidRPr="00384424">
        <w:rPr>
          <w:vanish/>
          <w:sz w:val="16"/>
          <w:szCs w:val="26"/>
        </w:rPr>
        <w:t>avoid</w:t>
      </w:r>
      <w:r w:rsidRPr="000A7537">
        <w:rPr>
          <w:sz w:val="16"/>
          <w:szCs w:val="26"/>
        </w:rPr>
        <w:t xml:space="preserve"> </w:t>
      </w:r>
      <w:r w:rsidRPr="00384424">
        <w:rPr>
          <w:vanish/>
          <w:sz w:val="16"/>
          <w:szCs w:val="26"/>
        </w:rPr>
        <w:t>any</w:t>
      </w:r>
      <w:r w:rsidRPr="000A7537">
        <w:rPr>
          <w:sz w:val="16"/>
          <w:szCs w:val="26"/>
        </w:rPr>
        <w:t xml:space="preserve"> </w:t>
      </w:r>
      <w:r w:rsidRPr="00384424">
        <w:rPr>
          <w:vanish/>
          <w:sz w:val="16"/>
          <w:szCs w:val="26"/>
        </w:rPr>
        <w:t>direct</w:t>
      </w:r>
      <w:r w:rsidRPr="000A7537">
        <w:rPr>
          <w:sz w:val="16"/>
          <w:szCs w:val="26"/>
        </w:rPr>
        <w:t xml:space="preserve"> </w:t>
      </w:r>
      <w:r w:rsidRPr="00384424">
        <w:rPr>
          <w:vanish/>
          <w:sz w:val="16"/>
          <w:szCs w:val="26"/>
        </w:rPr>
        <w:t>public</w:t>
      </w:r>
      <w:r w:rsidRPr="000A7537">
        <w:rPr>
          <w:sz w:val="16"/>
          <w:szCs w:val="26"/>
        </w:rPr>
        <w:t xml:space="preserve"> </w:t>
      </w:r>
      <w:r w:rsidRPr="00384424">
        <w:rPr>
          <w:vanish/>
          <w:sz w:val="16"/>
          <w:szCs w:val="26"/>
        </w:rPr>
        <w:t>discussion</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consequences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nuclear</w:t>
      </w:r>
      <w:r w:rsidRPr="000A7537">
        <w:rPr>
          <w:sz w:val="16"/>
          <w:szCs w:val="26"/>
        </w:rPr>
        <w:t xml:space="preserve"> </w:t>
      </w:r>
      <w:r w:rsidRPr="00384424">
        <w:rPr>
          <w:vanish/>
          <w:sz w:val="16"/>
          <w:szCs w:val="26"/>
        </w:rPr>
        <w:t>war.</w:t>
      </w:r>
      <w:r w:rsidRPr="000A7537">
        <w:rPr>
          <w:sz w:val="16"/>
          <w:szCs w:val="26"/>
        </w:rPr>
        <w:t xml:space="preserve"> </w:t>
      </w:r>
      <w:r w:rsidRPr="00384424">
        <w:rPr>
          <w:vanish/>
          <w:sz w:val="16"/>
          <w:szCs w:val="26"/>
        </w:rPr>
        <w:t>They</w:t>
      </w:r>
      <w:r w:rsidRPr="000A7537">
        <w:rPr>
          <w:sz w:val="16"/>
          <w:szCs w:val="26"/>
        </w:rPr>
        <w:t xml:space="preserve"> </w:t>
      </w:r>
      <w:r w:rsidRPr="00384424">
        <w:rPr>
          <w:vanish/>
          <w:sz w:val="16"/>
          <w:szCs w:val="26"/>
        </w:rPr>
        <w:t>do</w:t>
      </w:r>
      <w:r w:rsidRPr="000A7537">
        <w:rPr>
          <w:sz w:val="16"/>
          <w:szCs w:val="26"/>
        </w:rPr>
        <w:t xml:space="preserve"> </w:t>
      </w:r>
      <w:r w:rsidRPr="00384424">
        <w:rPr>
          <w:vanish/>
          <w:sz w:val="16"/>
          <w:szCs w:val="26"/>
        </w:rPr>
        <w:t>so</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arguing</w:t>
      </w:r>
      <w:r w:rsidRPr="000A7537">
        <w:rPr>
          <w:sz w:val="16"/>
          <w:szCs w:val="26"/>
        </w:rPr>
        <w:t xml:space="preserve"> </w:t>
      </w:r>
      <w:r w:rsidRPr="00384424">
        <w:rPr>
          <w:vanish/>
          <w:sz w:val="16"/>
          <w:szCs w:val="26"/>
        </w:rPr>
        <w:t>that</w:t>
      </w:r>
      <w:r w:rsidRPr="000A7537">
        <w:rPr>
          <w:sz w:val="16"/>
          <w:szCs w:val="26"/>
        </w:rPr>
        <w:t xml:space="preserve"> </w:t>
      </w:r>
      <w:r w:rsidRPr="00384424">
        <w:rPr>
          <w:vanish/>
          <w:sz w:val="16"/>
          <w:szCs w:val="26"/>
        </w:rPr>
        <w:t>nuclear</w:t>
      </w:r>
      <w:r w:rsidRPr="000A7537">
        <w:rPr>
          <w:sz w:val="16"/>
          <w:szCs w:val="26"/>
        </w:rPr>
        <w:t xml:space="preserve"> </w:t>
      </w:r>
      <w:r w:rsidRPr="00384424">
        <w:rPr>
          <w:vanish/>
          <w:sz w:val="16"/>
          <w:szCs w:val="26"/>
        </w:rPr>
        <w:t>weapons</w:t>
      </w:r>
      <w:r w:rsidRPr="000A7537">
        <w:rPr>
          <w:sz w:val="16"/>
          <w:szCs w:val="26"/>
        </w:rPr>
        <w:t xml:space="preserve"> </w:t>
      </w:r>
      <w:r w:rsidRPr="00384424">
        <w:rPr>
          <w:vanish/>
          <w:sz w:val="16"/>
          <w:szCs w:val="26"/>
        </w:rPr>
        <w:t>are</w:t>
      </w:r>
      <w:r w:rsidRPr="000A7537">
        <w:rPr>
          <w:sz w:val="16"/>
          <w:szCs w:val="26"/>
        </w:rPr>
        <w:t xml:space="preserve"> </w:t>
      </w:r>
      <w:r w:rsidRPr="00384424">
        <w:rPr>
          <w:vanish/>
          <w:sz w:val="16"/>
          <w:szCs w:val="26"/>
        </w:rPr>
        <w:t>not</w:t>
      </w:r>
      <w:r w:rsidRPr="000A7537">
        <w:rPr>
          <w:sz w:val="16"/>
          <w:szCs w:val="26"/>
        </w:rPr>
        <w:t xml:space="preserve"> </w:t>
      </w:r>
      <w:r w:rsidRPr="00384424">
        <w:rPr>
          <w:vanish/>
          <w:sz w:val="16"/>
          <w:szCs w:val="26"/>
        </w:rPr>
        <w:t>intended</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be</w:t>
      </w:r>
      <w:r w:rsidRPr="000A7537">
        <w:rPr>
          <w:sz w:val="16"/>
          <w:szCs w:val="26"/>
        </w:rPr>
        <w:t xml:space="preserve"> </w:t>
      </w:r>
      <w:r w:rsidRPr="00384424">
        <w:rPr>
          <w:vanish/>
          <w:sz w:val="16"/>
          <w:szCs w:val="26"/>
        </w:rPr>
        <w:t>used,</w:t>
      </w:r>
      <w:r w:rsidRPr="000A7537">
        <w:rPr>
          <w:sz w:val="16"/>
          <w:szCs w:val="26"/>
        </w:rPr>
        <w:t xml:space="preserve"> </w:t>
      </w:r>
      <w:r w:rsidRPr="00384424">
        <w:rPr>
          <w:vanish/>
          <w:sz w:val="16"/>
          <w:szCs w:val="26"/>
        </w:rPr>
        <w:t>but</w:t>
      </w:r>
      <w:r w:rsidRPr="000A7537">
        <w:rPr>
          <w:sz w:val="16"/>
          <w:szCs w:val="26"/>
        </w:rPr>
        <w:t xml:space="preserve"> </w:t>
      </w:r>
      <w:r w:rsidRPr="00384424">
        <w:rPr>
          <w:vanish/>
          <w:sz w:val="16"/>
          <w:szCs w:val="26"/>
        </w:rPr>
        <w:t>only</w:t>
      </w:r>
      <w:r w:rsidRPr="000A7537">
        <w:rPr>
          <w:sz w:val="16"/>
          <w:szCs w:val="26"/>
        </w:rPr>
        <w:t xml:space="preserve"> </w:t>
      </w:r>
      <w:r w:rsidRPr="00384424">
        <w:rPr>
          <w:vanish/>
          <w:sz w:val="16"/>
          <w:szCs w:val="26"/>
        </w:rPr>
        <w:t>to</w:t>
      </w:r>
      <w:r w:rsidRPr="000A7537">
        <w:rPr>
          <w:sz w:val="16"/>
          <w:szCs w:val="26"/>
        </w:rPr>
        <w:t xml:space="preserve"> </w:t>
      </w:r>
      <w:r w:rsidRPr="00384424">
        <w:rPr>
          <w:vanish/>
          <w:sz w:val="16"/>
          <w:szCs w:val="26"/>
        </w:rPr>
        <w:t>deter.</w:t>
      </w:r>
      <w:r w:rsidRPr="000A7537">
        <w:rPr>
          <w:sz w:val="16"/>
          <w:szCs w:val="26"/>
        </w:rPr>
        <w:t xml:space="preserve"> </w:t>
      </w:r>
      <w:r w:rsidRPr="00384424">
        <w:rPr>
          <w:vanish/>
          <w:sz w:val="16"/>
          <w:szCs w:val="26"/>
        </w:rPr>
        <w:t>Remarkably,</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leaders</w:t>
      </w:r>
      <w:r w:rsidRPr="000A7537">
        <w:rPr>
          <w:sz w:val="16"/>
          <w:szCs w:val="26"/>
        </w:rPr>
        <w:t xml:space="preserve"> </w:t>
      </w:r>
      <w:r w:rsidRPr="00384424">
        <w:rPr>
          <w:vanish/>
          <w:sz w:val="16"/>
          <w:szCs w:val="26"/>
        </w:rPr>
        <w:t>of</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Nuclear</w:t>
      </w:r>
      <w:r w:rsidRPr="000A7537">
        <w:rPr>
          <w:sz w:val="16"/>
          <w:szCs w:val="26"/>
        </w:rPr>
        <w:t xml:space="preserve"> </w:t>
      </w:r>
      <w:r w:rsidRPr="00384424">
        <w:rPr>
          <w:vanish/>
          <w:sz w:val="16"/>
          <w:szCs w:val="26"/>
        </w:rPr>
        <w:t>Weapon</w:t>
      </w:r>
      <w:r w:rsidRPr="000A7537">
        <w:rPr>
          <w:sz w:val="16"/>
          <w:szCs w:val="26"/>
        </w:rPr>
        <w:t xml:space="preserve"> </w:t>
      </w:r>
      <w:r w:rsidRPr="00384424">
        <w:rPr>
          <w:vanish/>
          <w:sz w:val="16"/>
          <w:szCs w:val="26"/>
        </w:rPr>
        <w:t>States</w:t>
      </w:r>
      <w:r w:rsidRPr="000A7537">
        <w:rPr>
          <w:sz w:val="16"/>
          <w:szCs w:val="26"/>
        </w:rPr>
        <w:t xml:space="preserve"> </w:t>
      </w:r>
      <w:r w:rsidRPr="00384424">
        <w:rPr>
          <w:vanish/>
          <w:sz w:val="16"/>
          <w:szCs w:val="26"/>
        </w:rPr>
        <w:t>have</w:t>
      </w:r>
      <w:r w:rsidRPr="000A7537">
        <w:rPr>
          <w:sz w:val="16"/>
          <w:szCs w:val="26"/>
        </w:rPr>
        <w:t xml:space="preserve"> </w:t>
      </w:r>
      <w:r w:rsidRPr="00384424">
        <w:rPr>
          <w:vanish/>
          <w:sz w:val="16"/>
          <w:szCs w:val="26"/>
        </w:rPr>
        <w:t>chosen</w:t>
      </w:r>
      <w:r w:rsidRPr="000A7537">
        <w:rPr>
          <w:sz w:val="16"/>
          <w:szCs w:val="26"/>
        </w:rPr>
        <w:t xml:space="preserve"> </w:t>
      </w:r>
      <w:r w:rsidRPr="00384424">
        <w:rPr>
          <w:vanish/>
          <w:sz w:val="16"/>
          <w:szCs w:val="26"/>
        </w:rPr>
        <w:t>to ignore the</w:t>
      </w:r>
      <w:r w:rsidRPr="000A7537">
        <w:rPr>
          <w:sz w:val="16"/>
          <w:szCs w:val="26"/>
        </w:rPr>
        <w:t xml:space="preserve"> </w:t>
      </w:r>
      <w:r w:rsidRPr="00384424">
        <w:rPr>
          <w:vanish/>
          <w:sz w:val="16"/>
          <w:szCs w:val="26"/>
        </w:rPr>
        <w:t>authoritative,</w:t>
      </w:r>
      <w:r w:rsidRPr="000A7537">
        <w:rPr>
          <w:sz w:val="16"/>
          <w:szCs w:val="26"/>
        </w:rPr>
        <w:t xml:space="preserve"> </w:t>
      </w:r>
      <w:r w:rsidRPr="00384424">
        <w:rPr>
          <w:vanish/>
          <w:sz w:val="16"/>
          <w:szCs w:val="26"/>
        </w:rPr>
        <w:t>long-standing</w:t>
      </w:r>
      <w:r w:rsidRPr="000A7537">
        <w:rPr>
          <w:sz w:val="16"/>
          <w:szCs w:val="26"/>
        </w:rPr>
        <w:t xml:space="preserve"> </w:t>
      </w:r>
      <w:r w:rsidRPr="00384424">
        <w:rPr>
          <w:vanish/>
          <w:sz w:val="16"/>
          <w:szCs w:val="26"/>
        </w:rPr>
        <w:t>scientific</w:t>
      </w:r>
      <w:r w:rsidRPr="000A7537">
        <w:rPr>
          <w:sz w:val="16"/>
          <w:szCs w:val="26"/>
        </w:rPr>
        <w:t xml:space="preserve"> </w:t>
      </w:r>
      <w:r w:rsidRPr="00384424">
        <w:rPr>
          <w:vanish/>
          <w:sz w:val="16"/>
          <w:szCs w:val="26"/>
        </w:rPr>
        <w:t>research</w:t>
      </w:r>
      <w:r w:rsidRPr="000A7537">
        <w:rPr>
          <w:sz w:val="16"/>
          <w:szCs w:val="26"/>
        </w:rPr>
        <w:t xml:space="preserve"> </w:t>
      </w:r>
      <w:r w:rsidRPr="00384424">
        <w:rPr>
          <w:vanish/>
          <w:sz w:val="16"/>
          <w:szCs w:val="26"/>
        </w:rPr>
        <w:t>done</w:t>
      </w:r>
      <w:r w:rsidRPr="000A7537">
        <w:rPr>
          <w:sz w:val="16"/>
          <w:szCs w:val="26"/>
        </w:rPr>
        <w:t xml:space="preserve"> </w:t>
      </w:r>
      <w:r w:rsidRPr="00384424">
        <w:rPr>
          <w:vanish/>
          <w:sz w:val="16"/>
          <w:szCs w:val="26"/>
        </w:rPr>
        <w:t>by</w:t>
      </w:r>
      <w:r w:rsidRPr="000A7537">
        <w:rPr>
          <w:sz w:val="16"/>
          <w:szCs w:val="26"/>
        </w:rPr>
        <w:t xml:space="preserve"> </w:t>
      </w:r>
      <w:r w:rsidRPr="00384424">
        <w:rPr>
          <w:vanish/>
          <w:sz w:val="16"/>
          <w:szCs w:val="26"/>
        </w:rPr>
        <w:t>the</w:t>
      </w:r>
      <w:r w:rsidRPr="000A7537">
        <w:rPr>
          <w:sz w:val="16"/>
          <w:szCs w:val="26"/>
        </w:rPr>
        <w:t xml:space="preserve"> </w:t>
      </w:r>
      <w:r w:rsidRPr="00384424">
        <w:rPr>
          <w:vanish/>
          <w:sz w:val="16"/>
          <w:szCs w:val="26"/>
        </w:rPr>
        <w:t>climatologists,</w:t>
      </w:r>
      <w:r w:rsidRPr="000A7537">
        <w:rPr>
          <w:sz w:val="16"/>
          <w:szCs w:val="26"/>
        </w:rPr>
        <w:t xml:space="preserve"> </w:t>
      </w:r>
      <w:r w:rsidRPr="00384424">
        <w:rPr>
          <w:rStyle w:val="StyleUnderline"/>
          <w:vanish/>
          <w:sz w:val="26"/>
          <w:szCs w:val="26"/>
        </w:rPr>
        <w:t>research</w:t>
      </w:r>
      <w:r w:rsidRPr="000A7537">
        <w:rPr>
          <w:sz w:val="16"/>
          <w:szCs w:val="26"/>
        </w:rPr>
        <w:t xml:space="preserve"> </w:t>
      </w:r>
      <w:r w:rsidRPr="00384424">
        <w:rPr>
          <w:vanish/>
          <w:sz w:val="16"/>
          <w:szCs w:val="26"/>
        </w:rPr>
        <w:t>that</w:t>
      </w:r>
      <w:r w:rsidRPr="000A7537">
        <w:rPr>
          <w:sz w:val="16"/>
          <w:szCs w:val="26"/>
        </w:rPr>
        <w:t xml:space="preserve"> </w:t>
      </w:r>
      <w:r w:rsidRPr="00384424">
        <w:rPr>
          <w:rStyle w:val="StyleUnderline"/>
          <w:vanish/>
          <w:sz w:val="26"/>
          <w:szCs w:val="26"/>
        </w:rPr>
        <w:t>predicts</w:t>
      </w:r>
      <w:r w:rsidRPr="000A7537">
        <w:rPr>
          <w:rStyle w:val="StyleUnderline"/>
          <w:sz w:val="26"/>
          <w:szCs w:val="26"/>
        </w:rPr>
        <w:t xml:space="preserve"> </w:t>
      </w:r>
      <w:r w:rsidRPr="00384424">
        <w:rPr>
          <w:rStyle w:val="StyleUnderline"/>
          <w:vanish/>
          <w:sz w:val="26"/>
          <w:szCs w:val="26"/>
        </w:rPr>
        <w:t>virtually any nuclear</w:t>
      </w:r>
      <w:r w:rsidRPr="000A7537">
        <w:rPr>
          <w:rStyle w:val="StyleUnderline"/>
          <w:sz w:val="26"/>
          <w:szCs w:val="26"/>
        </w:rPr>
        <w:t xml:space="preserve"> </w:t>
      </w:r>
      <w:r w:rsidRPr="00384424">
        <w:rPr>
          <w:rStyle w:val="StyleUnderline"/>
          <w:vanish/>
          <w:sz w:val="26"/>
          <w:szCs w:val="26"/>
        </w:rPr>
        <w:t>war,</w:t>
      </w:r>
      <w:r w:rsidRPr="000A7537">
        <w:rPr>
          <w:rStyle w:val="StyleUnderline"/>
          <w:sz w:val="26"/>
          <w:szCs w:val="26"/>
        </w:rPr>
        <w:t xml:space="preserve"> </w:t>
      </w:r>
      <w:r w:rsidRPr="00384424">
        <w:rPr>
          <w:rStyle w:val="StyleUnderline"/>
          <w:vanish/>
          <w:sz w:val="26"/>
          <w:szCs w:val="26"/>
        </w:rPr>
        <w:t>fought</w:t>
      </w:r>
      <w:r w:rsidRPr="000A7537">
        <w:rPr>
          <w:rStyle w:val="StyleUnderline"/>
          <w:sz w:val="26"/>
          <w:szCs w:val="26"/>
        </w:rPr>
        <w:t xml:space="preserve"> </w:t>
      </w:r>
      <w:r w:rsidRPr="00384424">
        <w:rPr>
          <w:rStyle w:val="StyleUnderline"/>
          <w:vanish/>
          <w:sz w:val="26"/>
          <w:szCs w:val="26"/>
        </w:rPr>
        <w:t>with</w:t>
      </w:r>
      <w:r w:rsidRPr="000A7537">
        <w:rPr>
          <w:rStyle w:val="StyleUnderline"/>
          <w:sz w:val="26"/>
          <w:szCs w:val="26"/>
        </w:rPr>
        <w:t xml:space="preserve"> </w:t>
      </w:r>
      <w:r w:rsidRPr="00384424">
        <w:rPr>
          <w:rStyle w:val="StyleUnderline"/>
          <w:vanish/>
          <w:sz w:val="26"/>
          <w:szCs w:val="26"/>
        </w:rPr>
        <w:t>even</w:t>
      </w:r>
      <w:r w:rsidRPr="000A7537">
        <w:rPr>
          <w:rStyle w:val="StyleUnderline"/>
          <w:sz w:val="26"/>
          <w:szCs w:val="26"/>
        </w:rPr>
        <w:t xml:space="preserve"> </w:t>
      </w:r>
      <w:r w:rsidRPr="00384424">
        <w:rPr>
          <w:rStyle w:val="StyleUnderline"/>
          <w:vanish/>
          <w:sz w:val="26"/>
          <w:szCs w:val="26"/>
        </w:rPr>
        <w:t>a</w:t>
      </w:r>
      <w:r w:rsidRPr="000A7537">
        <w:rPr>
          <w:rStyle w:val="StyleUnderline"/>
          <w:sz w:val="26"/>
          <w:szCs w:val="26"/>
        </w:rPr>
        <w:t xml:space="preserve"> </w:t>
      </w:r>
      <w:r w:rsidRPr="00384424">
        <w:rPr>
          <w:rStyle w:val="StyleUnderline"/>
          <w:vanish/>
          <w:sz w:val="26"/>
          <w:szCs w:val="26"/>
        </w:rPr>
        <w:t>fraction</w:t>
      </w:r>
      <w:r w:rsidRPr="000A7537">
        <w:rPr>
          <w:rStyle w:val="StyleUnderline"/>
          <w:sz w:val="26"/>
          <w:szCs w:val="26"/>
        </w:rPr>
        <w:t xml:space="preserve"> </w:t>
      </w:r>
      <w:r w:rsidRPr="00384424">
        <w:rPr>
          <w:rStyle w:val="StyleUnderline"/>
          <w:vanish/>
          <w:sz w:val="26"/>
          <w:szCs w:val="26"/>
        </w:rPr>
        <w:t>of</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operational</w:t>
      </w:r>
      <w:r w:rsidRPr="000A7537">
        <w:rPr>
          <w:rStyle w:val="StyleUnderline"/>
          <w:sz w:val="26"/>
          <w:szCs w:val="26"/>
        </w:rPr>
        <w:t xml:space="preserve"> </w:t>
      </w:r>
      <w:r w:rsidRPr="00384424">
        <w:rPr>
          <w:rStyle w:val="StyleUnderline"/>
          <w:vanish/>
          <w:sz w:val="26"/>
          <w:szCs w:val="26"/>
        </w:rPr>
        <w:t>and</w:t>
      </w:r>
      <w:r w:rsidRPr="000A7537">
        <w:rPr>
          <w:rStyle w:val="StyleUnderline"/>
          <w:sz w:val="26"/>
          <w:szCs w:val="26"/>
        </w:rPr>
        <w:t xml:space="preserve"> </w:t>
      </w:r>
      <w:r w:rsidRPr="00384424">
        <w:rPr>
          <w:rStyle w:val="StyleUnderline"/>
          <w:vanish/>
          <w:sz w:val="26"/>
          <w:szCs w:val="26"/>
        </w:rPr>
        <w:t>deployed</w:t>
      </w:r>
      <w:r w:rsidRPr="000A7537">
        <w:rPr>
          <w:rStyle w:val="StyleUnderline"/>
          <w:sz w:val="26"/>
          <w:szCs w:val="26"/>
        </w:rPr>
        <w:t xml:space="preserve"> </w:t>
      </w:r>
      <w:r w:rsidRPr="00384424">
        <w:rPr>
          <w:rStyle w:val="StyleUnderline"/>
          <w:vanish/>
          <w:sz w:val="26"/>
          <w:szCs w:val="26"/>
        </w:rPr>
        <w:t>nuclear</w:t>
      </w:r>
      <w:r w:rsidRPr="000A7537">
        <w:rPr>
          <w:rStyle w:val="StyleUnderline"/>
          <w:sz w:val="26"/>
          <w:szCs w:val="26"/>
        </w:rPr>
        <w:t xml:space="preserve"> </w:t>
      </w:r>
      <w:r w:rsidRPr="00384424">
        <w:rPr>
          <w:rStyle w:val="StyleUnderline"/>
          <w:vanish/>
          <w:sz w:val="26"/>
          <w:szCs w:val="26"/>
        </w:rPr>
        <w:t>arsenals,</w:t>
      </w:r>
      <w:r w:rsidRPr="000A7537">
        <w:rPr>
          <w:rStyle w:val="StyleUnderline"/>
          <w:sz w:val="26"/>
          <w:szCs w:val="26"/>
        </w:rPr>
        <w:t xml:space="preserve"> </w:t>
      </w:r>
      <w:r w:rsidRPr="00384424">
        <w:rPr>
          <w:rStyle w:val="StyleUnderline"/>
          <w:vanish/>
          <w:sz w:val="26"/>
          <w:szCs w:val="26"/>
        </w:rPr>
        <w:t>will</w:t>
      </w:r>
      <w:r w:rsidRPr="000A7537">
        <w:rPr>
          <w:rStyle w:val="StyleUnderline"/>
          <w:sz w:val="26"/>
          <w:szCs w:val="26"/>
        </w:rPr>
        <w:t xml:space="preserve"> </w:t>
      </w:r>
      <w:r w:rsidRPr="00384424">
        <w:rPr>
          <w:rStyle w:val="StyleUnderline"/>
          <w:vanish/>
          <w:sz w:val="26"/>
          <w:szCs w:val="26"/>
        </w:rPr>
        <w:t>leave</w:t>
      </w:r>
      <w:r w:rsidRPr="000A7537">
        <w:rPr>
          <w:rStyle w:val="StyleUnderline"/>
          <w:sz w:val="26"/>
          <w:szCs w:val="26"/>
        </w:rPr>
        <w:t xml:space="preserve"> </w:t>
      </w:r>
      <w:r w:rsidRPr="00384424">
        <w:rPr>
          <w:rStyle w:val="StyleUnderline"/>
          <w:vanish/>
          <w:sz w:val="26"/>
          <w:szCs w:val="26"/>
        </w:rPr>
        <w:t>the</w:t>
      </w:r>
      <w:r w:rsidRPr="000A7537">
        <w:rPr>
          <w:rStyle w:val="StyleUnderline"/>
          <w:sz w:val="26"/>
          <w:szCs w:val="26"/>
        </w:rPr>
        <w:t xml:space="preserve"> </w:t>
      </w:r>
      <w:r w:rsidRPr="00384424">
        <w:rPr>
          <w:rStyle w:val="StyleUnderline"/>
          <w:vanish/>
          <w:sz w:val="26"/>
          <w:szCs w:val="26"/>
        </w:rPr>
        <w:t>Earth</w:t>
      </w:r>
      <w:r w:rsidRPr="000A7537">
        <w:rPr>
          <w:rStyle w:val="StyleUnderline"/>
          <w:sz w:val="26"/>
          <w:szCs w:val="26"/>
        </w:rPr>
        <w:t xml:space="preserve"> </w:t>
      </w:r>
      <w:r w:rsidRPr="00384424">
        <w:rPr>
          <w:rStyle w:val="StyleUnderline"/>
          <w:vanish/>
          <w:sz w:val="26"/>
          <w:szCs w:val="26"/>
        </w:rPr>
        <w:t>essentially</w:t>
      </w:r>
      <w:r w:rsidRPr="000A7537">
        <w:rPr>
          <w:rStyle w:val="StyleUnderline"/>
          <w:sz w:val="26"/>
          <w:szCs w:val="26"/>
        </w:rPr>
        <w:t xml:space="preserve"> </w:t>
      </w:r>
      <w:r w:rsidRPr="00384424">
        <w:rPr>
          <w:rStyle w:val="StyleUnderline"/>
          <w:vanish/>
          <w:sz w:val="26"/>
          <w:szCs w:val="26"/>
        </w:rPr>
        <w:t>uninhabitable.</w:t>
      </w:r>
    </w:p>
    <w:p w14:paraId="1408722D" w14:textId="77777777" w:rsidR="008B6030" w:rsidRPr="000A7537" w:rsidRDefault="008B6030" w:rsidP="008B6030">
      <w:pPr>
        <w:pStyle w:val="Heading2"/>
      </w:pPr>
      <w:r w:rsidRPr="000A7537">
        <w:t>1NC – UK</w:t>
      </w:r>
    </w:p>
    <w:p w14:paraId="2310DE86" w14:textId="77777777" w:rsidR="008B6030" w:rsidRPr="000A7537" w:rsidRDefault="008B6030" w:rsidP="008B6030">
      <w:pPr>
        <w:pStyle w:val="Heading3"/>
      </w:pPr>
      <w:r w:rsidRPr="000A7537">
        <w:t>1NC - UQ</w:t>
      </w:r>
    </w:p>
    <w:p w14:paraId="59357AAB" w14:textId="77777777" w:rsidR="008B6030" w:rsidRPr="000A7537" w:rsidRDefault="008B6030" w:rsidP="008B6030">
      <w:pPr>
        <w:pStyle w:val="Heading4"/>
      </w:pPr>
      <w:r w:rsidRPr="000A7537">
        <w:t>UK economy worsening now – has potential for recovery.</w:t>
      </w:r>
    </w:p>
    <w:p w14:paraId="73AFD09A" w14:textId="77777777" w:rsidR="008B6030" w:rsidRPr="000A7537" w:rsidRDefault="008B6030" w:rsidP="008B6030">
      <w:pPr>
        <w:rPr>
          <w:sz w:val="16"/>
        </w:rPr>
      </w:pPr>
      <w:r w:rsidRPr="00384424">
        <w:rPr>
          <w:b/>
          <w:bCs/>
          <w:vanish/>
          <w:sz w:val="26"/>
          <w:szCs w:val="26"/>
          <w:u w:val="single"/>
        </w:rPr>
        <w:t>Greenhalgh</w:t>
      </w:r>
      <w:r w:rsidRPr="000A7537">
        <w:rPr>
          <w:b/>
          <w:bCs/>
          <w:sz w:val="26"/>
          <w:szCs w:val="26"/>
          <w:u w:val="single"/>
        </w:rPr>
        <w:t xml:space="preserve"> </w:t>
      </w:r>
      <w:r w:rsidRPr="00384424">
        <w:rPr>
          <w:b/>
          <w:bCs/>
          <w:vanish/>
          <w:sz w:val="26"/>
          <w:szCs w:val="26"/>
          <w:u w:val="single"/>
        </w:rPr>
        <w:t>21</w:t>
      </w:r>
      <w:r w:rsidRPr="00384424">
        <w:rPr>
          <w:vanish/>
          <w:sz w:val="16"/>
        </w:rPr>
        <w:t>,</w:t>
      </w:r>
      <w:r w:rsidRPr="000A7537">
        <w:rPr>
          <w:sz w:val="16"/>
        </w:rPr>
        <w:t xml:space="preserve"> </w:t>
      </w:r>
      <w:r w:rsidRPr="00384424">
        <w:rPr>
          <w:vanish/>
          <w:sz w:val="16"/>
        </w:rPr>
        <w:t>Hugo.</w:t>
      </w:r>
      <w:r w:rsidRPr="000A7537">
        <w:rPr>
          <w:sz w:val="16"/>
        </w:rPr>
        <w:t xml:space="preserve"> </w:t>
      </w:r>
      <w:r w:rsidRPr="00384424">
        <w:rPr>
          <w:vanish/>
          <w:sz w:val="16"/>
        </w:rPr>
        <w:t>(Hugo</w:t>
      </w:r>
      <w:r w:rsidRPr="000A7537">
        <w:rPr>
          <w:sz w:val="16"/>
        </w:rPr>
        <w:t xml:space="preserve"> </w:t>
      </w:r>
      <w:r w:rsidRPr="00384424">
        <w:rPr>
          <w:vanish/>
          <w:sz w:val="16"/>
        </w:rPr>
        <w:t>Greenhalgh</w:t>
      </w:r>
      <w:r w:rsidRPr="000A7537">
        <w:rPr>
          <w:sz w:val="16"/>
        </w:rPr>
        <w:t xml:space="preserve"> </w:t>
      </w:r>
      <w:r w:rsidRPr="00384424">
        <w:rPr>
          <w:vanish/>
          <w:sz w:val="16"/>
        </w:rPr>
        <w:t>is</w:t>
      </w:r>
      <w:r w:rsidRPr="000A7537">
        <w:rPr>
          <w:sz w:val="16"/>
        </w:rPr>
        <w:t xml:space="preserve"> </w:t>
      </w:r>
      <w:r w:rsidRPr="00384424">
        <w:rPr>
          <w:vanish/>
          <w:sz w:val="16"/>
        </w:rPr>
        <w:t>LGBT+</w:t>
      </w:r>
      <w:r w:rsidRPr="000A7537">
        <w:rPr>
          <w:sz w:val="16"/>
        </w:rPr>
        <w:t xml:space="preserve"> </w:t>
      </w:r>
      <w:r w:rsidRPr="00384424">
        <w:rPr>
          <w:vanish/>
          <w:sz w:val="16"/>
        </w:rPr>
        <w:t>Editor</w:t>
      </w:r>
      <w:r w:rsidRPr="000A7537">
        <w:rPr>
          <w:sz w:val="16"/>
        </w:rPr>
        <w:t xml:space="preserve"> </w:t>
      </w:r>
      <w:r w:rsidRPr="00384424">
        <w:rPr>
          <w:vanish/>
          <w:sz w:val="16"/>
        </w:rPr>
        <w:t>at</w:t>
      </w:r>
      <w:r w:rsidRPr="000A7537">
        <w:rPr>
          <w:sz w:val="16"/>
        </w:rPr>
        <w:t xml:space="preserve"> </w:t>
      </w:r>
      <w:r w:rsidRPr="00384424">
        <w:rPr>
          <w:vanish/>
          <w:sz w:val="16"/>
        </w:rPr>
        <w:t>Thomson</w:t>
      </w:r>
      <w:r w:rsidRPr="000A7537">
        <w:rPr>
          <w:sz w:val="16"/>
        </w:rPr>
        <w:t xml:space="preserve"> </w:t>
      </w:r>
      <w:r w:rsidRPr="00384424">
        <w:rPr>
          <w:vanish/>
          <w:sz w:val="16"/>
        </w:rPr>
        <w:t>Reuters</w:t>
      </w:r>
      <w:r w:rsidRPr="000A7537">
        <w:rPr>
          <w:sz w:val="16"/>
        </w:rPr>
        <w:t xml:space="preserve"> </w:t>
      </w:r>
      <w:r w:rsidRPr="00384424">
        <w:rPr>
          <w:vanish/>
          <w:sz w:val="16"/>
        </w:rPr>
        <w:t>Foundation</w:t>
      </w:r>
      <w:r w:rsidRPr="000A7537">
        <w:rPr>
          <w:sz w:val="16"/>
        </w:rPr>
        <w:t xml:space="preserve"> </w:t>
      </w:r>
      <w:r w:rsidRPr="00384424">
        <w:rPr>
          <w:vanish/>
          <w:sz w:val="16"/>
        </w:rPr>
        <w:t>–</w:t>
      </w:r>
      <w:r w:rsidRPr="000A7537">
        <w:rPr>
          <w:sz w:val="16"/>
        </w:rPr>
        <w:t xml:space="preserve"> </w:t>
      </w:r>
      <w:r w:rsidRPr="00384424">
        <w:rPr>
          <w:vanish/>
          <w:sz w:val="16"/>
        </w:rPr>
        <w:t>Education</w:t>
      </w:r>
      <w:r w:rsidRPr="000A7537">
        <w:rPr>
          <w:sz w:val="16"/>
        </w:rPr>
        <w:t xml:space="preserve"> </w:t>
      </w:r>
      <w:r w:rsidRPr="00384424">
        <w:rPr>
          <w:vanish/>
          <w:sz w:val="16"/>
        </w:rPr>
        <w:t>@UEdinburgh)</w:t>
      </w:r>
      <w:r w:rsidRPr="000A7537">
        <w:rPr>
          <w:sz w:val="16"/>
        </w:rPr>
        <w:t xml:space="preserve"> </w:t>
      </w:r>
      <w:r w:rsidRPr="00384424">
        <w:rPr>
          <w:vanish/>
          <w:sz w:val="16"/>
        </w:rPr>
        <w:t>"Analysis:</w:t>
      </w:r>
      <w:r w:rsidRPr="000A7537">
        <w:rPr>
          <w:sz w:val="16"/>
        </w:rPr>
        <w:t xml:space="preserve"> </w:t>
      </w:r>
      <w:r w:rsidRPr="00384424">
        <w:rPr>
          <w:vanish/>
          <w:sz w:val="16"/>
        </w:rPr>
        <w:t>'Perfect</w:t>
      </w:r>
      <w:r w:rsidRPr="000A7537">
        <w:rPr>
          <w:sz w:val="16"/>
        </w:rPr>
        <w:t xml:space="preserve"> </w:t>
      </w:r>
      <w:r w:rsidRPr="00384424">
        <w:rPr>
          <w:vanish/>
          <w:sz w:val="16"/>
        </w:rPr>
        <w:t>Storm':</w:t>
      </w:r>
      <w:r w:rsidRPr="000A7537">
        <w:rPr>
          <w:sz w:val="16"/>
        </w:rPr>
        <w:t xml:space="preserve"> </w:t>
      </w:r>
      <w:r w:rsidRPr="00384424">
        <w:rPr>
          <w:vanish/>
          <w:sz w:val="16"/>
        </w:rPr>
        <w:t>Poor</w:t>
      </w:r>
      <w:r w:rsidRPr="000A7537">
        <w:rPr>
          <w:sz w:val="16"/>
        </w:rPr>
        <w:t xml:space="preserve"> </w:t>
      </w:r>
      <w:r w:rsidRPr="00384424">
        <w:rPr>
          <w:vanish/>
          <w:sz w:val="16"/>
        </w:rPr>
        <w:t>Britons</w:t>
      </w:r>
      <w:r w:rsidRPr="000A7537">
        <w:rPr>
          <w:sz w:val="16"/>
        </w:rPr>
        <w:t xml:space="preserve"> </w:t>
      </w:r>
      <w:r w:rsidRPr="00384424">
        <w:rPr>
          <w:vanish/>
          <w:sz w:val="16"/>
        </w:rPr>
        <w:t>Caught</w:t>
      </w:r>
      <w:r w:rsidRPr="000A7537">
        <w:rPr>
          <w:sz w:val="16"/>
        </w:rPr>
        <w:t xml:space="preserve"> </w:t>
      </w:r>
      <w:r w:rsidRPr="00384424">
        <w:rPr>
          <w:vanish/>
          <w:sz w:val="16"/>
        </w:rPr>
        <w:t>in</w:t>
      </w:r>
      <w:r w:rsidRPr="000A7537">
        <w:rPr>
          <w:sz w:val="16"/>
        </w:rPr>
        <w:t xml:space="preserve"> </w:t>
      </w:r>
      <w:r w:rsidRPr="00384424">
        <w:rPr>
          <w:vanish/>
          <w:sz w:val="16"/>
        </w:rPr>
        <w:t>Cost-of-living</w:t>
      </w:r>
      <w:r w:rsidRPr="000A7537">
        <w:rPr>
          <w:sz w:val="16"/>
        </w:rPr>
        <w:t xml:space="preserve"> </w:t>
      </w:r>
      <w:r w:rsidRPr="00384424">
        <w:rPr>
          <w:vanish/>
          <w:sz w:val="16"/>
        </w:rPr>
        <w:t>Squeeze." Reuters,</w:t>
      </w:r>
      <w:r w:rsidRPr="000A7537">
        <w:rPr>
          <w:sz w:val="16"/>
        </w:rPr>
        <w:t xml:space="preserve"> </w:t>
      </w:r>
      <w:r w:rsidRPr="00384424">
        <w:rPr>
          <w:vanish/>
          <w:sz w:val="16"/>
        </w:rPr>
        <w:t>1 Nov. 2021,</w:t>
      </w:r>
      <w:r w:rsidRPr="000A7537">
        <w:rPr>
          <w:sz w:val="16"/>
        </w:rPr>
        <w:t xml:space="preserve"> </w:t>
      </w:r>
      <w:r w:rsidRPr="00384424">
        <w:rPr>
          <w:vanish/>
          <w:sz w:val="16"/>
        </w:rPr>
        <w:t>www.reuters.com/world/uk/perfect-storm-poor-britons-caught-cost-of-living-squeeze-2021-11-01/.</w:t>
      </w:r>
    </w:p>
    <w:p w14:paraId="3AE2A605" w14:textId="77777777" w:rsidR="008B6030" w:rsidRPr="000A7537" w:rsidRDefault="008B6030" w:rsidP="008B6030">
      <w:pPr>
        <w:rPr>
          <w:sz w:val="16"/>
        </w:rPr>
      </w:pPr>
      <w:r w:rsidRPr="00384424">
        <w:rPr>
          <w:vanish/>
          <w:sz w:val="16"/>
        </w:rPr>
        <w:t>LONDON,</w:t>
      </w:r>
      <w:r w:rsidRPr="000A7537">
        <w:rPr>
          <w:sz w:val="16"/>
        </w:rPr>
        <w:t xml:space="preserve"> </w:t>
      </w:r>
      <w:r w:rsidRPr="00384424">
        <w:rPr>
          <w:vanish/>
          <w:sz w:val="16"/>
        </w:rPr>
        <w:t>Nov</w:t>
      </w:r>
      <w:r w:rsidRPr="000A7537">
        <w:rPr>
          <w:sz w:val="16"/>
        </w:rPr>
        <w:t xml:space="preserve"> </w:t>
      </w:r>
      <w:r w:rsidRPr="00384424">
        <w:rPr>
          <w:vanish/>
          <w:sz w:val="16"/>
        </w:rPr>
        <w:t>1</w:t>
      </w:r>
      <w:r w:rsidRPr="000A7537">
        <w:rPr>
          <w:sz w:val="16"/>
        </w:rPr>
        <w:t xml:space="preserve"> </w:t>
      </w:r>
      <w:r w:rsidRPr="00384424">
        <w:rPr>
          <w:vanish/>
          <w:sz w:val="16"/>
        </w:rPr>
        <w:t>(Thomson</w:t>
      </w:r>
      <w:r w:rsidRPr="000A7537">
        <w:rPr>
          <w:sz w:val="16"/>
        </w:rPr>
        <w:t xml:space="preserve"> </w:t>
      </w:r>
      <w:r w:rsidRPr="00384424">
        <w:rPr>
          <w:vanish/>
          <w:sz w:val="16"/>
        </w:rPr>
        <w:t>Reuters</w:t>
      </w:r>
      <w:r w:rsidRPr="000A7537">
        <w:rPr>
          <w:sz w:val="16"/>
        </w:rPr>
        <w:t xml:space="preserve"> </w:t>
      </w:r>
      <w:r w:rsidRPr="00384424">
        <w:rPr>
          <w:vanish/>
          <w:sz w:val="16"/>
        </w:rPr>
        <w:t>Foundation)</w:t>
      </w:r>
      <w:r w:rsidRPr="000A7537">
        <w:rPr>
          <w:sz w:val="16"/>
        </w:rPr>
        <w:t xml:space="preserve"> </w:t>
      </w:r>
      <w:r w:rsidRPr="00384424">
        <w:rPr>
          <w:vanish/>
          <w:sz w:val="16"/>
        </w:rPr>
        <w:t>-</w:t>
      </w:r>
      <w:r w:rsidRPr="000A7537">
        <w:rPr>
          <w:sz w:val="16"/>
        </w:rPr>
        <w:t xml:space="preserve"> </w:t>
      </w:r>
      <w:r w:rsidRPr="000A7537">
        <w:rPr>
          <w:highlight w:val="cyan"/>
          <w:u w:val="single"/>
        </w:rPr>
        <w:t>Rising mortgage rates,</w:t>
      </w:r>
      <w:r w:rsidRPr="000A7537">
        <w:rPr>
          <w:u w:val="single"/>
        </w:rPr>
        <w:t xml:space="preserve"> </w:t>
      </w:r>
      <w:r w:rsidRPr="00384424">
        <w:rPr>
          <w:vanish/>
          <w:u w:val="single"/>
        </w:rPr>
        <w:t>fuel</w:t>
      </w:r>
      <w:r w:rsidRPr="000A7537">
        <w:rPr>
          <w:u w:val="single"/>
        </w:rPr>
        <w:t xml:space="preserve"> </w:t>
      </w:r>
      <w:r w:rsidRPr="00384424">
        <w:rPr>
          <w:vanish/>
          <w:u w:val="single"/>
        </w:rPr>
        <w:t>and</w:t>
      </w:r>
      <w:r w:rsidRPr="000A7537">
        <w:rPr>
          <w:u w:val="single"/>
        </w:rPr>
        <w:t xml:space="preserve"> </w:t>
      </w:r>
      <w:r w:rsidRPr="00384424">
        <w:rPr>
          <w:vanish/>
          <w:u w:val="single"/>
        </w:rPr>
        <w:t>grocery</w:t>
      </w:r>
      <w:r w:rsidRPr="000A7537">
        <w:rPr>
          <w:u w:val="single"/>
        </w:rPr>
        <w:t xml:space="preserve"> </w:t>
      </w:r>
      <w:r w:rsidRPr="000A7537">
        <w:rPr>
          <w:highlight w:val="cyan"/>
          <w:u w:val="single"/>
        </w:rPr>
        <w:t>prices</w:t>
      </w:r>
      <w:r w:rsidRPr="000A7537">
        <w:rPr>
          <w:u w:val="single"/>
        </w:rPr>
        <w:t xml:space="preserve"> </w:t>
      </w:r>
      <w:r w:rsidRPr="000A7537">
        <w:rPr>
          <w:highlight w:val="cyan"/>
          <w:u w:val="single"/>
        </w:rPr>
        <w:t>soaring</w:t>
      </w:r>
      <w:r w:rsidRPr="00384424">
        <w:rPr>
          <w:vanish/>
          <w:u w:val="single"/>
        </w:rPr>
        <w:t>,</w:t>
      </w:r>
      <w:r w:rsidRPr="000A7537">
        <w:rPr>
          <w:u w:val="single"/>
        </w:rPr>
        <w:t xml:space="preserve"> </w:t>
      </w:r>
      <w:r w:rsidRPr="00384424">
        <w:rPr>
          <w:vanish/>
          <w:u w:val="single"/>
        </w:rPr>
        <w:t>national</w:t>
      </w:r>
      <w:r w:rsidRPr="000A7537">
        <w:rPr>
          <w:u w:val="single"/>
        </w:rPr>
        <w:t xml:space="preserve"> </w:t>
      </w:r>
      <w:r w:rsidRPr="00384424">
        <w:rPr>
          <w:vanish/>
          <w:u w:val="single"/>
        </w:rPr>
        <w:t>insurance</w:t>
      </w:r>
      <w:r w:rsidRPr="000A7537">
        <w:rPr>
          <w:u w:val="single"/>
        </w:rPr>
        <w:t xml:space="preserve"> </w:t>
      </w:r>
      <w:r w:rsidRPr="00384424">
        <w:rPr>
          <w:vanish/>
          <w:u w:val="single"/>
        </w:rPr>
        <w:t>contributions</w:t>
      </w:r>
      <w:r w:rsidRPr="000A7537">
        <w:rPr>
          <w:u w:val="single"/>
        </w:rPr>
        <w:t xml:space="preserve"> </w:t>
      </w:r>
      <w:r w:rsidRPr="00384424">
        <w:rPr>
          <w:vanish/>
          <w:u w:val="single"/>
        </w:rPr>
        <w:t>going</w:t>
      </w:r>
      <w:r w:rsidRPr="000A7537">
        <w:rPr>
          <w:u w:val="single"/>
        </w:rPr>
        <w:t xml:space="preserve"> </w:t>
      </w:r>
      <w:r w:rsidRPr="00384424">
        <w:rPr>
          <w:vanish/>
          <w:u w:val="single"/>
        </w:rPr>
        <w:t>up</w:t>
      </w:r>
      <w:r w:rsidRPr="000A7537">
        <w:rPr>
          <w:u w:val="single"/>
        </w:rPr>
        <w:t xml:space="preserve"> </w:t>
      </w:r>
      <w:r w:rsidRPr="00384424">
        <w:rPr>
          <w:vanish/>
          <w:u w:val="single"/>
        </w:rPr>
        <w:t>and</w:t>
      </w:r>
      <w:r w:rsidRPr="000A7537">
        <w:rPr>
          <w:u w:val="single"/>
        </w:rPr>
        <w:t xml:space="preserve"> </w:t>
      </w:r>
      <w:r w:rsidRPr="00384424">
        <w:rPr>
          <w:vanish/>
          <w:u w:val="single"/>
        </w:rPr>
        <w:t>queues</w:t>
      </w:r>
      <w:r w:rsidRPr="000A7537">
        <w:rPr>
          <w:u w:val="single"/>
        </w:rPr>
        <w:t xml:space="preserve"> </w:t>
      </w:r>
      <w:r w:rsidRPr="00384424">
        <w:rPr>
          <w:vanish/>
          <w:u w:val="single"/>
        </w:rPr>
        <w:t>growing</w:t>
      </w:r>
      <w:r w:rsidRPr="000A7537">
        <w:rPr>
          <w:u w:val="single"/>
        </w:rPr>
        <w:t xml:space="preserve"> </w:t>
      </w:r>
      <w:r w:rsidRPr="00384424">
        <w:rPr>
          <w:vanish/>
          <w:u w:val="single"/>
        </w:rPr>
        <w:t>at</w:t>
      </w:r>
      <w:r w:rsidRPr="000A7537">
        <w:rPr>
          <w:u w:val="single"/>
        </w:rPr>
        <w:t xml:space="preserve"> </w:t>
      </w:r>
      <w:r w:rsidRPr="00384424">
        <w:rPr>
          <w:vanish/>
          <w:u w:val="single"/>
        </w:rPr>
        <w:t>charity</w:t>
      </w:r>
      <w:r w:rsidRPr="000A7537">
        <w:rPr>
          <w:u w:val="single"/>
        </w:rPr>
        <w:t xml:space="preserve"> </w:t>
      </w:r>
      <w:r w:rsidRPr="00384424">
        <w:rPr>
          <w:vanish/>
          <w:u w:val="single"/>
        </w:rPr>
        <w:t>food</w:t>
      </w:r>
      <w:r w:rsidRPr="000A7537">
        <w:rPr>
          <w:u w:val="single"/>
        </w:rPr>
        <w:t xml:space="preserve"> </w:t>
      </w:r>
      <w:r w:rsidRPr="00384424">
        <w:rPr>
          <w:vanish/>
          <w:u w:val="single"/>
        </w:rPr>
        <w:t>banks</w:t>
      </w:r>
      <w:r w:rsidRPr="000A7537">
        <w:rPr>
          <w:u w:val="single"/>
        </w:rPr>
        <w:t xml:space="preserve"> </w:t>
      </w:r>
      <w:r w:rsidRPr="00384424">
        <w:rPr>
          <w:vanish/>
          <w:u w:val="single"/>
        </w:rPr>
        <w:t>across</w:t>
      </w:r>
      <w:r w:rsidRPr="000A7537">
        <w:rPr>
          <w:u w:val="single"/>
        </w:rPr>
        <w:t xml:space="preserve"> </w:t>
      </w:r>
      <w:r w:rsidRPr="00384424">
        <w:rPr>
          <w:vanish/>
          <w:u w:val="single"/>
        </w:rPr>
        <w:t>Britain.</w:t>
      </w:r>
      <w:r w:rsidRPr="000A7537">
        <w:rPr>
          <w:u w:val="single"/>
        </w:rPr>
        <w:t xml:space="preserve"> </w:t>
      </w:r>
      <w:r w:rsidRPr="00384424">
        <w:rPr>
          <w:vanish/>
          <w:u w:val="single"/>
        </w:rPr>
        <w:t>Add</w:t>
      </w:r>
      <w:r w:rsidRPr="000A7537">
        <w:rPr>
          <w:u w:val="single"/>
        </w:rPr>
        <w:t xml:space="preserve"> </w:t>
      </w:r>
      <w:r w:rsidRPr="000A7537">
        <w:rPr>
          <w:highlight w:val="cyan"/>
          <w:u w:val="single"/>
        </w:rPr>
        <w:t>fallout from COVID-19 and Brexit</w:t>
      </w:r>
      <w:r w:rsidRPr="00384424">
        <w:rPr>
          <w:vanish/>
          <w:u w:val="single"/>
        </w:rPr>
        <w:t>,</w:t>
      </w:r>
      <w:r w:rsidRPr="000A7537">
        <w:rPr>
          <w:u w:val="single"/>
        </w:rPr>
        <w:t xml:space="preserve"> </w:t>
      </w:r>
      <w:r w:rsidRPr="00384424">
        <w:rPr>
          <w:vanish/>
          <w:u w:val="single"/>
        </w:rPr>
        <w:t>and</w:t>
      </w:r>
      <w:r w:rsidRPr="000A7537">
        <w:rPr>
          <w:u w:val="single"/>
        </w:rPr>
        <w:t xml:space="preserve"> </w:t>
      </w:r>
      <w:r w:rsidRPr="00384424">
        <w:rPr>
          <w:vanish/>
          <w:u w:val="single"/>
        </w:rPr>
        <w:t>economic</w:t>
      </w:r>
      <w:r w:rsidRPr="000A7537">
        <w:rPr>
          <w:u w:val="single"/>
        </w:rPr>
        <w:t xml:space="preserve"> </w:t>
      </w:r>
      <w:r w:rsidRPr="00384424">
        <w:rPr>
          <w:vanish/>
          <w:u w:val="single"/>
        </w:rPr>
        <w:t>and</w:t>
      </w:r>
      <w:r w:rsidRPr="000A7537">
        <w:rPr>
          <w:u w:val="single"/>
        </w:rPr>
        <w:t xml:space="preserve"> </w:t>
      </w:r>
      <w:r w:rsidRPr="00384424">
        <w:rPr>
          <w:vanish/>
          <w:u w:val="single"/>
        </w:rPr>
        <w:t>policy</w:t>
      </w:r>
      <w:r w:rsidRPr="000A7537">
        <w:rPr>
          <w:u w:val="single"/>
        </w:rPr>
        <w:t xml:space="preserve"> </w:t>
      </w:r>
      <w:r w:rsidRPr="00384424">
        <w:rPr>
          <w:vanish/>
          <w:u w:val="single"/>
        </w:rPr>
        <w:t>analysts</w:t>
      </w:r>
      <w:r w:rsidRPr="000A7537">
        <w:rPr>
          <w:u w:val="single"/>
        </w:rPr>
        <w:t xml:space="preserve"> </w:t>
      </w:r>
      <w:r w:rsidRPr="00384424">
        <w:rPr>
          <w:vanish/>
          <w:u w:val="single"/>
        </w:rPr>
        <w:t>say</w:t>
      </w:r>
      <w:r w:rsidRPr="000A7537">
        <w:rPr>
          <w:u w:val="single"/>
        </w:rPr>
        <w:t xml:space="preserve"> </w:t>
      </w:r>
      <w:r w:rsidRPr="000A7537">
        <w:rPr>
          <w:highlight w:val="cyan"/>
          <w:u w:val="single"/>
        </w:rPr>
        <w:t>the world's fifth-biggest economy faces</w:t>
      </w:r>
      <w:r w:rsidRPr="000A7537">
        <w:rPr>
          <w:u w:val="single"/>
        </w:rPr>
        <w:t xml:space="preserve"> </w:t>
      </w:r>
      <w:r w:rsidRPr="00384424">
        <w:rPr>
          <w:vanish/>
          <w:u w:val="single"/>
        </w:rPr>
        <w:t>a</w:t>
      </w:r>
      <w:r w:rsidRPr="000A7537">
        <w:rPr>
          <w:u w:val="single"/>
        </w:rPr>
        <w:t xml:space="preserve"> </w:t>
      </w:r>
      <w:r w:rsidRPr="00384424">
        <w:rPr>
          <w:vanish/>
          <w:u w:val="single"/>
        </w:rPr>
        <w:t>deepening</w:t>
      </w:r>
      <w:r w:rsidRPr="000A7537">
        <w:rPr>
          <w:u w:val="single"/>
        </w:rPr>
        <w:t xml:space="preserve"> </w:t>
      </w:r>
      <w:r w:rsidRPr="00384424">
        <w:rPr>
          <w:vanish/>
          <w:u w:val="single"/>
        </w:rPr>
        <w:t>cost-of-living</w:t>
      </w:r>
      <w:r w:rsidRPr="000A7537">
        <w:rPr>
          <w:u w:val="single"/>
        </w:rPr>
        <w:t xml:space="preserve"> </w:t>
      </w:r>
      <w:r w:rsidRPr="000A7537">
        <w:rPr>
          <w:highlight w:val="cyan"/>
          <w:u w:val="single"/>
        </w:rPr>
        <w:t>crisis</w:t>
      </w:r>
      <w:r w:rsidRPr="00384424">
        <w:rPr>
          <w:vanish/>
          <w:sz w:val="16"/>
        </w:rPr>
        <w:t>,</w:t>
      </w:r>
      <w:r w:rsidRPr="000A7537">
        <w:rPr>
          <w:sz w:val="16"/>
        </w:rPr>
        <w:t xml:space="preserve"> </w:t>
      </w:r>
      <w:r w:rsidRPr="00384424">
        <w:rPr>
          <w:vanish/>
          <w:sz w:val="16"/>
        </w:rPr>
        <w:t>despite</w:t>
      </w:r>
      <w:r w:rsidRPr="000A7537">
        <w:rPr>
          <w:sz w:val="16"/>
        </w:rPr>
        <w:t xml:space="preserve"> </w:t>
      </w:r>
      <w:r w:rsidRPr="00384424">
        <w:rPr>
          <w:vanish/>
          <w:sz w:val="16"/>
        </w:rPr>
        <w:t>measures</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government's</w:t>
      </w:r>
      <w:r w:rsidRPr="000A7537">
        <w:rPr>
          <w:sz w:val="16"/>
        </w:rPr>
        <w:t xml:space="preserve"> </w:t>
      </w:r>
      <w:r w:rsidRPr="00384424">
        <w:rPr>
          <w:vanish/>
          <w:sz w:val="16"/>
        </w:rPr>
        <w:t>new</w:t>
      </w:r>
      <w:r w:rsidRPr="000A7537">
        <w:rPr>
          <w:sz w:val="16"/>
        </w:rPr>
        <w:t xml:space="preserve"> </w:t>
      </w:r>
      <w:r w:rsidRPr="00384424">
        <w:rPr>
          <w:vanish/>
          <w:sz w:val="16"/>
        </w:rPr>
        <w:t>budget</w:t>
      </w:r>
      <w:r w:rsidRPr="000A7537">
        <w:rPr>
          <w:sz w:val="16"/>
        </w:rPr>
        <w:t xml:space="preserve"> </w:t>
      </w:r>
      <w:r w:rsidRPr="00384424">
        <w:rPr>
          <w:vanish/>
          <w:sz w:val="16"/>
        </w:rPr>
        <w:t>aimed</w:t>
      </w:r>
      <w:r w:rsidRPr="000A7537">
        <w:rPr>
          <w:sz w:val="16"/>
        </w:rPr>
        <w:t xml:space="preserve"> </w:t>
      </w:r>
      <w:r w:rsidRPr="00384424">
        <w:rPr>
          <w:vanish/>
          <w:sz w:val="16"/>
        </w:rPr>
        <w:t>at</w:t>
      </w:r>
      <w:r w:rsidRPr="000A7537">
        <w:rPr>
          <w:sz w:val="16"/>
        </w:rPr>
        <w:t xml:space="preserve"> </w:t>
      </w:r>
      <w:r w:rsidRPr="00384424">
        <w:rPr>
          <w:vanish/>
          <w:sz w:val="16"/>
        </w:rPr>
        <w:t>softening</w:t>
      </w:r>
      <w:r w:rsidRPr="000A7537">
        <w:rPr>
          <w:sz w:val="16"/>
        </w:rPr>
        <w:t xml:space="preserve"> </w:t>
      </w:r>
      <w:r w:rsidRPr="00384424">
        <w:rPr>
          <w:vanish/>
          <w:sz w:val="16"/>
        </w:rPr>
        <w:t>the</w:t>
      </w:r>
      <w:r w:rsidRPr="000A7537">
        <w:rPr>
          <w:sz w:val="16"/>
        </w:rPr>
        <w:t xml:space="preserve"> </w:t>
      </w:r>
      <w:r w:rsidRPr="00384424">
        <w:rPr>
          <w:vanish/>
          <w:sz w:val="16"/>
        </w:rPr>
        <w:t>blow.</w:t>
      </w:r>
      <w:r w:rsidRPr="000A7537">
        <w:rPr>
          <w:sz w:val="16"/>
        </w:rPr>
        <w:t xml:space="preserve"> </w:t>
      </w:r>
      <w:r w:rsidRPr="00384424">
        <w:rPr>
          <w:vanish/>
          <w:sz w:val="16"/>
        </w:rPr>
        <w:t>"Everybody</w:t>
      </w:r>
      <w:r w:rsidRPr="000A7537">
        <w:rPr>
          <w:sz w:val="16"/>
        </w:rPr>
        <w:t xml:space="preserve"> </w:t>
      </w:r>
      <w:r w:rsidRPr="00384424">
        <w:rPr>
          <w:vanish/>
          <w:sz w:val="16"/>
        </w:rPr>
        <w:t>across</w:t>
      </w:r>
      <w:r w:rsidRPr="000A7537">
        <w:rPr>
          <w:sz w:val="16"/>
        </w:rPr>
        <w:t xml:space="preserve"> </w:t>
      </w:r>
      <w:r w:rsidRPr="00384424">
        <w:rPr>
          <w:vanish/>
          <w:sz w:val="16"/>
        </w:rPr>
        <w:t>the</w:t>
      </w:r>
      <w:r w:rsidRPr="000A7537">
        <w:rPr>
          <w:sz w:val="16"/>
        </w:rPr>
        <w:t xml:space="preserve"> </w:t>
      </w:r>
      <w:r w:rsidRPr="00384424">
        <w:rPr>
          <w:vanish/>
          <w:sz w:val="16"/>
        </w:rPr>
        <w:t>income</w:t>
      </w:r>
      <w:r w:rsidRPr="000A7537">
        <w:rPr>
          <w:sz w:val="16"/>
        </w:rPr>
        <w:t xml:space="preserve"> </w:t>
      </w:r>
      <w:r w:rsidRPr="00384424">
        <w:rPr>
          <w:vanish/>
          <w:sz w:val="16"/>
        </w:rPr>
        <w:t>spectrum</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UK</w:t>
      </w:r>
      <w:r w:rsidRPr="000A7537">
        <w:rPr>
          <w:sz w:val="16"/>
        </w:rPr>
        <w:t xml:space="preserve"> </w:t>
      </w:r>
      <w:r w:rsidRPr="00384424">
        <w:rPr>
          <w:vanish/>
          <w:sz w:val="16"/>
        </w:rPr>
        <w:t>is</w:t>
      </w:r>
      <w:r w:rsidRPr="000A7537">
        <w:rPr>
          <w:sz w:val="16"/>
        </w:rPr>
        <w:t xml:space="preserve"> </w:t>
      </w:r>
      <w:r w:rsidRPr="00384424">
        <w:rPr>
          <w:vanish/>
          <w:sz w:val="16"/>
        </w:rPr>
        <w:t>going</w:t>
      </w:r>
      <w:r w:rsidRPr="000A7537">
        <w:rPr>
          <w:sz w:val="16"/>
        </w:rPr>
        <w:t xml:space="preserve"> </w:t>
      </w:r>
      <w:r w:rsidRPr="00384424">
        <w:rPr>
          <w:vanish/>
          <w:sz w:val="16"/>
        </w:rPr>
        <w:t>to</w:t>
      </w:r>
      <w:r w:rsidRPr="000A7537">
        <w:rPr>
          <w:sz w:val="16"/>
        </w:rPr>
        <w:t xml:space="preserve"> </w:t>
      </w:r>
      <w:r w:rsidRPr="00384424">
        <w:rPr>
          <w:vanish/>
          <w:sz w:val="16"/>
        </w:rPr>
        <w:t>see</w:t>
      </w:r>
      <w:r w:rsidRPr="000A7537">
        <w:rPr>
          <w:sz w:val="16"/>
        </w:rPr>
        <w:t xml:space="preserve"> </w:t>
      </w:r>
      <w:r w:rsidRPr="00384424">
        <w:rPr>
          <w:vanish/>
          <w:sz w:val="16"/>
        </w:rPr>
        <w:t>increasing</w:t>
      </w:r>
      <w:r w:rsidRPr="000A7537">
        <w:rPr>
          <w:sz w:val="16"/>
        </w:rPr>
        <w:t xml:space="preserve"> </w:t>
      </w:r>
      <w:r w:rsidRPr="00384424">
        <w:rPr>
          <w:vanish/>
          <w:sz w:val="16"/>
        </w:rPr>
        <w:t>costs,"</w:t>
      </w:r>
      <w:r w:rsidRPr="000A7537">
        <w:rPr>
          <w:sz w:val="16"/>
        </w:rPr>
        <w:t xml:space="preserve"> </w:t>
      </w:r>
      <w:r w:rsidRPr="00384424">
        <w:rPr>
          <w:vanish/>
          <w:sz w:val="16"/>
        </w:rPr>
        <w:t>said</w:t>
      </w:r>
      <w:r w:rsidRPr="000A7537">
        <w:rPr>
          <w:sz w:val="16"/>
        </w:rPr>
        <w:t xml:space="preserve"> </w:t>
      </w:r>
      <w:r w:rsidRPr="00384424">
        <w:rPr>
          <w:vanish/>
          <w:sz w:val="16"/>
        </w:rPr>
        <w:t>Garry</w:t>
      </w:r>
      <w:r w:rsidRPr="000A7537">
        <w:rPr>
          <w:sz w:val="16"/>
        </w:rPr>
        <w:t xml:space="preserve"> </w:t>
      </w:r>
      <w:r w:rsidRPr="00384424">
        <w:rPr>
          <w:vanish/>
          <w:sz w:val="16"/>
        </w:rPr>
        <w:t>Lemon,</w:t>
      </w:r>
      <w:r w:rsidRPr="000A7537">
        <w:rPr>
          <w:sz w:val="16"/>
        </w:rPr>
        <w:t xml:space="preserve"> </w:t>
      </w:r>
      <w:r w:rsidRPr="00384424">
        <w:rPr>
          <w:vanish/>
          <w:sz w:val="16"/>
        </w:rPr>
        <w:t>policy</w:t>
      </w:r>
      <w:r w:rsidRPr="000A7537">
        <w:rPr>
          <w:sz w:val="16"/>
        </w:rPr>
        <w:t xml:space="preserve"> </w:t>
      </w:r>
      <w:r w:rsidRPr="00384424">
        <w:rPr>
          <w:vanish/>
          <w:sz w:val="16"/>
        </w:rPr>
        <w:t>and</w:t>
      </w:r>
      <w:r w:rsidRPr="000A7537">
        <w:rPr>
          <w:sz w:val="16"/>
        </w:rPr>
        <w:t xml:space="preserve"> </w:t>
      </w:r>
      <w:r w:rsidRPr="00384424">
        <w:rPr>
          <w:vanish/>
          <w:sz w:val="16"/>
        </w:rPr>
        <w:t>research</w:t>
      </w:r>
      <w:r w:rsidRPr="000A7537">
        <w:rPr>
          <w:sz w:val="16"/>
        </w:rPr>
        <w:t xml:space="preserve"> </w:t>
      </w:r>
      <w:r w:rsidRPr="00384424">
        <w:rPr>
          <w:vanish/>
          <w:sz w:val="16"/>
        </w:rPr>
        <w:t>director</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Trussell</w:t>
      </w:r>
      <w:r w:rsidRPr="000A7537">
        <w:rPr>
          <w:sz w:val="16"/>
        </w:rPr>
        <w:t xml:space="preserve"> </w:t>
      </w:r>
      <w:r w:rsidRPr="00384424">
        <w:rPr>
          <w:vanish/>
          <w:sz w:val="16"/>
        </w:rPr>
        <w:t>Trust,</w:t>
      </w:r>
      <w:r w:rsidRPr="000A7537">
        <w:rPr>
          <w:sz w:val="16"/>
        </w:rPr>
        <w:t xml:space="preserve"> </w:t>
      </w:r>
      <w:r w:rsidRPr="00384424">
        <w:rPr>
          <w:vanish/>
          <w:sz w:val="16"/>
        </w:rPr>
        <w:t>which</w:t>
      </w:r>
      <w:r w:rsidRPr="000A7537">
        <w:rPr>
          <w:sz w:val="16"/>
        </w:rPr>
        <w:t xml:space="preserve"> </w:t>
      </w:r>
      <w:r w:rsidRPr="00384424">
        <w:rPr>
          <w:vanish/>
          <w:sz w:val="16"/>
        </w:rPr>
        <w:t>supports</w:t>
      </w:r>
      <w:r w:rsidRPr="000A7537">
        <w:rPr>
          <w:sz w:val="16"/>
        </w:rPr>
        <w:t xml:space="preserve"> </w:t>
      </w:r>
      <w:r w:rsidRPr="00384424">
        <w:rPr>
          <w:vanish/>
          <w:sz w:val="16"/>
        </w:rPr>
        <w:t>more</w:t>
      </w:r>
      <w:r w:rsidRPr="000A7537">
        <w:rPr>
          <w:sz w:val="16"/>
        </w:rPr>
        <w:t xml:space="preserve"> </w:t>
      </w:r>
      <w:r w:rsidRPr="00384424">
        <w:rPr>
          <w:vanish/>
          <w:sz w:val="16"/>
        </w:rPr>
        <w:t>than</w:t>
      </w:r>
      <w:r w:rsidRPr="000A7537">
        <w:rPr>
          <w:sz w:val="16"/>
        </w:rPr>
        <w:t xml:space="preserve"> </w:t>
      </w:r>
      <w:r w:rsidRPr="00384424">
        <w:rPr>
          <w:vanish/>
          <w:sz w:val="16"/>
        </w:rPr>
        <w:t>1,300</w:t>
      </w:r>
      <w:r w:rsidRPr="000A7537">
        <w:rPr>
          <w:sz w:val="16"/>
        </w:rPr>
        <w:t xml:space="preserve"> </w:t>
      </w:r>
      <w:r w:rsidRPr="00384424">
        <w:rPr>
          <w:vanish/>
          <w:sz w:val="16"/>
        </w:rPr>
        <w:t>food</w:t>
      </w:r>
      <w:r w:rsidRPr="000A7537">
        <w:rPr>
          <w:sz w:val="16"/>
        </w:rPr>
        <w:t xml:space="preserve"> </w:t>
      </w:r>
      <w:r w:rsidRPr="00384424">
        <w:rPr>
          <w:vanish/>
          <w:sz w:val="16"/>
        </w:rPr>
        <w:t>bank</w:t>
      </w:r>
      <w:r w:rsidRPr="000A7537">
        <w:rPr>
          <w:sz w:val="16"/>
        </w:rPr>
        <w:t xml:space="preserve"> </w:t>
      </w:r>
      <w:r w:rsidRPr="00384424">
        <w:rPr>
          <w:vanish/>
          <w:sz w:val="16"/>
        </w:rPr>
        <w:t>centres</w:t>
      </w:r>
      <w:r w:rsidRPr="000A7537">
        <w:rPr>
          <w:sz w:val="16"/>
        </w:rPr>
        <w:t xml:space="preserve"> </w:t>
      </w:r>
      <w:r w:rsidRPr="00384424">
        <w:rPr>
          <w:vanish/>
          <w:sz w:val="16"/>
        </w:rPr>
        <w:t>across</w:t>
      </w:r>
      <w:r w:rsidRPr="000A7537">
        <w:rPr>
          <w:sz w:val="16"/>
        </w:rPr>
        <w:t xml:space="preserve"> </w:t>
      </w:r>
      <w:r w:rsidRPr="00384424">
        <w:rPr>
          <w:vanish/>
          <w:sz w:val="16"/>
        </w:rPr>
        <w:t>Britain.</w:t>
      </w:r>
      <w:r w:rsidRPr="000A7537">
        <w:rPr>
          <w:sz w:val="16"/>
        </w:rPr>
        <w:t xml:space="preserve"> </w:t>
      </w:r>
      <w:r w:rsidRPr="00384424">
        <w:rPr>
          <w:vanish/>
          <w:sz w:val="16"/>
        </w:rPr>
        <w:t>"But</w:t>
      </w:r>
      <w:r w:rsidRPr="000A7537">
        <w:rPr>
          <w:sz w:val="16"/>
        </w:rPr>
        <w:t xml:space="preserve"> </w:t>
      </w:r>
      <w:r w:rsidRPr="00384424">
        <w:rPr>
          <w:vanish/>
          <w:sz w:val="16"/>
        </w:rPr>
        <w:t>if</w:t>
      </w:r>
      <w:r w:rsidRPr="000A7537">
        <w:rPr>
          <w:sz w:val="16"/>
        </w:rPr>
        <w:t xml:space="preserve"> </w:t>
      </w:r>
      <w:r w:rsidRPr="00384424">
        <w:rPr>
          <w:vanish/>
          <w:sz w:val="16"/>
        </w:rPr>
        <w:t>your</w:t>
      </w:r>
      <w:r w:rsidRPr="000A7537">
        <w:rPr>
          <w:sz w:val="16"/>
        </w:rPr>
        <w:t xml:space="preserve"> </w:t>
      </w:r>
      <w:r w:rsidRPr="00384424">
        <w:rPr>
          <w:vanish/>
          <w:sz w:val="16"/>
        </w:rPr>
        <w:t>income</w:t>
      </w:r>
      <w:r w:rsidRPr="000A7537">
        <w:rPr>
          <w:sz w:val="16"/>
        </w:rPr>
        <w:t xml:space="preserve"> </w:t>
      </w:r>
      <w:r w:rsidRPr="00384424">
        <w:rPr>
          <w:vanish/>
          <w:sz w:val="16"/>
        </w:rPr>
        <w:t>is</w:t>
      </w:r>
      <w:r w:rsidRPr="000A7537">
        <w:rPr>
          <w:sz w:val="16"/>
        </w:rPr>
        <w:t xml:space="preserve"> </w:t>
      </w:r>
      <w:r w:rsidRPr="00384424">
        <w:rPr>
          <w:vanish/>
          <w:sz w:val="16"/>
        </w:rPr>
        <w:t>extremely</w:t>
      </w:r>
      <w:r w:rsidRPr="000A7537">
        <w:rPr>
          <w:sz w:val="16"/>
        </w:rPr>
        <w:t xml:space="preserve"> </w:t>
      </w:r>
      <w:r w:rsidRPr="00384424">
        <w:rPr>
          <w:vanish/>
          <w:sz w:val="16"/>
        </w:rPr>
        <w:t>low,</w:t>
      </w:r>
      <w:r w:rsidRPr="000A7537">
        <w:rPr>
          <w:sz w:val="16"/>
        </w:rPr>
        <w:t xml:space="preserve"> </w:t>
      </w:r>
      <w:r w:rsidRPr="00384424">
        <w:rPr>
          <w:vanish/>
          <w:sz w:val="16"/>
        </w:rPr>
        <w:t>then</w:t>
      </w:r>
      <w:r w:rsidRPr="000A7537">
        <w:rPr>
          <w:sz w:val="16"/>
        </w:rPr>
        <w:t xml:space="preserve"> </w:t>
      </w:r>
      <w:r w:rsidRPr="00384424">
        <w:rPr>
          <w:vanish/>
          <w:sz w:val="16"/>
        </w:rPr>
        <w:t>these</w:t>
      </w:r>
      <w:r w:rsidRPr="000A7537">
        <w:rPr>
          <w:sz w:val="16"/>
        </w:rPr>
        <w:t xml:space="preserve"> </w:t>
      </w:r>
      <w:r w:rsidRPr="00384424">
        <w:rPr>
          <w:vanish/>
          <w:sz w:val="16"/>
        </w:rPr>
        <w:t>inflationary</w:t>
      </w:r>
      <w:r w:rsidRPr="000A7537">
        <w:rPr>
          <w:sz w:val="16"/>
        </w:rPr>
        <w:t xml:space="preserve"> </w:t>
      </w:r>
      <w:r w:rsidRPr="00384424">
        <w:rPr>
          <w:vanish/>
          <w:sz w:val="16"/>
        </w:rPr>
        <w:t>pressures</w:t>
      </w:r>
      <w:r w:rsidRPr="000A7537">
        <w:rPr>
          <w:sz w:val="16"/>
        </w:rPr>
        <w:t xml:space="preserve"> </w:t>
      </w:r>
      <w:r w:rsidRPr="00384424">
        <w:rPr>
          <w:vanish/>
          <w:sz w:val="16"/>
        </w:rPr>
        <w:t>...</w:t>
      </w:r>
      <w:r w:rsidRPr="000A7537">
        <w:rPr>
          <w:sz w:val="16"/>
        </w:rPr>
        <w:t xml:space="preserve"> </w:t>
      </w:r>
      <w:r w:rsidRPr="00384424">
        <w:rPr>
          <w:vanish/>
          <w:sz w:val="16"/>
        </w:rPr>
        <w:t>are</w:t>
      </w:r>
      <w:r w:rsidRPr="000A7537">
        <w:rPr>
          <w:sz w:val="16"/>
        </w:rPr>
        <w:t xml:space="preserve"> </w:t>
      </w:r>
      <w:r w:rsidRPr="00384424">
        <w:rPr>
          <w:vanish/>
          <w:sz w:val="16"/>
        </w:rPr>
        <w:t>particularly</w:t>
      </w:r>
      <w:r w:rsidRPr="000A7537">
        <w:rPr>
          <w:sz w:val="16"/>
        </w:rPr>
        <w:t xml:space="preserve"> </w:t>
      </w:r>
      <w:r w:rsidRPr="00384424">
        <w:rPr>
          <w:vanish/>
          <w:sz w:val="16"/>
        </w:rPr>
        <w:t>worrying</w:t>
      </w:r>
      <w:r w:rsidRPr="000A7537">
        <w:rPr>
          <w:sz w:val="16"/>
        </w:rPr>
        <w:t xml:space="preserve"> </w:t>
      </w:r>
      <w:r w:rsidRPr="00384424">
        <w:rPr>
          <w:vanish/>
          <w:sz w:val="16"/>
        </w:rPr>
        <w:t>and</w:t>
      </w:r>
      <w:r w:rsidRPr="000A7537">
        <w:rPr>
          <w:sz w:val="16"/>
        </w:rPr>
        <w:t xml:space="preserve"> </w:t>
      </w:r>
      <w:r w:rsidRPr="00384424">
        <w:rPr>
          <w:vanish/>
          <w:sz w:val="16"/>
        </w:rPr>
        <w:t>are</w:t>
      </w:r>
      <w:r w:rsidRPr="000A7537">
        <w:rPr>
          <w:sz w:val="16"/>
        </w:rPr>
        <w:t xml:space="preserve"> </w:t>
      </w:r>
      <w:r w:rsidRPr="00384424">
        <w:rPr>
          <w:vanish/>
          <w:sz w:val="16"/>
        </w:rPr>
        <w:t>going</w:t>
      </w:r>
      <w:r w:rsidRPr="000A7537">
        <w:rPr>
          <w:sz w:val="16"/>
        </w:rPr>
        <w:t xml:space="preserve"> </w:t>
      </w:r>
      <w:r w:rsidRPr="00384424">
        <w:rPr>
          <w:vanish/>
          <w:sz w:val="16"/>
        </w:rPr>
        <w:t>to</w:t>
      </w:r>
      <w:r w:rsidRPr="000A7537">
        <w:rPr>
          <w:sz w:val="16"/>
        </w:rPr>
        <w:t xml:space="preserve"> </w:t>
      </w:r>
      <w:r w:rsidRPr="00384424">
        <w:rPr>
          <w:vanish/>
          <w:sz w:val="16"/>
        </w:rPr>
        <w:t>have</w:t>
      </w:r>
      <w:r w:rsidRPr="000A7537">
        <w:rPr>
          <w:sz w:val="16"/>
        </w:rPr>
        <w:t xml:space="preserve"> </w:t>
      </w:r>
      <w:r w:rsidRPr="00384424">
        <w:rPr>
          <w:vanish/>
          <w:sz w:val="16"/>
        </w:rPr>
        <w:t>a</w:t>
      </w:r>
      <w:r w:rsidRPr="000A7537">
        <w:rPr>
          <w:sz w:val="16"/>
        </w:rPr>
        <w:t xml:space="preserve"> </w:t>
      </w:r>
      <w:r w:rsidRPr="00384424">
        <w:rPr>
          <w:vanish/>
          <w:sz w:val="16"/>
        </w:rPr>
        <w:t>huge,</w:t>
      </w:r>
      <w:r w:rsidRPr="000A7537">
        <w:rPr>
          <w:sz w:val="16"/>
        </w:rPr>
        <w:t xml:space="preserve"> </w:t>
      </w:r>
      <w:r w:rsidRPr="00384424">
        <w:rPr>
          <w:vanish/>
          <w:sz w:val="16"/>
        </w:rPr>
        <w:t>disproportionate</w:t>
      </w:r>
      <w:r w:rsidRPr="000A7537">
        <w:rPr>
          <w:sz w:val="16"/>
        </w:rPr>
        <w:t xml:space="preserve"> </w:t>
      </w:r>
      <w:r w:rsidRPr="00384424">
        <w:rPr>
          <w:vanish/>
          <w:sz w:val="16"/>
        </w:rPr>
        <w:t>impact</w:t>
      </w:r>
      <w:r w:rsidRPr="000A7537">
        <w:rPr>
          <w:sz w:val="16"/>
        </w:rPr>
        <w:t xml:space="preserve"> </w:t>
      </w:r>
      <w:r w:rsidRPr="00384424">
        <w:rPr>
          <w:vanish/>
          <w:sz w:val="16"/>
        </w:rPr>
        <w:t>on</w:t>
      </w:r>
      <w:r w:rsidRPr="000A7537">
        <w:rPr>
          <w:sz w:val="16"/>
        </w:rPr>
        <w:t xml:space="preserve"> </w:t>
      </w:r>
      <w:r w:rsidRPr="00384424">
        <w:rPr>
          <w:vanish/>
          <w:sz w:val="16"/>
        </w:rPr>
        <w:t>those</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bottom,"</w:t>
      </w:r>
      <w:r w:rsidRPr="000A7537">
        <w:rPr>
          <w:sz w:val="16"/>
        </w:rPr>
        <w:t xml:space="preserve"> </w:t>
      </w:r>
      <w:r w:rsidRPr="00384424">
        <w:rPr>
          <w:vanish/>
          <w:sz w:val="16"/>
        </w:rPr>
        <w:t>he</w:t>
      </w:r>
      <w:r w:rsidRPr="000A7537">
        <w:rPr>
          <w:sz w:val="16"/>
        </w:rPr>
        <w:t xml:space="preserve"> </w:t>
      </w:r>
      <w:r w:rsidRPr="00384424">
        <w:rPr>
          <w:vanish/>
          <w:sz w:val="16"/>
        </w:rPr>
        <w:t>told</w:t>
      </w:r>
      <w:r w:rsidRPr="000A7537">
        <w:rPr>
          <w:sz w:val="16"/>
        </w:rPr>
        <w:t xml:space="preserve"> </w:t>
      </w:r>
      <w:r w:rsidRPr="00384424">
        <w:rPr>
          <w:vanish/>
          <w:sz w:val="16"/>
        </w:rPr>
        <w:t>the</w:t>
      </w:r>
      <w:r w:rsidRPr="000A7537">
        <w:rPr>
          <w:sz w:val="16"/>
        </w:rPr>
        <w:t xml:space="preserve"> </w:t>
      </w:r>
      <w:r w:rsidRPr="00384424">
        <w:rPr>
          <w:vanish/>
          <w:sz w:val="16"/>
        </w:rPr>
        <w:t>Thomson</w:t>
      </w:r>
      <w:r w:rsidRPr="000A7537">
        <w:rPr>
          <w:sz w:val="16"/>
        </w:rPr>
        <w:t xml:space="preserve"> </w:t>
      </w:r>
      <w:r w:rsidRPr="00384424">
        <w:rPr>
          <w:vanish/>
          <w:sz w:val="16"/>
        </w:rPr>
        <w:t>Reuters</w:t>
      </w:r>
      <w:r w:rsidRPr="000A7537">
        <w:rPr>
          <w:sz w:val="16"/>
        </w:rPr>
        <w:t xml:space="preserve"> </w:t>
      </w:r>
      <w:r w:rsidRPr="00384424">
        <w:rPr>
          <w:vanish/>
          <w:sz w:val="16"/>
        </w:rPr>
        <w:t>Foundation.</w:t>
      </w:r>
      <w:r w:rsidRPr="000A7537">
        <w:rPr>
          <w:sz w:val="16"/>
        </w:rPr>
        <w:t xml:space="preserve"> </w:t>
      </w:r>
      <w:r w:rsidRPr="00384424">
        <w:rPr>
          <w:vanish/>
          <w:sz w:val="16"/>
        </w:rPr>
        <w:t>Inflation</w:t>
      </w:r>
      <w:r w:rsidRPr="000A7537">
        <w:rPr>
          <w:sz w:val="16"/>
        </w:rPr>
        <w:t xml:space="preserve"> </w:t>
      </w:r>
      <w:r w:rsidRPr="00384424">
        <w:rPr>
          <w:vanish/>
          <w:sz w:val="16"/>
        </w:rPr>
        <w:t>looks</w:t>
      </w:r>
      <w:r w:rsidRPr="000A7537">
        <w:rPr>
          <w:sz w:val="16"/>
        </w:rPr>
        <w:t xml:space="preserve"> </w:t>
      </w:r>
      <w:r w:rsidRPr="00384424">
        <w:rPr>
          <w:vanish/>
          <w:sz w:val="16"/>
        </w:rPr>
        <w:t>set</w:t>
      </w:r>
      <w:r w:rsidRPr="000A7537">
        <w:rPr>
          <w:sz w:val="16"/>
        </w:rPr>
        <w:t xml:space="preserve"> </w:t>
      </w:r>
      <w:r w:rsidRPr="00384424">
        <w:rPr>
          <w:vanish/>
          <w:sz w:val="16"/>
        </w:rPr>
        <w:t>to</w:t>
      </w:r>
      <w:r w:rsidRPr="000A7537">
        <w:rPr>
          <w:sz w:val="16"/>
        </w:rPr>
        <w:t xml:space="preserve"> </w:t>
      </w:r>
      <w:r w:rsidRPr="00384424">
        <w:rPr>
          <w:vanish/>
          <w:sz w:val="16"/>
        </w:rPr>
        <w:t>rise</w:t>
      </w:r>
      <w:r w:rsidRPr="000A7537">
        <w:rPr>
          <w:sz w:val="16"/>
        </w:rPr>
        <w:t xml:space="preserve"> </w:t>
      </w:r>
      <w:r w:rsidRPr="00384424">
        <w:rPr>
          <w:vanish/>
          <w:sz w:val="16"/>
        </w:rPr>
        <w:t>to</w:t>
      </w:r>
      <w:r w:rsidRPr="000A7537">
        <w:rPr>
          <w:sz w:val="16"/>
        </w:rPr>
        <w:t xml:space="preserve"> </w:t>
      </w:r>
      <w:r w:rsidRPr="00384424">
        <w:rPr>
          <w:vanish/>
          <w:sz w:val="16"/>
        </w:rPr>
        <w:t>5%</w:t>
      </w:r>
      <w:r w:rsidRPr="000A7537">
        <w:rPr>
          <w:sz w:val="16"/>
        </w:rPr>
        <w:t xml:space="preserve"> </w:t>
      </w:r>
      <w:r w:rsidRPr="00384424">
        <w:rPr>
          <w:vanish/>
          <w:sz w:val="16"/>
        </w:rPr>
        <w:t>-</w:t>
      </w:r>
      <w:r w:rsidRPr="000A7537">
        <w:rPr>
          <w:sz w:val="16"/>
        </w:rPr>
        <w:t xml:space="preserve"> </w:t>
      </w:r>
      <w:r w:rsidRPr="00384424">
        <w:rPr>
          <w:vanish/>
          <w:sz w:val="16"/>
        </w:rPr>
        <w:t>more</w:t>
      </w:r>
      <w:r w:rsidRPr="000A7537">
        <w:rPr>
          <w:sz w:val="16"/>
        </w:rPr>
        <w:t xml:space="preserve"> </w:t>
      </w:r>
      <w:r w:rsidRPr="00384424">
        <w:rPr>
          <w:vanish/>
          <w:sz w:val="16"/>
        </w:rPr>
        <w:t>than</w:t>
      </w:r>
      <w:r w:rsidRPr="000A7537">
        <w:rPr>
          <w:sz w:val="16"/>
        </w:rPr>
        <w:t xml:space="preserve"> </w:t>
      </w:r>
      <w:r w:rsidRPr="00384424">
        <w:rPr>
          <w:vanish/>
          <w:sz w:val="16"/>
        </w:rPr>
        <w:t>double</w:t>
      </w:r>
      <w:r w:rsidRPr="000A7537">
        <w:rPr>
          <w:sz w:val="16"/>
        </w:rPr>
        <w:t xml:space="preserve"> </w:t>
      </w:r>
      <w:r w:rsidRPr="00384424">
        <w:rPr>
          <w:vanish/>
          <w:sz w:val="16"/>
        </w:rPr>
        <w:t>the</w:t>
      </w:r>
      <w:r w:rsidRPr="000A7537">
        <w:rPr>
          <w:sz w:val="16"/>
        </w:rPr>
        <w:t xml:space="preserve"> </w:t>
      </w:r>
      <w:r w:rsidRPr="00384424">
        <w:rPr>
          <w:vanish/>
          <w:sz w:val="16"/>
        </w:rPr>
        <w:t>Bank</w:t>
      </w:r>
      <w:r w:rsidRPr="000A7537">
        <w:rPr>
          <w:sz w:val="16"/>
        </w:rPr>
        <w:t xml:space="preserve"> </w:t>
      </w:r>
      <w:r w:rsidRPr="00384424">
        <w:rPr>
          <w:vanish/>
          <w:sz w:val="16"/>
        </w:rPr>
        <w:t>of</w:t>
      </w:r>
      <w:r w:rsidRPr="000A7537">
        <w:rPr>
          <w:sz w:val="16"/>
        </w:rPr>
        <w:t xml:space="preserve"> </w:t>
      </w:r>
      <w:r w:rsidRPr="00384424">
        <w:rPr>
          <w:vanish/>
          <w:sz w:val="16"/>
        </w:rPr>
        <w:t>England's</w:t>
      </w:r>
      <w:r w:rsidRPr="000A7537">
        <w:rPr>
          <w:sz w:val="16"/>
        </w:rPr>
        <w:t xml:space="preserve"> </w:t>
      </w:r>
      <w:r w:rsidRPr="00384424">
        <w:rPr>
          <w:vanish/>
          <w:sz w:val="16"/>
        </w:rPr>
        <w:t>2%</w:t>
      </w:r>
      <w:r w:rsidRPr="000A7537">
        <w:rPr>
          <w:sz w:val="16"/>
        </w:rPr>
        <w:t xml:space="preserve"> </w:t>
      </w:r>
      <w:r w:rsidRPr="00384424">
        <w:rPr>
          <w:vanish/>
          <w:sz w:val="16"/>
        </w:rPr>
        <w:t>target.</w:t>
      </w:r>
      <w:r w:rsidRPr="000A7537">
        <w:rPr>
          <w:sz w:val="16"/>
        </w:rPr>
        <w:t xml:space="preserve"> </w:t>
      </w:r>
      <w:r w:rsidRPr="00384424">
        <w:rPr>
          <w:vanish/>
          <w:sz w:val="16"/>
        </w:rPr>
        <w:t>L8N2RS4BN</w:t>
      </w:r>
      <w:r w:rsidRPr="000A7537">
        <w:rPr>
          <w:sz w:val="16"/>
        </w:rPr>
        <w:t xml:space="preserve"> </w:t>
      </w:r>
      <w:r w:rsidRPr="00384424">
        <w:rPr>
          <w:vanish/>
          <w:u w:val="single"/>
        </w:rPr>
        <w:t>Rising</w:t>
      </w:r>
      <w:r w:rsidRPr="000A7537">
        <w:rPr>
          <w:u w:val="single"/>
        </w:rPr>
        <w:t xml:space="preserve"> </w:t>
      </w:r>
      <w:r w:rsidRPr="00384424">
        <w:rPr>
          <w:vanish/>
          <w:u w:val="single"/>
        </w:rPr>
        <w:t>living</w:t>
      </w:r>
      <w:r w:rsidRPr="000A7537">
        <w:rPr>
          <w:u w:val="single"/>
        </w:rPr>
        <w:t xml:space="preserve"> </w:t>
      </w:r>
      <w:r w:rsidRPr="000A7537">
        <w:rPr>
          <w:highlight w:val="cyan"/>
          <w:u w:val="single"/>
        </w:rPr>
        <w:t>costs</w:t>
      </w:r>
      <w:r w:rsidRPr="000A7537">
        <w:rPr>
          <w:u w:val="single"/>
        </w:rPr>
        <w:t xml:space="preserve"> </w:t>
      </w:r>
      <w:r w:rsidRPr="00384424">
        <w:rPr>
          <w:vanish/>
          <w:u w:val="single"/>
        </w:rPr>
        <w:t>have</w:t>
      </w:r>
      <w:r w:rsidRPr="000A7537">
        <w:rPr>
          <w:u w:val="single"/>
        </w:rPr>
        <w:t xml:space="preserve"> </w:t>
      </w:r>
      <w:r w:rsidRPr="00384424">
        <w:rPr>
          <w:vanish/>
          <w:u w:val="single"/>
        </w:rPr>
        <w:t>been</w:t>
      </w:r>
      <w:r w:rsidRPr="000A7537">
        <w:rPr>
          <w:u w:val="single"/>
        </w:rPr>
        <w:t xml:space="preserve"> </w:t>
      </w:r>
      <w:r w:rsidRPr="000A7537">
        <w:rPr>
          <w:highlight w:val="cyan"/>
          <w:u w:val="single"/>
        </w:rPr>
        <w:t>exacerbated by</w:t>
      </w:r>
      <w:r w:rsidRPr="000A7537">
        <w:rPr>
          <w:u w:val="single"/>
        </w:rPr>
        <w:t xml:space="preserve"> </w:t>
      </w:r>
      <w:r w:rsidRPr="00384424">
        <w:rPr>
          <w:vanish/>
          <w:u w:val="single"/>
        </w:rPr>
        <w:t>an</w:t>
      </w:r>
      <w:r w:rsidRPr="000A7537">
        <w:rPr>
          <w:u w:val="single"/>
        </w:rPr>
        <w:t xml:space="preserve"> </w:t>
      </w:r>
      <w:r w:rsidRPr="00384424">
        <w:rPr>
          <w:vanish/>
          <w:u w:val="single"/>
        </w:rPr>
        <w:t>increase</w:t>
      </w:r>
      <w:r w:rsidRPr="000A7537">
        <w:rPr>
          <w:u w:val="single"/>
        </w:rPr>
        <w:t xml:space="preserve"> </w:t>
      </w:r>
      <w:r w:rsidRPr="00384424">
        <w:rPr>
          <w:vanish/>
          <w:u w:val="single"/>
        </w:rPr>
        <w:t>in</w:t>
      </w:r>
      <w:r w:rsidRPr="000A7537">
        <w:rPr>
          <w:u w:val="single"/>
        </w:rPr>
        <w:t xml:space="preserve"> </w:t>
      </w:r>
      <w:r w:rsidRPr="000A7537">
        <w:rPr>
          <w:highlight w:val="cyan"/>
          <w:u w:val="single"/>
        </w:rPr>
        <w:t>personal tax rates,</w:t>
      </w:r>
      <w:r w:rsidRPr="000A7537">
        <w:rPr>
          <w:u w:val="single"/>
        </w:rPr>
        <w:t xml:space="preserve"> </w:t>
      </w:r>
      <w:r w:rsidRPr="00384424">
        <w:rPr>
          <w:vanish/>
          <w:u w:val="single"/>
        </w:rPr>
        <w:t>driven</w:t>
      </w:r>
      <w:r w:rsidRPr="000A7537">
        <w:rPr>
          <w:u w:val="single"/>
        </w:rPr>
        <w:t xml:space="preserve"> </w:t>
      </w:r>
      <w:r w:rsidRPr="00384424">
        <w:rPr>
          <w:vanish/>
          <w:u w:val="single"/>
        </w:rPr>
        <w:t>by</w:t>
      </w:r>
      <w:r w:rsidRPr="000A7537">
        <w:rPr>
          <w:u w:val="single"/>
        </w:rPr>
        <w:t xml:space="preserve"> </w:t>
      </w:r>
      <w:r w:rsidRPr="00384424">
        <w:rPr>
          <w:vanish/>
          <w:u w:val="single"/>
        </w:rPr>
        <w:t>the</w:t>
      </w:r>
      <w:r w:rsidRPr="000A7537">
        <w:rPr>
          <w:u w:val="single"/>
        </w:rPr>
        <w:t xml:space="preserve"> </w:t>
      </w:r>
      <w:r w:rsidRPr="00384424">
        <w:rPr>
          <w:vanish/>
          <w:u w:val="single"/>
        </w:rPr>
        <w:t>government's</w:t>
      </w:r>
      <w:r w:rsidRPr="000A7537">
        <w:rPr>
          <w:u w:val="single"/>
        </w:rPr>
        <w:t xml:space="preserve"> </w:t>
      </w:r>
      <w:r w:rsidRPr="00384424">
        <w:rPr>
          <w:vanish/>
          <w:u w:val="single"/>
        </w:rPr>
        <w:t>attempts</w:t>
      </w:r>
      <w:r w:rsidRPr="000A7537">
        <w:rPr>
          <w:u w:val="single"/>
        </w:rPr>
        <w:t xml:space="preserve"> </w:t>
      </w:r>
      <w:r w:rsidRPr="00384424">
        <w:rPr>
          <w:vanish/>
          <w:u w:val="single"/>
        </w:rPr>
        <w:t>to</w:t>
      </w:r>
      <w:r w:rsidRPr="000A7537">
        <w:rPr>
          <w:u w:val="single"/>
        </w:rPr>
        <w:t xml:space="preserve"> </w:t>
      </w:r>
      <w:r w:rsidRPr="00384424">
        <w:rPr>
          <w:vanish/>
          <w:u w:val="single"/>
        </w:rPr>
        <w:t>claw</w:t>
      </w:r>
      <w:r w:rsidRPr="000A7537">
        <w:rPr>
          <w:u w:val="single"/>
        </w:rPr>
        <w:t xml:space="preserve"> </w:t>
      </w:r>
      <w:r w:rsidRPr="00384424">
        <w:rPr>
          <w:vanish/>
          <w:u w:val="single"/>
        </w:rPr>
        <w:t>back</w:t>
      </w:r>
      <w:r w:rsidRPr="000A7537">
        <w:rPr>
          <w:u w:val="single"/>
        </w:rPr>
        <w:t xml:space="preserve"> </w:t>
      </w:r>
      <w:r w:rsidRPr="00384424">
        <w:rPr>
          <w:vanish/>
          <w:u w:val="single"/>
        </w:rPr>
        <w:t>the</w:t>
      </w:r>
      <w:r w:rsidRPr="000A7537">
        <w:rPr>
          <w:u w:val="single"/>
        </w:rPr>
        <w:t xml:space="preserve"> </w:t>
      </w:r>
      <w:r w:rsidRPr="00384424">
        <w:rPr>
          <w:vanish/>
          <w:u w:val="single"/>
        </w:rPr>
        <w:t>costs</w:t>
      </w:r>
      <w:r w:rsidRPr="000A7537">
        <w:rPr>
          <w:u w:val="single"/>
        </w:rPr>
        <w:t xml:space="preserve"> </w:t>
      </w:r>
      <w:r w:rsidRPr="00384424">
        <w:rPr>
          <w:vanish/>
          <w:u w:val="single"/>
        </w:rPr>
        <w:t>of</w:t>
      </w:r>
      <w:r w:rsidRPr="000A7537">
        <w:rPr>
          <w:u w:val="single"/>
        </w:rPr>
        <w:t xml:space="preserve"> </w:t>
      </w:r>
      <w:r w:rsidRPr="00384424">
        <w:rPr>
          <w:vanish/>
          <w:u w:val="single"/>
        </w:rPr>
        <w:t>COVID-19</w:t>
      </w:r>
      <w:r w:rsidRPr="000A7537">
        <w:rPr>
          <w:u w:val="single"/>
        </w:rPr>
        <w:t xml:space="preserve"> </w:t>
      </w:r>
      <w:r w:rsidRPr="00384424">
        <w:rPr>
          <w:vanish/>
          <w:u w:val="single"/>
        </w:rPr>
        <w:t>and</w:t>
      </w:r>
      <w:r w:rsidRPr="000A7537">
        <w:rPr>
          <w:u w:val="single"/>
        </w:rPr>
        <w:t xml:space="preserve"> </w:t>
      </w:r>
      <w:r w:rsidRPr="00384424">
        <w:rPr>
          <w:vanish/>
          <w:u w:val="single"/>
        </w:rPr>
        <w:t>fund</w:t>
      </w:r>
      <w:r w:rsidRPr="000A7537">
        <w:rPr>
          <w:u w:val="single"/>
        </w:rPr>
        <w:t xml:space="preserve"> </w:t>
      </w:r>
      <w:r w:rsidRPr="00384424">
        <w:rPr>
          <w:vanish/>
          <w:u w:val="single"/>
        </w:rPr>
        <w:t>long-term</w:t>
      </w:r>
      <w:r w:rsidRPr="000A7537">
        <w:rPr>
          <w:u w:val="single"/>
        </w:rPr>
        <w:t xml:space="preserve"> </w:t>
      </w:r>
      <w:r w:rsidRPr="00384424">
        <w:rPr>
          <w:vanish/>
          <w:u w:val="single"/>
        </w:rPr>
        <w:t>social</w:t>
      </w:r>
      <w:r w:rsidRPr="000A7537">
        <w:rPr>
          <w:u w:val="single"/>
        </w:rPr>
        <w:t xml:space="preserve"> </w:t>
      </w:r>
      <w:r w:rsidRPr="00384424">
        <w:rPr>
          <w:vanish/>
          <w:u w:val="single"/>
        </w:rPr>
        <w:t>care</w:t>
      </w:r>
      <w:r w:rsidRPr="00384424">
        <w:rPr>
          <w:vanish/>
          <w:sz w:val="16"/>
        </w:rPr>
        <w:t>.</w:t>
      </w:r>
      <w:r w:rsidRPr="000A7537">
        <w:rPr>
          <w:sz w:val="16"/>
        </w:rPr>
        <w:t xml:space="preserve"> </w:t>
      </w:r>
      <w:r w:rsidRPr="00384424">
        <w:rPr>
          <w:vanish/>
          <w:sz w:val="16"/>
        </w:rPr>
        <w:t>"We've</w:t>
      </w:r>
      <w:r w:rsidRPr="000A7537">
        <w:rPr>
          <w:sz w:val="16"/>
        </w:rPr>
        <w:t xml:space="preserve"> </w:t>
      </w:r>
      <w:r w:rsidRPr="00384424">
        <w:rPr>
          <w:vanish/>
          <w:sz w:val="16"/>
        </w:rPr>
        <w:t>hit</w:t>
      </w:r>
      <w:r w:rsidRPr="000A7537">
        <w:rPr>
          <w:sz w:val="16"/>
        </w:rPr>
        <w:t xml:space="preserve"> </w:t>
      </w:r>
      <w:r w:rsidRPr="00384424">
        <w:rPr>
          <w:vanish/>
          <w:sz w:val="16"/>
        </w:rPr>
        <w:t>a</w:t>
      </w:r>
      <w:r w:rsidRPr="000A7537">
        <w:rPr>
          <w:sz w:val="16"/>
        </w:rPr>
        <w:t xml:space="preserve"> </w:t>
      </w:r>
      <w:r w:rsidRPr="00384424">
        <w:rPr>
          <w:vanish/>
          <w:sz w:val="16"/>
        </w:rPr>
        <w:t>perfect</w:t>
      </w:r>
      <w:r w:rsidRPr="000A7537">
        <w:rPr>
          <w:sz w:val="16"/>
        </w:rPr>
        <w:t xml:space="preserve"> </w:t>
      </w:r>
      <w:r w:rsidRPr="00384424">
        <w:rPr>
          <w:vanish/>
          <w:sz w:val="16"/>
        </w:rPr>
        <w:t>storm</w:t>
      </w:r>
      <w:r w:rsidRPr="000A7537">
        <w:rPr>
          <w:sz w:val="16"/>
        </w:rPr>
        <w:t xml:space="preserve"> </w:t>
      </w:r>
      <w:r w:rsidRPr="00384424">
        <w:rPr>
          <w:vanish/>
          <w:sz w:val="16"/>
        </w:rPr>
        <w:t>for</w:t>
      </w:r>
      <w:r w:rsidRPr="000A7537">
        <w:rPr>
          <w:sz w:val="16"/>
        </w:rPr>
        <w:t xml:space="preserve"> </w:t>
      </w:r>
      <w:r w:rsidRPr="00384424">
        <w:rPr>
          <w:vanish/>
          <w:sz w:val="16"/>
        </w:rPr>
        <w:t>many</w:t>
      </w:r>
      <w:r w:rsidRPr="000A7537">
        <w:rPr>
          <w:sz w:val="16"/>
        </w:rPr>
        <w:t xml:space="preserve"> </w:t>
      </w:r>
      <w:r w:rsidRPr="00384424">
        <w:rPr>
          <w:vanish/>
          <w:sz w:val="16"/>
        </w:rPr>
        <w:t>people,"</w:t>
      </w:r>
      <w:r w:rsidRPr="000A7537">
        <w:rPr>
          <w:sz w:val="16"/>
        </w:rPr>
        <w:t xml:space="preserve"> </w:t>
      </w:r>
      <w:r w:rsidRPr="00384424">
        <w:rPr>
          <w:vanish/>
          <w:sz w:val="16"/>
        </w:rPr>
        <w:t>said</w:t>
      </w:r>
      <w:r w:rsidRPr="000A7537">
        <w:rPr>
          <w:sz w:val="16"/>
        </w:rPr>
        <w:t xml:space="preserve"> </w:t>
      </w:r>
      <w:r w:rsidRPr="00384424">
        <w:rPr>
          <w:vanish/>
          <w:sz w:val="16"/>
        </w:rPr>
        <w:t>Sue</w:t>
      </w:r>
      <w:r w:rsidRPr="000A7537">
        <w:rPr>
          <w:sz w:val="16"/>
        </w:rPr>
        <w:t xml:space="preserve"> </w:t>
      </w:r>
      <w:r w:rsidRPr="00384424">
        <w:rPr>
          <w:vanish/>
          <w:sz w:val="16"/>
        </w:rPr>
        <w:t>Weightman,</w:t>
      </w:r>
      <w:r w:rsidRPr="000A7537">
        <w:rPr>
          <w:sz w:val="16"/>
        </w:rPr>
        <w:t xml:space="preserve"> </w:t>
      </w:r>
      <w:r w:rsidRPr="00384424">
        <w:rPr>
          <w:vanish/>
          <w:sz w:val="16"/>
        </w:rPr>
        <w:t>project</w:t>
      </w:r>
      <w:r w:rsidRPr="000A7537">
        <w:rPr>
          <w:sz w:val="16"/>
        </w:rPr>
        <w:t xml:space="preserve"> </w:t>
      </w:r>
      <w:r w:rsidRPr="00384424">
        <w:rPr>
          <w:vanish/>
          <w:sz w:val="16"/>
        </w:rPr>
        <w:t>manager</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Trussell</w:t>
      </w:r>
      <w:r w:rsidRPr="000A7537">
        <w:rPr>
          <w:sz w:val="16"/>
        </w:rPr>
        <w:t xml:space="preserve"> </w:t>
      </w:r>
      <w:r w:rsidRPr="00384424">
        <w:rPr>
          <w:vanish/>
          <w:sz w:val="16"/>
        </w:rPr>
        <w:t>Trust</w:t>
      </w:r>
      <w:r w:rsidRPr="000A7537">
        <w:rPr>
          <w:sz w:val="16"/>
        </w:rPr>
        <w:t xml:space="preserve"> </w:t>
      </w:r>
      <w:r w:rsidRPr="00384424">
        <w:rPr>
          <w:vanish/>
          <w:sz w:val="16"/>
        </w:rPr>
        <w:t>food</w:t>
      </w:r>
      <w:r w:rsidRPr="000A7537">
        <w:rPr>
          <w:sz w:val="16"/>
        </w:rPr>
        <w:t xml:space="preserve"> </w:t>
      </w:r>
      <w:r w:rsidRPr="00384424">
        <w:rPr>
          <w:vanish/>
          <w:sz w:val="16"/>
        </w:rPr>
        <w:t>bank</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town</w:t>
      </w:r>
      <w:r w:rsidRPr="000A7537">
        <w:rPr>
          <w:sz w:val="16"/>
        </w:rPr>
        <w:t xml:space="preserve"> </w:t>
      </w:r>
      <w:r w:rsidRPr="00384424">
        <w:rPr>
          <w:vanish/>
          <w:sz w:val="16"/>
        </w:rPr>
        <w:t>of</w:t>
      </w:r>
      <w:r w:rsidRPr="000A7537">
        <w:rPr>
          <w:sz w:val="16"/>
        </w:rPr>
        <w:t xml:space="preserve"> </w:t>
      </w:r>
      <w:r w:rsidRPr="00384424">
        <w:rPr>
          <w:vanish/>
          <w:sz w:val="16"/>
        </w:rPr>
        <w:t>Taunton,</w:t>
      </w:r>
      <w:r w:rsidRPr="000A7537">
        <w:rPr>
          <w:sz w:val="16"/>
        </w:rPr>
        <w:t xml:space="preserve"> </w:t>
      </w:r>
      <w:r w:rsidRPr="00384424">
        <w:rPr>
          <w:vanish/>
          <w:sz w:val="16"/>
        </w:rPr>
        <w:t>in</w:t>
      </w:r>
      <w:r w:rsidRPr="000A7537">
        <w:rPr>
          <w:sz w:val="16"/>
        </w:rPr>
        <w:t xml:space="preserve"> </w:t>
      </w:r>
      <w:r w:rsidRPr="00384424">
        <w:rPr>
          <w:vanish/>
          <w:sz w:val="16"/>
        </w:rPr>
        <w:t>western</w:t>
      </w:r>
      <w:r w:rsidRPr="000A7537">
        <w:rPr>
          <w:sz w:val="16"/>
        </w:rPr>
        <w:t xml:space="preserve"> </w:t>
      </w:r>
      <w:r w:rsidRPr="00384424">
        <w:rPr>
          <w:vanish/>
          <w:sz w:val="16"/>
        </w:rPr>
        <w:t>England.</w:t>
      </w:r>
      <w:r w:rsidRPr="000A7537">
        <w:rPr>
          <w:sz w:val="16"/>
        </w:rPr>
        <w:t xml:space="preserve"> </w:t>
      </w:r>
      <w:r w:rsidRPr="00384424">
        <w:rPr>
          <w:vanish/>
          <w:sz w:val="16"/>
        </w:rPr>
        <w:t>"(There</w:t>
      </w:r>
      <w:r w:rsidRPr="000A7537">
        <w:rPr>
          <w:sz w:val="16"/>
        </w:rPr>
        <w:t xml:space="preserve"> </w:t>
      </w:r>
      <w:r w:rsidRPr="00384424">
        <w:rPr>
          <w:vanish/>
          <w:sz w:val="16"/>
        </w:rPr>
        <w:t>are)</w:t>
      </w:r>
      <w:r w:rsidRPr="000A7537">
        <w:rPr>
          <w:sz w:val="16"/>
        </w:rPr>
        <w:t xml:space="preserve"> </w:t>
      </w:r>
      <w:r w:rsidRPr="00384424">
        <w:rPr>
          <w:vanish/>
          <w:sz w:val="16"/>
        </w:rPr>
        <w:t>just</w:t>
      </w:r>
      <w:r w:rsidRPr="000A7537">
        <w:rPr>
          <w:sz w:val="16"/>
        </w:rPr>
        <w:t xml:space="preserve"> </w:t>
      </w:r>
      <w:r w:rsidRPr="00384424">
        <w:rPr>
          <w:vanish/>
          <w:sz w:val="16"/>
        </w:rPr>
        <w:t>too</w:t>
      </w:r>
      <w:r w:rsidRPr="000A7537">
        <w:rPr>
          <w:sz w:val="16"/>
        </w:rPr>
        <w:t xml:space="preserve"> </w:t>
      </w:r>
      <w:r w:rsidRPr="00384424">
        <w:rPr>
          <w:vanish/>
          <w:sz w:val="16"/>
        </w:rPr>
        <w:t>many</w:t>
      </w:r>
      <w:r w:rsidRPr="000A7537">
        <w:rPr>
          <w:sz w:val="16"/>
        </w:rPr>
        <w:t xml:space="preserve"> </w:t>
      </w:r>
      <w:r w:rsidRPr="00384424">
        <w:rPr>
          <w:vanish/>
          <w:sz w:val="16"/>
        </w:rPr>
        <w:t>points</w:t>
      </w:r>
      <w:r w:rsidRPr="000A7537">
        <w:rPr>
          <w:sz w:val="16"/>
        </w:rPr>
        <w:t xml:space="preserve"> </w:t>
      </w:r>
      <w:r w:rsidRPr="00384424">
        <w:rPr>
          <w:vanish/>
          <w:sz w:val="16"/>
        </w:rPr>
        <w:t>of</w:t>
      </w:r>
      <w:r w:rsidRPr="000A7537">
        <w:rPr>
          <w:sz w:val="16"/>
        </w:rPr>
        <w:t xml:space="preserve"> </w:t>
      </w:r>
      <w:r w:rsidRPr="00384424">
        <w:rPr>
          <w:vanish/>
          <w:sz w:val="16"/>
        </w:rPr>
        <w:t>pressure</w:t>
      </w:r>
      <w:r w:rsidRPr="000A7537">
        <w:rPr>
          <w:sz w:val="16"/>
        </w:rPr>
        <w:t xml:space="preserve"> </w:t>
      </w:r>
      <w:r w:rsidRPr="00384424">
        <w:rPr>
          <w:vanish/>
          <w:sz w:val="16"/>
        </w:rPr>
        <w:t>financially</w:t>
      </w:r>
      <w:r w:rsidRPr="000A7537">
        <w:rPr>
          <w:sz w:val="16"/>
        </w:rPr>
        <w:t xml:space="preserve"> </w:t>
      </w:r>
      <w:r w:rsidRPr="00384424">
        <w:rPr>
          <w:vanish/>
          <w:sz w:val="16"/>
        </w:rPr>
        <w:t>for</w:t>
      </w:r>
      <w:r w:rsidRPr="000A7537">
        <w:rPr>
          <w:sz w:val="16"/>
        </w:rPr>
        <w:t xml:space="preserve"> </w:t>
      </w:r>
      <w:r w:rsidRPr="00384424">
        <w:rPr>
          <w:vanish/>
          <w:sz w:val="16"/>
        </w:rPr>
        <w:t>people</w:t>
      </w:r>
      <w:r w:rsidRPr="000A7537">
        <w:rPr>
          <w:sz w:val="16"/>
        </w:rPr>
        <w:t xml:space="preserve"> </w:t>
      </w:r>
      <w:r w:rsidRPr="00384424">
        <w:rPr>
          <w:vanish/>
          <w:sz w:val="16"/>
        </w:rPr>
        <w:t>on</w:t>
      </w:r>
      <w:r w:rsidRPr="000A7537">
        <w:rPr>
          <w:sz w:val="16"/>
        </w:rPr>
        <w:t xml:space="preserve"> </w:t>
      </w:r>
      <w:r w:rsidRPr="00384424">
        <w:rPr>
          <w:vanish/>
          <w:sz w:val="16"/>
        </w:rPr>
        <w:t>benefits</w:t>
      </w:r>
      <w:r w:rsidRPr="000A7537">
        <w:rPr>
          <w:sz w:val="16"/>
        </w:rPr>
        <w:t xml:space="preserve"> </w:t>
      </w:r>
      <w:r w:rsidRPr="00384424">
        <w:rPr>
          <w:vanish/>
          <w:sz w:val="16"/>
        </w:rPr>
        <w:t>and</w:t>
      </w:r>
      <w:r w:rsidRPr="000A7537">
        <w:rPr>
          <w:sz w:val="16"/>
        </w:rPr>
        <w:t xml:space="preserve"> </w:t>
      </w:r>
      <w:r w:rsidRPr="00384424">
        <w:rPr>
          <w:vanish/>
          <w:sz w:val="16"/>
        </w:rPr>
        <w:t>also</w:t>
      </w:r>
      <w:r w:rsidRPr="000A7537">
        <w:rPr>
          <w:sz w:val="16"/>
        </w:rPr>
        <w:t xml:space="preserve"> </w:t>
      </w:r>
      <w:r w:rsidRPr="00384424">
        <w:rPr>
          <w:vanish/>
          <w:sz w:val="16"/>
        </w:rPr>
        <w:t>low-income</w:t>
      </w:r>
      <w:r w:rsidRPr="000A7537">
        <w:rPr>
          <w:sz w:val="16"/>
        </w:rPr>
        <w:t xml:space="preserve"> </w:t>
      </w:r>
      <w:r w:rsidRPr="00384424">
        <w:rPr>
          <w:vanish/>
          <w:sz w:val="16"/>
        </w:rPr>
        <w:t>families."</w:t>
      </w:r>
      <w:r w:rsidRPr="000A7537">
        <w:rPr>
          <w:sz w:val="16"/>
        </w:rPr>
        <w:t xml:space="preserve"> </w:t>
      </w:r>
      <w:r w:rsidRPr="00384424">
        <w:rPr>
          <w:vanish/>
          <w:u w:val="single"/>
        </w:rPr>
        <w:t>COVID</w:t>
      </w:r>
      <w:r w:rsidRPr="000A7537">
        <w:rPr>
          <w:u w:val="single"/>
        </w:rPr>
        <w:t xml:space="preserve"> </w:t>
      </w:r>
      <w:r w:rsidRPr="00384424">
        <w:rPr>
          <w:vanish/>
          <w:u w:val="single"/>
        </w:rPr>
        <w:t>has</w:t>
      </w:r>
      <w:r w:rsidRPr="000A7537">
        <w:rPr>
          <w:u w:val="single"/>
        </w:rPr>
        <w:t xml:space="preserve"> </w:t>
      </w:r>
      <w:r w:rsidRPr="00384424">
        <w:rPr>
          <w:vanish/>
          <w:u w:val="single"/>
        </w:rPr>
        <w:t>hugely</w:t>
      </w:r>
      <w:r w:rsidRPr="000A7537">
        <w:rPr>
          <w:u w:val="single"/>
        </w:rPr>
        <w:t xml:space="preserve"> </w:t>
      </w:r>
      <w:r w:rsidRPr="00384424">
        <w:rPr>
          <w:vanish/>
          <w:u w:val="single"/>
        </w:rPr>
        <w:t>exacerbated</w:t>
      </w:r>
      <w:r w:rsidRPr="000A7537">
        <w:rPr>
          <w:u w:val="single"/>
        </w:rPr>
        <w:t xml:space="preserve"> </w:t>
      </w:r>
      <w:r w:rsidRPr="00384424">
        <w:rPr>
          <w:vanish/>
          <w:u w:val="single"/>
        </w:rPr>
        <w:t>the</w:t>
      </w:r>
      <w:r w:rsidRPr="000A7537">
        <w:rPr>
          <w:u w:val="single"/>
        </w:rPr>
        <w:t xml:space="preserve"> </w:t>
      </w:r>
      <w:r w:rsidRPr="00384424">
        <w:rPr>
          <w:vanish/>
          <w:u w:val="single"/>
        </w:rPr>
        <w:t>situation</w:t>
      </w:r>
      <w:r w:rsidRPr="00384424">
        <w:rPr>
          <w:vanish/>
          <w:sz w:val="16"/>
        </w:rPr>
        <w:t>.</w:t>
      </w:r>
      <w:r w:rsidRPr="000A7537">
        <w:rPr>
          <w:sz w:val="16"/>
        </w:rPr>
        <w:t xml:space="preserve"> </w:t>
      </w:r>
      <w:r w:rsidRPr="00384424">
        <w:rPr>
          <w:vanish/>
          <w:sz w:val="16"/>
        </w:rPr>
        <w:t>Another</w:t>
      </w:r>
      <w:r w:rsidRPr="000A7537">
        <w:rPr>
          <w:sz w:val="16"/>
        </w:rPr>
        <w:t xml:space="preserve"> </w:t>
      </w:r>
      <w:r w:rsidRPr="00384424">
        <w:rPr>
          <w:vanish/>
          <w:sz w:val="16"/>
        </w:rPr>
        <w:t>manager</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London-based</w:t>
      </w:r>
      <w:r w:rsidRPr="000A7537">
        <w:rPr>
          <w:sz w:val="16"/>
        </w:rPr>
        <w:t xml:space="preserve"> </w:t>
      </w:r>
      <w:r w:rsidRPr="00384424">
        <w:rPr>
          <w:vanish/>
          <w:sz w:val="16"/>
        </w:rPr>
        <w:t>food</w:t>
      </w:r>
      <w:r w:rsidRPr="000A7537">
        <w:rPr>
          <w:sz w:val="16"/>
        </w:rPr>
        <w:t xml:space="preserve"> </w:t>
      </w:r>
      <w:r w:rsidRPr="00384424">
        <w:rPr>
          <w:vanish/>
          <w:sz w:val="16"/>
        </w:rPr>
        <w:t>bank,</w:t>
      </w:r>
      <w:r w:rsidRPr="000A7537">
        <w:rPr>
          <w:sz w:val="16"/>
        </w:rPr>
        <w:t xml:space="preserve"> </w:t>
      </w:r>
      <w:r w:rsidRPr="00384424">
        <w:rPr>
          <w:vanish/>
          <w:sz w:val="16"/>
        </w:rPr>
        <w:t>who</w:t>
      </w:r>
      <w:r w:rsidRPr="000A7537">
        <w:rPr>
          <w:sz w:val="16"/>
        </w:rPr>
        <w:t xml:space="preserve"> </w:t>
      </w:r>
      <w:r w:rsidRPr="00384424">
        <w:rPr>
          <w:vanish/>
          <w:sz w:val="16"/>
        </w:rPr>
        <w:t>asked</w:t>
      </w:r>
      <w:r w:rsidRPr="000A7537">
        <w:rPr>
          <w:sz w:val="16"/>
        </w:rPr>
        <w:t xml:space="preserve"> </w:t>
      </w:r>
      <w:r w:rsidRPr="00384424">
        <w:rPr>
          <w:vanish/>
          <w:sz w:val="16"/>
        </w:rPr>
        <w:t>not</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identified,</w:t>
      </w:r>
      <w:r w:rsidRPr="000A7537">
        <w:rPr>
          <w:sz w:val="16"/>
        </w:rPr>
        <w:t xml:space="preserve"> </w:t>
      </w:r>
      <w:r w:rsidRPr="00384424">
        <w:rPr>
          <w:vanish/>
          <w:sz w:val="16"/>
        </w:rPr>
        <w:t>said</w:t>
      </w:r>
      <w:r w:rsidRPr="000A7537">
        <w:rPr>
          <w:sz w:val="16"/>
        </w:rPr>
        <w:t xml:space="preserve"> </w:t>
      </w:r>
      <w:r w:rsidRPr="00384424">
        <w:rPr>
          <w:vanish/>
          <w:sz w:val="16"/>
        </w:rPr>
        <w:t>before</w:t>
      </w:r>
      <w:r w:rsidRPr="000A7537">
        <w:rPr>
          <w:sz w:val="16"/>
        </w:rPr>
        <w:t xml:space="preserve"> </w:t>
      </w:r>
      <w:r w:rsidRPr="00384424">
        <w:rPr>
          <w:vanish/>
          <w:sz w:val="16"/>
        </w:rPr>
        <w:t>the</w:t>
      </w:r>
      <w:r w:rsidRPr="000A7537">
        <w:rPr>
          <w:sz w:val="16"/>
        </w:rPr>
        <w:t xml:space="preserve"> </w:t>
      </w:r>
      <w:r w:rsidRPr="00384424">
        <w:rPr>
          <w:vanish/>
          <w:sz w:val="16"/>
        </w:rPr>
        <w:t>pandemic</w:t>
      </w:r>
      <w:r w:rsidRPr="000A7537">
        <w:rPr>
          <w:sz w:val="16"/>
        </w:rPr>
        <w:t xml:space="preserve"> </w:t>
      </w:r>
      <w:r w:rsidRPr="00384424">
        <w:rPr>
          <w:vanish/>
          <w:sz w:val="16"/>
        </w:rPr>
        <w:t>her</w:t>
      </w:r>
      <w:r w:rsidRPr="000A7537">
        <w:rPr>
          <w:sz w:val="16"/>
        </w:rPr>
        <w:t xml:space="preserve"> </w:t>
      </w:r>
      <w:r w:rsidRPr="00384424">
        <w:rPr>
          <w:vanish/>
          <w:sz w:val="16"/>
        </w:rPr>
        <w:t>centre</w:t>
      </w:r>
      <w:r w:rsidRPr="000A7537">
        <w:rPr>
          <w:sz w:val="16"/>
        </w:rPr>
        <w:t xml:space="preserve"> </w:t>
      </w:r>
      <w:r w:rsidRPr="00384424">
        <w:rPr>
          <w:vanish/>
          <w:sz w:val="16"/>
        </w:rPr>
        <w:t>saw</w:t>
      </w:r>
      <w:r w:rsidRPr="000A7537">
        <w:rPr>
          <w:sz w:val="16"/>
        </w:rPr>
        <w:t xml:space="preserve"> </w:t>
      </w:r>
      <w:r w:rsidRPr="00384424">
        <w:rPr>
          <w:vanish/>
          <w:sz w:val="16"/>
        </w:rPr>
        <w:t>between</w:t>
      </w:r>
      <w:r w:rsidRPr="000A7537">
        <w:rPr>
          <w:sz w:val="16"/>
        </w:rPr>
        <w:t xml:space="preserve"> </w:t>
      </w:r>
      <w:r w:rsidRPr="00384424">
        <w:rPr>
          <w:vanish/>
          <w:sz w:val="16"/>
        </w:rPr>
        <w:t>80</w:t>
      </w:r>
      <w:r w:rsidRPr="000A7537">
        <w:rPr>
          <w:sz w:val="16"/>
        </w:rPr>
        <w:t xml:space="preserve"> </w:t>
      </w:r>
      <w:r w:rsidRPr="00384424">
        <w:rPr>
          <w:vanish/>
          <w:sz w:val="16"/>
        </w:rPr>
        <w:t>and</w:t>
      </w:r>
      <w:r w:rsidRPr="000A7537">
        <w:rPr>
          <w:sz w:val="16"/>
        </w:rPr>
        <w:t xml:space="preserve"> </w:t>
      </w:r>
      <w:r w:rsidRPr="00384424">
        <w:rPr>
          <w:vanish/>
          <w:sz w:val="16"/>
        </w:rPr>
        <w:t>120</w:t>
      </w:r>
      <w:r w:rsidRPr="000A7537">
        <w:rPr>
          <w:sz w:val="16"/>
        </w:rPr>
        <w:t xml:space="preserve"> </w:t>
      </w:r>
      <w:r w:rsidRPr="00384424">
        <w:rPr>
          <w:vanish/>
          <w:sz w:val="16"/>
        </w:rPr>
        <w:t>families</w:t>
      </w:r>
      <w:r w:rsidRPr="000A7537">
        <w:rPr>
          <w:sz w:val="16"/>
        </w:rPr>
        <w:t xml:space="preserve"> </w:t>
      </w:r>
      <w:r w:rsidRPr="00384424">
        <w:rPr>
          <w:vanish/>
          <w:sz w:val="16"/>
        </w:rPr>
        <w:t>a</w:t>
      </w:r>
      <w:r w:rsidRPr="000A7537">
        <w:rPr>
          <w:sz w:val="16"/>
        </w:rPr>
        <w:t xml:space="preserve"> </w:t>
      </w:r>
      <w:r w:rsidRPr="00384424">
        <w:rPr>
          <w:vanish/>
          <w:sz w:val="16"/>
        </w:rPr>
        <w:t>month.</w:t>
      </w:r>
      <w:r w:rsidRPr="000A7537">
        <w:rPr>
          <w:sz w:val="16"/>
        </w:rPr>
        <w:t xml:space="preserve"> </w:t>
      </w:r>
      <w:r w:rsidRPr="00384424">
        <w:rPr>
          <w:vanish/>
          <w:sz w:val="16"/>
        </w:rPr>
        <w:t>"Now</w:t>
      </w:r>
      <w:r w:rsidRPr="000A7537">
        <w:rPr>
          <w:sz w:val="16"/>
        </w:rPr>
        <w:t xml:space="preserve"> </w:t>
      </w:r>
      <w:r w:rsidRPr="00384424">
        <w:rPr>
          <w:vanish/>
          <w:sz w:val="16"/>
        </w:rPr>
        <w:t>we're</w:t>
      </w:r>
      <w:r w:rsidRPr="000A7537">
        <w:rPr>
          <w:sz w:val="16"/>
        </w:rPr>
        <w:t xml:space="preserve"> </w:t>
      </w:r>
      <w:r w:rsidRPr="00384424">
        <w:rPr>
          <w:vanish/>
          <w:sz w:val="16"/>
        </w:rPr>
        <w:t>feeding</w:t>
      </w:r>
      <w:r w:rsidRPr="000A7537">
        <w:rPr>
          <w:sz w:val="16"/>
        </w:rPr>
        <w:t xml:space="preserve"> </w:t>
      </w:r>
      <w:r w:rsidRPr="00384424">
        <w:rPr>
          <w:vanish/>
          <w:sz w:val="16"/>
        </w:rPr>
        <w:t>up</w:t>
      </w:r>
      <w:r w:rsidRPr="000A7537">
        <w:rPr>
          <w:sz w:val="16"/>
        </w:rPr>
        <w:t xml:space="preserve"> </w:t>
      </w:r>
      <w:r w:rsidRPr="00384424">
        <w:rPr>
          <w:vanish/>
          <w:sz w:val="16"/>
        </w:rPr>
        <w:t>to</w:t>
      </w:r>
      <w:r w:rsidRPr="000A7537">
        <w:rPr>
          <w:sz w:val="16"/>
        </w:rPr>
        <w:t xml:space="preserve"> </w:t>
      </w:r>
      <w:r w:rsidRPr="00384424">
        <w:rPr>
          <w:vanish/>
          <w:sz w:val="16"/>
        </w:rPr>
        <w:t>2,000</w:t>
      </w:r>
      <w:r w:rsidRPr="000A7537">
        <w:rPr>
          <w:sz w:val="16"/>
        </w:rPr>
        <w:t xml:space="preserve"> </w:t>
      </w:r>
      <w:r w:rsidRPr="00384424">
        <w:rPr>
          <w:vanish/>
          <w:sz w:val="16"/>
        </w:rPr>
        <w:t>people</w:t>
      </w:r>
      <w:r w:rsidRPr="000A7537">
        <w:rPr>
          <w:sz w:val="16"/>
        </w:rPr>
        <w:t xml:space="preserve"> </w:t>
      </w:r>
      <w:r w:rsidRPr="00384424">
        <w:rPr>
          <w:vanish/>
          <w:sz w:val="16"/>
        </w:rPr>
        <w:t>a</w:t>
      </w:r>
      <w:r w:rsidRPr="000A7537">
        <w:rPr>
          <w:sz w:val="16"/>
        </w:rPr>
        <w:t xml:space="preserve"> </w:t>
      </w:r>
      <w:r w:rsidRPr="00384424">
        <w:rPr>
          <w:vanish/>
          <w:sz w:val="16"/>
        </w:rPr>
        <w:t>month,</w:t>
      </w:r>
      <w:r w:rsidRPr="000A7537">
        <w:rPr>
          <w:sz w:val="16"/>
        </w:rPr>
        <w:t xml:space="preserve"> </w:t>
      </w:r>
      <w:r w:rsidRPr="00384424">
        <w:rPr>
          <w:vanish/>
          <w:sz w:val="16"/>
        </w:rPr>
        <w:t>probably</w:t>
      </w:r>
      <w:r w:rsidRPr="000A7537">
        <w:rPr>
          <w:sz w:val="16"/>
        </w:rPr>
        <w:t xml:space="preserve"> </w:t>
      </w:r>
      <w:r w:rsidRPr="00384424">
        <w:rPr>
          <w:vanish/>
          <w:sz w:val="16"/>
        </w:rPr>
        <w:t>up</w:t>
      </w:r>
      <w:r w:rsidRPr="000A7537">
        <w:rPr>
          <w:sz w:val="16"/>
        </w:rPr>
        <w:t xml:space="preserve"> </w:t>
      </w:r>
      <w:r w:rsidRPr="00384424">
        <w:rPr>
          <w:vanish/>
          <w:sz w:val="16"/>
        </w:rPr>
        <w:t>to</w:t>
      </w:r>
      <w:r w:rsidRPr="000A7537">
        <w:rPr>
          <w:sz w:val="16"/>
        </w:rPr>
        <w:t xml:space="preserve"> </w:t>
      </w:r>
      <w:r w:rsidRPr="00384424">
        <w:rPr>
          <w:vanish/>
          <w:sz w:val="16"/>
        </w:rPr>
        <w:t>2,500,"</w:t>
      </w:r>
      <w:r w:rsidRPr="000A7537">
        <w:rPr>
          <w:sz w:val="16"/>
        </w:rPr>
        <w:t xml:space="preserve"> </w:t>
      </w:r>
      <w:r w:rsidRPr="00384424">
        <w:rPr>
          <w:vanish/>
          <w:sz w:val="16"/>
        </w:rPr>
        <w:t>she</w:t>
      </w:r>
      <w:r w:rsidRPr="000A7537">
        <w:rPr>
          <w:sz w:val="16"/>
        </w:rPr>
        <w:t xml:space="preserve"> </w:t>
      </w:r>
      <w:r w:rsidRPr="00384424">
        <w:rPr>
          <w:vanish/>
          <w:sz w:val="16"/>
        </w:rPr>
        <w:t>said.</w:t>
      </w:r>
      <w:r w:rsidRPr="000A7537">
        <w:rPr>
          <w:sz w:val="16"/>
        </w:rPr>
        <w:t xml:space="preserve"> </w:t>
      </w:r>
      <w:r w:rsidRPr="00384424">
        <w:rPr>
          <w:vanish/>
          <w:sz w:val="16"/>
        </w:rPr>
        <w:t>LEVELLING</w:t>
      </w:r>
      <w:r w:rsidRPr="000A7537">
        <w:rPr>
          <w:sz w:val="16"/>
        </w:rPr>
        <w:t xml:space="preserve"> </w:t>
      </w:r>
      <w:r w:rsidRPr="00384424">
        <w:rPr>
          <w:vanish/>
          <w:sz w:val="16"/>
        </w:rPr>
        <w:t>UP?</w:t>
      </w:r>
      <w:r w:rsidRPr="000A7537">
        <w:rPr>
          <w:sz w:val="16"/>
        </w:rPr>
        <w:t xml:space="preserve"> </w:t>
      </w:r>
      <w:r w:rsidRPr="00384424">
        <w:rPr>
          <w:vanish/>
          <w:sz w:val="16"/>
        </w:rPr>
        <w:t>"Levelling</w:t>
      </w:r>
      <w:r w:rsidRPr="000A7537">
        <w:rPr>
          <w:sz w:val="16"/>
        </w:rPr>
        <w:t xml:space="preserve"> </w:t>
      </w:r>
      <w:r w:rsidRPr="00384424">
        <w:rPr>
          <w:vanish/>
          <w:sz w:val="16"/>
        </w:rPr>
        <w:t>up"</w:t>
      </w:r>
      <w:r w:rsidRPr="000A7537">
        <w:rPr>
          <w:sz w:val="16"/>
        </w:rPr>
        <w:t xml:space="preserve"> </w:t>
      </w:r>
      <w:r w:rsidRPr="00384424">
        <w:rPr>
          <w:vanish/>
          <w:sz w:val="16"/>
        </w:rPr>
        <w:t>has</w:t>
      </w:r>
      <w:r w:rsidRPr="000A7537">
        <w:rPr>
          <w:sz w:val="16"/>
        </w:rPr>
        <w:t xml:space="preserve"> </w:t>
      </w:r>
      <w:r w:rsidRPr="00384424">
        <w:rPr>
          <w:vanish/>
          <w:sz w:val="16"/>
        </w:rPr>
        <w:t>been</w:t>
      </w:r>
      <w:r w:rsidRPr="000A7537">
        <w:rPr>
          <w:sz w:val="16"/>
        </w:rPr>
        <w:t xml:space="preserve"> </w:t>
      </w:r>
      <w:r w:rsidRPr="00384424">
        <w:rPr>
          <w:vanish/>
          <w:sz w:val="16"/>
        </w:rPr>
        <w:t>a</w:t>
      </w:r>
      <w:r w:rsidRPr="000A7537">
        <w:rPr>
          <w:sz w:val="16"/>
        </w:rPr>
        <w:t xml:space="preserve"> </w:t>
      </w:r>
      <w:r w:rsidRPr="00384424">
        <w:rPr>
          <w:vanish/>
          <w:sz w:val="16"/>
        </w:rPr>
        <w:t>central</w:t>
      </w:r>
      <w:r w:rsidRPr="000A7537">
        <w:rPr>
          <w:sz w:val="16"/>
        </w:rPr>
        <w:t xml:space="preserve"> </w:t>
      </w:r>
      <w:r w:rsidRPr="00384424">
        <w:rPr>
          <w:vanish/>
          <w:sz w:val="16"/>
        </w:rPr>
        <w:t>plank</w:t>
      </w:r>
      <w:r w:rsidRPr="000A7537">
        <w:rPr>
          <w:sz w:val="16"/>
        </w:rPr>
        <w:t xml:space="preserve"> </w:t>
      </w:r>
      <w:r w:rsidRPr="00384424">
        <w:rPr>
          <w:vanish/>
          <w:sz w:val="16"/>
        </w:rPr>
        <w:t>of</w:t>
      </w:r>
      <w:r w:rsidRPr="000A7537">
        <w:rPr>
          <w:sz w:val="16"/>
        </w:rPr>
        <w:t xml:space="preserve"> </w:t>
      </w:r>
      <w:r w:rsidRPr="00384424">
        <w:rPr>
          <w:vanish/>
          <w:sz w:val="16"/>
        </w:rPr>
        <w:t>Conservative</w:t>
      </w:r>
      <w:r w:rsidRPr="000A7537">
        <w:rPr>
          <w:sz w:val="16"/>
        </w:rPr>
        <w:t xml:space="preserve"> </w:t>
      </w:r>
      <w:r w:rsidRPr="00384424">
        <w:rPr>
          <w:vanish/>
          <w:sz w:val="16"/>
        </w:rPr>
        <w:t>government</w:t>
      </w:r>
      <w:r w:rsidRPr="000A7537">
        <w:rPr>
          <w:sz w:val="16"/>
        </w:rPr>
        <w:t xml:space="preserve"> </w:t>
      </w:r>
      <w:r w:rsidRPr="00384424">
        <w:rPr>
          <w:vanish/>
          <w:sz w:val="16"/>
        </w:rPr>
        <w:t>thinking,</w:t>
      </w:r>
      <w:r w:rsidRPr="000A7537">
        <w:rPr>
          <w:sz w:val="16"/>
        </w:rPr>
        <w:t xml:space="preserve"> </w:t>
      </w:r>
      <w:r w:rsidRPr="00384424">
        <w:rPr>
          <w:vanish/>
          <w:sz w:val="16"/>
        </w:rPr>
        <w:t>with</w:t>
      </w:r>
      <w:r w:rsidRPr="000A7537">
        <w:rPr>
          <w:sz w:val="16"/>
        </w:rPr>
        <w:t xml:space="preserve"> </w:t>
      </w:r>
      <w:r w:rsidRPr="00384424">
        <w:rPr>
          <w:vanish/>
          <w:sz w:val="16"/>
        </w:rPr>
        <w:t>a</w:t>
      </w:r>
      <w:r w:rsidRPr="000A7537">
        <w:rPr>
          <w:sz w:val="16"/>
        </w:rPr>
        <w:t xml:space="preserve"> </w:t>
      </w:r>
      <w:r w:rsidRPr="00384424">
        <w:rPr>
          <w:vanish/>
          <w:sz w:val="16"/>
        </w:rPr>
        <w:t>raft</w:t>
      </w:r>
      <w:r w:rsidRPr="000A7537">
        <w:rPr>
          <w:sz w:val="16"/>
        </w:rPr>
        <w:t xml:space="preserve"> </w:t>
      </w:r>
      <w:r w:rsidRPr="00384424">
        <w:rPr>
          <w:vanish/>
          <w:sz w:val="16"/>
        </w:rPr>
        <w:t>of</w:t>
      </w:r>
      <w:r w:rsidRPr="000A7537">
        <w:rPr>
          <w:sz w:val="16"/>
        </w:rPr>
        <w:t xml:space="preserve"> </w:t>
      </w:r>
      <w:r w:rsidRPr="00384424">
        <w:rPr>
          <w:vanish/>
          <w:sz w:val="16"/>
        </w:rPr>
        <w:t>measures</w:t>
      </w:r>
      <w:r w:rsidRPr="000A7537">
        <w:rPr>
          <w:sz w:val="16"/>
        </w:rPr>
        <w:t xml:space="preserve"> </w:t>
      </w:r>
      <w:r w:rsidRPr="00384424">
        <w:rPr>
          <w:vanish/>
          <w:sz w:val="16"/>
        </w:rPr>
        <w:t>announced</w:t>
      </w:r>
      <w:r w:rsidRPr="000A7537">
        <w:rPr>
          <w:sz w:val="16"/>
        </w:rPr>
        <w:t xml:space="preserve"> </w:t>
      </w:r>
      <w:r w:rsidRPr="00384424">
        <w:rPr>
          <w:vanish/>
          <w:sz w:val="16"/>
        </w:rPr>
        <w:t>in</w:t>
      </w:r>
      <w:r w:rsidRPr="000A7537">
        <w:rPr>
          <w:sz w:val="16"/>
        </w:rPr>
        <w:t xml:space="preserve"> </w:t>
      </w:r>
      <w:r w:rsidRPr="00384424">
        <w:rPr>
          <w:vanish/>
          <w:sz w:val="16"/>
        </w:rPr>
        <w:t>last</w:t>
      </w:r>
      <w:r w:rsidRPr="000A7537">
        <w:rPr>
          <w:sz w:val="16"/>
        </w:rPr>
        <w:t xml:space="preserve"> </w:t>
      </w:r>
      <w:r w:rsidRPr="00384424">
        <w:rPr>
          <w:vanish/>
          <w:sz w:val="16"/>
        </w:rPr>
        <w:t>week's</w:t>
      </w:r>
      <w:r w:rsidRPr="000A7537">
        <w:rPr>
          <w:sz w:val="16"/>
        </w:rPr>
        <w:t xml:space="preserve"> </w:t>
      </w:r>
      <w:r w:rsidRPr="00384424">
        <w:rPr>
          <w:vanish/>
          <w:sz w:val="16"/>
        </w:rPr>
        <w:t>budget</w:t>
      </w:r>
      <w:r w:rsidRPr="000A7537">
        <w:rPr>
          <w:sz w:val="16"/>
        </w:rPr>
        <w:t xml:space="preserve"> </w:t>
      </w:r>
      <w:r w:rsidRPr="00384424">
        <w:rPr>
          <w:vanish/>
          <w:sz w:val="16"/>
        </w:rPr>
        <w:t>designed</w:t>
      </w:r>
      <w:r w:rsidRPr="000A7537">
        <w:rPr>
          <w:sz w:val="16"/>
        </w:rPr>
        <w:t xml:space="preserve"> </w:t>
      </w:r>
      <w:r w:rsidRPr="00384424">
        <w:rPr>
          <w:vanish/>
          <w:sz w:val="16"/>
        </w:rPr>
        <w:t>to</w:t>
      </w:r>
      <w:r w:rsidRPr="000A7537">
        <w:rPr>
          <w:sz w:val="16"/>
        </w:rPr>
        <w:t xml:space="preserve"> </w:t>
      </w:r>
      <w:r w:rsidRPr="00384424">
        <w:rPr>
          <w:vanish/>
          <w:sz w:val="16"/>
        </w:rPr>
        <w:t>help</w:t>
      </w:r>
      <w:r w:rsidRPr="000A7537">
        <w:rPr>
          <w:sz w:val="16"/>
        </w:rPr>
        <w:t xml:space="preserve"> </w:t>
      </w:r>
      <w:r w:rsidRPr="00384424">
        <w:rPr>
          <w:vanish/>
          <w:sz w:val="16"/>
        </w:rPr>
        <w:t>address</w:t>
      </w:r>
      <w:r w:rsidRPr="000A7537">
        <w:rPr>
          <w:sz w:val="16"/>
        </w:rPr>
        <w:t xml:space="preserve"> </w:t>
      </w:r>
      <w:r w:rsidRPr="00384424">
        <w:rPr>
          <w:vanish/>
          <w:sz w:val="16"/>
        </w:rPr>
        <w:t>economic</w:t>
      </w:r>
      <w:r w:rsidRPr="000A7537">
        <w:rPr>
          <w:sz w:val="16"/>
        </w:rPr>
        <w:t xml:space="preserve"> </w:t>
      </w:r>
      <w:r w:rsidRPr="00384424">
        <w:rPr>
          <w:vanish/>
          <w:sz w:val="16"/>
        </w:rPr>
        <w:t>inequality</w:t>
      </w:r>
      <w:r w:rsidRPr="000A7537">
        <w:rPr>
          <w:sz w:val="16"/>
        </w:rPr>
        <w:t xml:space="preserve"> </w:t>
      </w:r>
      <w:r w:rsidRPr="00384424">
        <w:rPr>
          <w:vanish/>
          <w:sz w:val="16"/>
        </w:rPr>
        <w:t>across</w:t>
      </w:r>
      <w:r w:rsidRPr="000A7537">
        <w:rPr>
          <w:sz w:val="16"/>
        </w:rPr>
        <w:t xml:space="preserve"> </w:t>
      </w:r>
      <w:r w:rsidRPr="00384424">
        <w:rPr>
          <w:vanish/>
          <w:sz w:val="16"/>
        </w:rPr>
        <w:t>Britain's</w:t>
      </w:r>
      <w:r w:rsidRPr="000A7537">
        <w:rPr>
          <w:sz w:val="16"/>
        </w:rPr>
        <w:t xml:space="preserve"> </w:t>
      </w:r>
      <w:r w:rsidRPr="00384424">
        <w:rPr>
          <w:vanish/>
          <w:sz w:val="16"/>
        </w:rPr>
        <w:t>regions.</w:t>
      </w:r>
      <w:r w:rsidRPr="000A7537">
        <w:rPr>
          <w:sz w:val="16"/>
        </w:rPr>
        <w:t xml:space="preserve"> </w:t>
      </w:r>
      <w:r w:rsidRPr="00384424">
        <w:rPr>
          <w:vanish/>
          <w:u w:val="single"/>
        </w:rPr>
        <w:t>But</w:t>
      </w:r>
      <w:r w:rsidRPr="000A7537">
        <w:rPr>
          <w:u w:val="single"/>
        </w:rPr>
        <w:t xml:space="preserve"> </w:t>
      </w:r>
      <w:r w:rsidRPr="00384424">
        <w:rPr>
          <w:vanish/>
          <w:u w:val="single"/>
        </w:rPr>
        <w:t>beyond</w:t>
      </w:r>
      <w:r w:rsidRPr="000A7537">
        <w:rPr>
          <w:u w:val="single"/>
        </w:rPr>
        <w:t xml:space="preserve"> </w:t>
      </w:r>
      <w:r w:rsidRPr="00384424">
        <w:rPr>
          <w:vanish/>
          <w:u w:val="single"/>
        </w:rPr>
        <w:t>ambitious</w:t>
      </w:r>
      <w:r w:rsidRPr="000A7537">
        <w:rPr>
          <w:u w:val="single"/>
        </w:rPr>
        <w:t xml:space="preserve"> </w:t>
      </w:r>
      <w:r w:rsidRPr="000A7537">
        <w:rPr>
          <w:highlight w:val="cyan"/>
          <w:u w:val="single"/>
        </w:rPr>
        <w:t>infrastructure</w:t>
      </w:r>
      <w:r w:rsidRPr="000A7537">
        <w:rPr>
          <w:u w:val="single"/>
        </w:rPr>
        <w:t xml:space="preserve"> </w:t>
      </w:r>
      <w:r w:rsidRPr="000A7537">
        <w:rPr>
          <w:highlight w:val="cyan"/>
          <w:u w:val="single"/>
        </w:rPr>
        <w:t>projects aimed at boosting local economies, concerns are growing about</w:t>
      </w:r>
      <w:r w:rsidRPr="000A7537">
        <w:rPr>
          <w:u w:val="single"/>
        </w:rPr>
        <w:t xml:space="preserve"> </w:t>
      </w:r>
      <w:r w:rsidRPr="00384424">
        <w:rPr>
          <w:vanish/>
          <w:u w:val="single"/>
        </w:rPr>
        <w:t>the</w:t>
      </w:r>
      <w:r w:rsidRPr="000A7537">
        <w:rPr>
          <w:u w:val="single"/>
        </w:rPr>
        <w:t xml:space="preserve"> </w:t>
      </w:r>
      <w:r w:rsidRPr="00384424">
        <w:rPr>
          <w:vanish/>
          <w:u w:val="single"/>
        </w:rPr>
        <w:t>personal</w:t>
      </w:r>
      <w:r w:rsidRPr="000A7537">
        <w:rPr>
          <w:u w:val="single"/>
        </w:rPr>
        <w:t xml:space="preserve"> </w:t>
      </w:r>
      <w:r w:rsidRPr="00384424">
        <w:rPr>
          <w:vanish/>
          <w:u w:val="single"/>
        </w:rPr>
        <w:t>tax</w:t>
      </w:r>
      <w:r w:rsidRPr="000A7537">
        <w:rPr>
          <w:u w:val="single"/>
        </w:rPr>
        <w:t xml:space="preserve"> </w:t>
      </w:r>
      <w:r w:rsidRPr="000A7537">
        <w:rPr>
          <w:highlight w:val="cyan"/>
          <w:u w:val="single"/>
        </w:rPr>
        <w:t>burden</w:t>
      </w:r>
      <w:r w:rsidRPr="00384424">
        <w:rPr>
          <w:vanish/>
          <w:u w:val="single"/>
        </w:rPr>
        <w:t>,</w:t>
      </w:r>
      <w:r w:rsidRPr="000A7537">
        <w:rPr>
          <w:u w:val="single"/>
        </w:rPr>
        <w:t xml:space="preserve"> </w:t>
      </w:r>
      <w:r w:rsidRPr="00384424">
        <w:rPr>
          <w:vanish/>
          <w:u w:val="single"/>
        </w:rPr>
        <w:t>particularly</w:t>
      </w:r>
      <w:r w:rsidRPr="000A7537">
        <w:rPr>
          <w:u w:val="single"/>
        </w:rPr>
        <w:t xml:space="preserve"> </w:t>
      </w:r>
      <w:r w:rsidRPr="00384424">
        <w:rPr>
          <w:vanish/>
          <w:u w:val="single"/>
        </w:rPr>
        <w:t>on</w:t>
      </w:r>
      <w:r w:rsidRPr="000A7537">
        <w:rPr>
          <w:u w:val="single"/>
        </w:rPr>
        <w:t xml:space="preserve"> </w:t>
      </w:r>
      <w:r w:rsidRPr="00384424">
        <w:rPr>
          <w:vanish/>
          <w:u w:val="single"/>
        </w:rPr>
        <w:t>lower-income</w:t>
      </w:r>
      <w:r w:rsidRPr="000A7537">
        <w:rPr>
          <w:u w:val="single"/>
        </w:rPr>
        <w:t xml:space="preserve"> </w:t>
      </w:r>
      <w:r w:rsidRPr="00384424">
        <w:rPr>
          <w:vanish/>
          <w:u w:val="single"/>
        </w:rPr>
        <w:t>families</w:t>
      </w:r>
      <w:r w:rsidRPr="00384424">
        <w:rPr>
          <w:vanish/>
          <w:sz w:val="16"/>
        </w:rPr>
        <w:t>.</w:t>
      </w:r>
      <w:r w:rsidRPr="000A7537">
        <w:rPr>
          <w:sz w:val="16"/>
        </w:rPr>
        <w:t xml:space="preserve"> </w:t>
      </w:r>
      <w:r w:rsidRPr="00384424">
        <w:rPr>
          <w:vanish/>
          <w:sz w:val="16"/>
        </w:rPr>
        <w:t>Resolution</w:t>
      </w:r>
      <w:r w:rsidRPr="000A7537">
        <w:rPr>
          <w:sz w:val="16"/>
        </w:rPr>
        <w:t xml:space="preserve"> </w:t>
      </w:r>
      <w:r w:rsidRPr="00384424">
        <w:rPr>
          <w:vanish/>
          <w:sz w:val="16"/>
        </w:rPr>
        <w:t>Foundation,</w:t>
      </w:r>
      <w:r w:rsidRPr="000A7537">
        <w:rPr>
          <w:sz w:val="16"/>
        </w:rPr>
        <w:t xml:space="preserve"> </w:t>
      </w:r>
      <w:r w:rsidRPr="00384424">
        <w:rPr>
          <w:vanish/>
          <w:sz w:val="16"/>
        </w:rPr>
        <w:t>a</w:t>
      </w:r>
      <w:r w:rsidRPr="000A7537">
        <w:rPr>
          <w:sz w:val="16"/>
        </w:rPr>
        <w:t xml:space="preserve"> </w:t>
      </w:r>
      <w:r w:rsidRPr="00384424">
        <w:rPr>
          <w:vanish/>
          <w:sz w:val="16"/>
        </w:rPr>
        <w:t>think-tank,</w:t>
      </w:r>
      <w:r w:rsidRPr="000A7537">
        <w:rPr>
          <w:sz w:val="16"/>
        </w:rPr>
        <w:t xml:space="preserve"> </w:t>
      </w:r>
      <w:r w:rsidRPr="00384424">
        <w:rPr>
          <w:vanish/>
          <w:sz w:val="16"/>
        </w:rPr>
        <w:t>estimates</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tax</w:t>
      </w:r>
      <w:r w:rsidRPr="000A7537">
        <w:rPr>
          <w:sz w:val="16"/>
        </w:rPr>
        <w:t xml:space="preserve"> </w:t>
      </w:r>
      <w:r w:rsidRPr="00384424">
        <w:rPr>
          <w:vanish/>
          <w:sz w:val="16"/>
        </w:rPr>
        <w:t>burden</w:t>
      </w:r>
      <w:r w:rsidRPr="000A7537">
        <w:rPr>
          <w:sz w:val="16"/>
        </w:rPr>
        <w:t xml:space="preserve"> </w:t>
      </w:r>
      <w:r w:rsidRPr="00384424">
        <w:rPr>
          <w:vanish/>
          <w:sz w:val="16"/>
        </w:rPr>
        <w:t>on</w:t>
      </w:r>
      <w:r w:rsidRPr="000A7537">
        <w:rPr>
          <w:sz w:val="16"/>
        </w:rPr>
        <w:t xml:space="preserve"> </w:t>
      </w:r>
      <w:r w:rsidRPr="00384424">
        <w:rPr>
          <w:vanish/>
          <w:sz w:val="16"/>
        </w:rPr>
        <w:t>households</w:t>
      </w:r>
      <w:r w:rsidRPr="000A7537">
        <w:rPr>
          <w:sz w:val="16"/>
        </w:rPr>
        <w:t xml:space="preserve"> </w:t>
      </w:r>
      <w:r w:rsidRPr="00384424">
        <w:rPr>
          <w:vanish/>
          <w:sz w:val="16"/>
        </w:rPr>
        <w:t>by</w:t>
      </w:r>
      <w:r w:rsidRPr="000A7537">
        <w:rPr>
          <w:sz w:val="16"/>
        </w:rPr>
        <w:t xml:space="preserve"> </w:t>
      </w:r>
      <w:r w:rsidRPr="00384424">
        <w:rPr>
          <w:vanish/>
          <w:sz w:val="16"/>
        </w:rPr>
        <w:t>2026-27</w:t>
      </w:r>
      <w:r w:rsidRPr="000A7537">
        <w:rPr>
          <w:sz w:val="16"/>
        </w:rPr>
        <w:t xml:space="preserve"> </w:t>
      </w:r>
      <w:r w:rsidRPr="00384424">
        <w:rPr>
          <w:vanish/>
          <w:sz w:val="16"/>
        </w:rPr>
        <w:t>will</w:t>
      </w:r>
      <w:r w:rsidRPr="000A7537">
        <w:rPr>
          <w:sz w:val="16"/>
        </w:rPr>
        <w:t xml:space="preserve"> </w:t>
      </w:r>
      <w:r w:rsidRPr="00384424">
        <w:rPr>
          <w:vanish/>
          <w:sz w:val="16"/>
        </w:rPr>
        <w:t>be</w:t>
      </w:r>
      <w:r w:rsidRPr="000A7537">
        <w:rPr>
          <w:sz w:val="16"/>
        </w:rPr>
        <w:t xml:space="preserve"> </w:t>
      </w:r>
      <w:r w:rsidRPr="00384424">
        <w:rPr>
          <w:vanish/>
          <w:sz w:val="16"/>
        </w:rPr>
        <w:t>at</w:t>
      </w:r>
      <w:r w:rsidRPr="000A7537">
        <w:rPr>
          <w:sz w:val="16"/>
        </w:rPr>
        <w:t xml:space="preserve"> </w:t>
      </w:r>
      <w:r w:rsidRPr="00384424">
        <w:rPr>
          <w:vanish/>
          <w:sz w:val="16"/>
        </w:rPr>
        <w:t>its</w:t>
      </w:r>
      <w:r w:rsidRPr="000A7537">
        <w:rPr>
          <w:sz w:val="16"/>
        </w:rPr>
        <w:t xml:space="preserve"> </w:t>
      </w:r>
      <w:r w:rsidRPr="00384424">
        <w:rPr>
          <w:vanish/>
          <w:sz w:val="16"/>
        </w:rPr>
        <w:t>highest</w:t>
      </w:r>
      <w:r w:rsidRPr="000A7537">
        <w:rPr>
          <w:sz w:val="16"/>
        </w:rPr>
        <w:t xml:space="preserve"> </w:t>
      </w:r>
      <w:r w:rsidRPr="00384424">
        <w:rPr>
          <w:vanish/>
          <w:sz w:val="16"/>
        </w:rPr>
        <w:t>level</w:t>
      </w:r>
      <w:r w:rsidRPr="000A7537">
        <w:rPr>
          <w:sz w:val="16"/>
        </w:rPr>
        <w:t xml:space="preserve"> </w:t>
      </w:r>
      <w:r w:rsidRPr="00384424">
        <w:rPr>
          <w:vanish/>
          <w:sz w:val="16"/>
        </w:rPr>
        <w:t>since</w:t>
      </w:r>
      <w:r w:rsidRPr="000A7537">
        <w:rPr>
          <w:sz w:val="16"/>
        </w:rPr>
        <w:t xml:space="preserve"> </w:t>
      </w:r>
      <w:r w:rsidRPr="00384424">
        <w:rPr>
          <w:vanish/>
          <w:sz w:val="16"/>
        </w:rPr>
        <w:t>1950</w:t>
      </w:r>
      <w:r w:rsidRPr="000A7537">
        <w:rPr>
          <w:sz w:val="16"/>
        </w:rPr>
        <w:t xml:space="preserve"> </w:t>
      </w:r>
      <w:r w:rsidRPr="00384424">
        <w:rPr>
          <w:vanish/>
          <w:sz w:val="16"/>
        </w:rPr>
        <w:t>due</w:t>
      </w:r>
      <w:r w:rsidRPr="000A7537">
        <w:rPr>
          <w:sz w:val="16"/>
        </w:rPr>
        <w:t xml:space="preserve"> </w:t>
      </w:r>
      <w:r w:rsidRPr="00384424">
        <w:rPr>
          <w:vanish/>
          <w:sz w:val="16"/>
        </w:rPr>
        <w:t>to</w:t>
      </w:r>
      <w:r w:rsidRPr="000A7537">
        <w:rPr>
          <w:sz w:val="16"/>
        </w:rPr>
        <w:t xml:space="preserve"> </w:t>
      </w:r>
      <w:r w:rsidRPr="00384424">
        <w:rPr>
          <w:vanish/>
          <w:sz w:val="16"/>
        </w:rPr>
        <w:t>a</w:t>
      </w:r>
      <w:r w:rsidRPr="000A7537">
        <w:rPr>
          <w:sz w:val="16"/>
        </w:rPr>
        <w:t xml:space="preserve"> </w:t>
      </w:r>
      <w:r w:rsidRPr="00384424">
        <w:rPr>
          <w:vanish/>
          <w:sz w:val="16"/>
        </w:rPr>
        <w:t>combination</w:t>
      </w:r>
      <w:r w:rsidRPr="000A7537">
        <w:rPr>
          <w:sz w:val="16"/>
        </w:rPr>
        <w:t xml:space="preserve"> </w:t>
      </w:r>
      <w:r w:rsidRPr="00384424">
        <w:rPr>
          <w:vanish/>
          <w:sz w:val="16"/>
        </w:rPr>
        <w:t>of</w:t>
      </w:r>
      <w:r w:rsidRPr="000A7537">
        <w:rPr>
          <w:sz w:val="16"/>
        </w:rPr>
        <w:t xml:space="preserve"> </w:t>
      </w:r>
      <w:r w:rsidRPr="00384424">
        <w:rPr>
          <w:vanish/>
          <w:sz w:val="16"/>
        </w:rPr>
        <w:t>freezing</w:t>
      </w:r>
      <w:r w:rsidRPr="000A7537">
        <w:rPr>
          <w:sz w:val="16"/>
        </w:rPr>
        <w:t xml:space="preserve"> </w:t>
      </w:r>
      <w:r w:rsidRPr="00384424">
        <w:rPr>
          <w:vanish/>
          <w:sz w:val="16"/>
        </w:rPr>
        <w:t>threshold</w:t>
      </w:r>
      <w:r w:rsidRPr="000A7537">
        <w:rPr>
          <w:sz w:val="16"/>
        </w:rPr>
        <w:t xml:space="preserve"> </w:t>
      </w:r>
      <w:r w:rsidRPr="00384424">
        <w:rPr>
          <w:vanish/>
          <w:sz w:val="16"/>
        </w:rPr>
        <w:t>levels</w:t>
      </w:r>
      <w:r w:rsidRPr="000A7537">
        <w:rPr>
          <w:sz w:val="16"/>
        </w:rPr>
        <w:t xml:space="preserve"> </w:t>
      </w:r>
      <w:r w:rsidRPr="00384424">
        <w:rPr>
          <w:vanish/>
          <w:sz w:val="16"/>
        </w:rPr>
        <w:t>for</w:t>
      </w:r>
      <w:r w:rsidRPr="000A7537">
        <w:rPr>
          <w:sz w:val="16"/>
        </w:rPr>
        <w:t xml:space="preserve"> </w:t>
      </w:r>
      <w:r w:rsidRPr="00384424">
        <w:rPr>
          <w:vanish/>
          <w:sz w:val="16"/>
        </w:rPr>
        <w:t>income</w:t>
      </w:r>
      <w:r w:rsidRPr="000A7537">
        <w:rPr>
          <w:sz w:val="16"/>
        </w:rPr>
        <w:t xml:space="preserve"> </w:t>
      </w:r>
      <w:r w:rsidRPr="00384424">
        <w:rPr>
          <w:vanish/>
          <w:sz w:val="16"/>
        </w:rPr>
        <w:t>tax</w:t>
      </w:r>
      <w:r w:rsidRPr="000A7537">
        <w:rPr>
          <w:sz w:val="16"/>
        </w:rPr>
        <w:t xml:space="preserve"> </w:t>
      </w:r>
      <w:r w:rsidRPr="00384424">
        <w:rPr>
          <w:vanish/>
          <w:sz w:val="16"/>
        </w:rPr>
        <w:t>and</w:t>
      </w:r>
      <w:r w:rsidRPr="000A7537">
        <w:rPr>
          <w:sz w:val="16"/>
        </w:rPr>
        <w:t xml:space="preserve"> </w:t>
      </w:r>
      <w:r w:rsidRPr="00384424">
        <w:rPr>
          <w:vanish/>
          <w:sz w:val="16"/>
        </w:rPr>
        <w:t>higher</w:t>
      </w:r>
      <w:r w:rsidRPr="000A7537">
        <w:rPr>
          <w:sz w:val="16"/>
        </w:rPr>
        <w:t xml:space="preserve"> </w:t>
      </w:r>
      <w:r w:rsidRPr="00384424">
        <w:rPr>
          <w:vanish/>
          <w:sz w:val="16"/>
        </w:rPr>
        <w:t>national</w:t>
      </w:r>
      <w:r w:rsidRPr="000A7537">
        <w:rPr>
          <w:sz w:val="16"/>
        </w:rPr>
        <w:t xml:space="preserve"> </w:t>
      </w:r>
      <w:r w:rsidRPr="00384424">
        <w:rPr>
          <w:vanish/>
          <w:sz w:val="16"/>
        </w:rPr>
        <w:t>insurance</w:t>
      </w:r>
      <w:r w:rsidRPr="000A7537">
        <w:rPr>
          <w:sz w:val="16"/>
        </w:rPr>
        <w:t xml:space="preserve"> </w:t>
      </w:r>
      <w:r w:rsidRPr="00384424">
        <w:rPr>
          <w:vanish/>
          <w:sz w:val="16"/>
        </w:rPr>
        <w:t>contributions.</w:t>
      </w:r>
      <w:r w:rsidRPr="000A7537">
        <w:rPr>
          <w:sz w:val="16"/>
        </w:rPr>
        <w:t xml:space="preserve"> </w:t>
      </w:r>
      <w:r w:rsidRPr="00384424">
        <w:rPr>
          <w:vanish/>
          <w:sz w:val="16"/>
        </w:rPr>
        <w:t>"That</w:t>
      </w:r>
      <w:r w:rsidRPr="000A7537">
        <w:rPr>
          <w:sz w:val="16"/>
        </w:rPr>
        <w:t xml:space="preserve"> </w:t>
      </w:r>
      <w:r w:rsidRPr="00384424">
        <w:rPr>
          <w:vanish/>
          <w:sz w:val="16"/>
        </w:rPr>
        <w:t>effectively</w:t>
      </w:r>
      <w:r w:rsidRPr="000A7537">
        <w:rPr>
          <w:sz w:val="16"/>
        </w:rPr>
        <w:t xml:space="preserve"> </w:t>
      </w:r>
      <w:r w:rsidRPr="00384424">
        <w:rPr>
          <w:vanish/>
          <w:sz w:val="16"/>
        </w:rPr>
        <w:t>increases</w:t>
      </w:r>
      <w:r w:rsidRPr="000A7537">
        <w:rPr>
          <w:sz w:val="16"/>
        </w:rPr>
        <w:t xml:space="preserve"> </w:t>
      </w:r>
      <w:r w:rsidRPr="00384424">
        <w:rPr>
          <w:vanish/>
          <w:sz w:val="16"/>
        </w:rPr>
        <w:t>the</w:t>
      </w:r>
      <w:r w:rsidRPr="000A7537">
        <w:rPr>
          <w:sz w:val="16"/>
        </w:rPr>
        <w:t xml:space="preserve"> </w:t>
      </w:r>
      <w:r w:rsidRPr="00384424">
        <w:rPr>
          <w:vanish/>
          <w:sz w:val="16"/>
        </w:rPr>
        <w:t>income</w:t>
      </w:r>
      <w:r w:rsidRPr="000A7537">
        <w:rPr>
          <w:sz w:val="16"/>
        </w:rPr>
        <w:t xml:space="preserve"> </w:t>
      </w:r>
      <w:r w:rsidRPr="00384424">
        <w:rPr>
          <w:vanish/>
          <w:sz w:val="16"/>
        </w:rPr>
        <w:t>tax</w:t>
      </w:r>
      <w:r w:rsidRPr="000A7537">
        <w:rPr>
          <w:sz w:val="16"/>
        </w:rPr>
        <w:t xml:space="preserve"> </w:t>
      </w:r>
      <w:r w:rsidRPr="00384424">
        <w:rPr>
          <w:vanish/>
          <w:sz w:val="16"/>
        </w:rPr>
        <w:t>people</w:t>
      </w:r>
      <w:r w:rsidRPr="000A7537">
        <w:rPr>
          <w:sz w:val="16"/>
        </w:rPr>
        <w:t xml:space="preserve"> </w:t>
      </w:r>
      <w:r w:rsidRPr="00384424">
        <w:rPr>
          <w:vanish/>
          <w:sz w:val="16"/>
        </w:rPr>
        <w:t>are</w:t>
      </w:r>
      <w:r w:rsidRPr="000A7537">
        <w:rPr>
          <w:sz w:val="16"/>
        </w:rPr>
        <w:t xml:space="preserve"> </w:t>
      </w:r>
      <w:r w:rsidRPr="00384424">
        <w:rPr>
          <w:vanish/>
          <w:sz w:val="16"/>
        </w:rPr>
        <w:t>paying</w:t>
      </w:r>
      <w:r w:rsidRPr="000A7537">
        <w:rPr>
          <w:sz w:val="16"/>
        </w:rPr>
        <w:t xml:space="preserve"> </w:t>
      </w:r>
      <w:r w:rsidRPr="00384424">
        <w:rPr>
          <w:vanish/>
          <w:sz w:val="16"/>
        </w:rPr>
        <w:t>over</w:t>
      </w:r>
      <w:r w:rsidRPr="000A7537">
        <w:rPr>
          <w:sz w:val="16"/>
        </w:rPr>
        <w:t xml:space="preserve"> </w:t>
      </w:r>
      <w:r w:rsidRPr="00384424">
        <w:rPr>
          <w:vanish/>
          <w:sz w:val="16"/>
        </w:rPr>
        <w:t>the</w:t>
      </w:r>
      <w:r w:rsidRPr="000A7537">
        <w:rPr>
          <w:sz w:val="16"/>
        </w:rPr>
        <w:t xml:space="preserve"> </w:t>
      </w:r>
      <w:r w:rsidRPr="00384424">
        <w:rPr>
          <w:vanish/>
          <w:sz w:val="16"/>
        </w:rPr>
        <w:t>next</w:t>
      </w:r>
      <w:r w:rsidRPr="000A7537">
        <w:rPr>
          <w:sz w:val="16"/>
        </w:rPr>
        <w:t xml:space="preserve"> </w:t>
      </w:r>
      <w:r w:rsidRPr="00384424">
        <w:rPr>
          <w:vanish/>
          <w:sz w:val="16"/>
        </w:rPr>
        <w:t>four</w:t>
      </w:r>
      <w:r w:rsidRPr="000A7537">
        <w:rPr>
          <w:sz w:val="16"/>
        </w:rPr>
        <w:t xml:space="preserve"> </w:t>
      </w:r>
      <w:r w:rsidRPr="00384424">
        <w:rPr>
          <w:vanish/>
          <w:sz w:val="16"/>
        </w:rPr>
        <w:t>years</w:t>
      </w:r>
      <w:r w:rsidRPr="000A7537">
        <w:rPr>
          <w:sz w:val="16"/>
        </w:rPr>
        <w:t xml:space="preserve"> </w:t>
      </w:r>
      <w:r w:rsidRPr="00384424">
        <w:rPr>
          <w:vanish/>
          <w:sz w:val="16"/>
        </w:rPr>
        <w:t>up</w:t>
      </w:r>
      <w:r w:rsidRPr="000A7537">
        <w:rPr>
          <w:sz w:val="16"/>
        </w:rPr>
        <w:t xml:space="preserve"> </w:t>
      </w:r>
      <w:r w:rsidRPr="00384424">
        <w:rPr>
          <w:vanish/>
          <w:sz w:val="16"/>
        </w:rPr>
        <w:t>until</w:t>
      </w:r>
      <w:r w:rsidRPr="000A7537">
        <w:rPr>
          <w:sz w:val="16"/>
        </w:rPr>
        <w:t xml:space="preserve"> </w:t>
      </w:r>
      <w:r w:rsidRPr="00384424">
        <w:rPr>
          <w:vanish/>
          <w:sz w:val="16"/>
        </w:rPr>
        <w:t>2025,"</w:t>
      </w:r>
      <w:r w:rsidRPr="000A7537">
        <w:rPr>
          <w:sz w:val="16"/>
        </w:rPr>
        <w:t xml:space="preserve"> </w:t>
      </w:r>
      <w:r w:rsidRPr="00384424">
        <w:rPr>
          <w:vanish/>
          <w:sz w:val="16"/>
        </w:rPr>
        <w:t>said</w:t>
      </w:r>
      <w:r w:rsidRPr="000A7537">
        <w:rPr>
          <w:sz w:val="16"/>
        </w:rPr>
        <w:t xml:space="preserve"> </w:t>
      </w:r>
      <w:r w:rsidRPr="00384424">
        <w:rPr>
          <w:vanish/>
          <w:sz w:val="16"/>
        </w:rPr>
        <w:t>Karl</w:t>
      </w:r>
      <w:r w:rsidRPr="000A7537">
        <w:rPr>
          <w:sz w:val="16"/>
        </w:rPr>
        <w:t xml:space="preserve"> </w:t>
      </w:r>
      <w:r w:rsidRPr="00384424">
        <w:rPr>
          <w:vanish/>
          <w:sz w:val="16"/>
        </w:rPr>
        <w:t>Handscomb,</w:t>
      </w:r>
      <w:r w:rsidRPr="000A7537">
        <w:rPr>
          <w:sz w:val="16"/>
        </w:rPr>
        <w:t xml:space="preserve"> </w:t>
      </w:r>
      <w:r w:rsidRPr="00384424">
        <w:rPr>
          <w:vanish/>
          <w:sz w:val="16"/>
        </w:rPr>
        <w:t>senior</w:t>
      </w:r>
      <w:r w:rsidRPr="000A7537">
        <w:rPr>
          <w:sz w:val="16"/>
        </w:rPr>
        <w:t xml:space="preserve"> </w:t>
      </w:r>
      <w:r w:rsidRPr="00384424">
        <w:rPr>
          <w:vanish/>
          <w:sz w:val="16"/>
        </w:rPr>
        <w:t>economist</w:t>
      </w:r>
      <w:r w:rsidRPr="000A7537">
        <w:rPr>
          <w:sz w:val="16"/>
        </w:rPr>
        <w:t xml:space="preserve"> </w:t>
      </w:r>
      <w:r w:rsidRPr="00384424">
        <w:rPr>
          <w:vanish/>
          <w:sz w:val="16"/>
        </w:rPr>
        <w:t>at</w:t>
      </w:r>
      <w:r w:rsidRPr="000A7537">
        <w:rPr>
          <w:sz w:val="16"/>
        </w:rPr>
        <w:t xml:space="preserve"> </w:t>
      </w:r>
      <w:r w:rsidRPr="00384424">
        <w:rPr>
          <w:vanish/>
          <w:sz w:val="16"/>
        </w:rPr>
        <w:t>the</w:t>
      </w:r>
      <w:r w:rsidRPr="000A7537">
        <w:rPr>
          <w:sz w:val="16"/>
        </w:rPr>
        <w:t xml:space="preserve"> </w:t>
      </w:r>
      <w:r w:rsidRPr="00384424">
        <w:rPr>
          <w:vanish/>
          <w:sz w:val="16"/>
        </w:rPr>
        <w:t>organisation.</w:t>
      </w:r>
      <w:r w:rsidRPr="000A7537">
        <w:rPr>
          <w:sz w:val="16"/>
        </w:rPr>
        <w:t xml:space="preserve"> </w:t>
      </w:r>
      <w:r w:rsidRPr="00384424">
        <w:rPr>
          <w:vanish/>
          <w:sz w:val="16"/>
        </w:rPr>
        <w:t>According</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Foundation's</w:t>
      </w:r>
      <w:r w:rsidRPr="000A7537">
        <w:rPr>
          <w:sz w:val="16"/>
        </w:rPr>
        <w:t xml:space="preserve"> </w:t>
      </w:r>
      <w:r w:rsidRPr="00384424">
        <w:rPr>
          <w:vanish/>
          <w:sz w:val="16"/>
        </w:rPr>
        <w:t>figures,</w:t>
      </w:r>
      <w:r w:rsidRPr="000A7537">
        <w:rPr>
          <w:sz w:val="16"/>
        </w:rPr>
        <w:t xml:space="preserve"> </w:t>
      </w:r>
      <w:r w:rsidRPr="00384424">
        <w:rPr>
          <w:vanish/>
          <w:sz w:val="16"/>
        </w:rPr>
        <w:t>this</w:t>
      </w:r>
      <w:r w:rsidRPr="000A7537">
        <w:rPr>
          <w:sz w:val="16"/>
        </w:rPr>
        <w:t xml:space="preserve"> </w:t>
      </w:r>
      <w:r w:rsidRPr="00384424">
        <w:rPr>
          <w:vanish/>
          <w:sz w:val="16"/>
        </w:rPr>
        <w:t>could</w:t>
      </w:r>
      <w:r w:rsidRPr="000A7537">
        <w:rPr>
          <w:sz w:val="16"/>
        </w:rPr>
        <w:t xml:space="preserve"> </w:t>
      </w:r>
      <w:r w:rsidRPr="00384424">
        <w:rPr>
          <w:vanish/>
          <w:sz w:val="16"/>
        </w:rPr>
        <w:t>mean</w:t>
      </w:r>
      <w:r w:rsidRPr="000A7537">
        <w:rPr>
          <w:sz w:val="16"/>
        </w:rPr>
        <w:t xml:space="preserve"> </w:t>
      </w:r>
      <w:r w:rsidRPr="00384424">
        <w:rPr>
          <w:vanish/>
          <w:sz w:val="16"/>
        </w:rPr>
        <w:t>as</w:t>
      </w:r>
      <w:r w:rsidRPr="000A7537">
        <w:rPr>
          <w:sz w:val="16"/>
        </w:rPr>
        <w:t xml:space="preserve"> </w:t>
      </w:r>
      <w:r w:rsidRPr="00384424">
        <w:rPr>
          <w:vanish/>
          <w:sz w:val="16"/>
        </w:rPr>
        <w:t>much</w:t>
      </w:r>
      <w:r w:rsidRPr="000A7537">
        <w:rPr>
          <w:sz w:val="16"/>
        </w:rPr>
        <w:t xml:space="preserve"> </w:t>
      </w:r>
      <w:r w:rsidRPr="00384424">
        <w:rPr>
          <w:vanish/>
          <w:sz w:val="16"/>
        </w:rPr>
        <w:t>as</w:t>
      </w:r>
      <w:r w:rsidRPr="000A7537">
        <w:rPr>
          <w:sz w:val="16"/>
        </w:rPr>
        <w:t xml:space="preserve"> </w:t>
      </w:r>
      <w:r w:rsidRPr="00384424">
        <w:rPr>
          <w:vanish/>
          <w:sz w:val="16"/>
        </w:rPr>
        <w:t>an</w:t>
      </w:r>
      <w:r w:rsidRPr="000A7537">
        <w:rPr>
          <w:sz w:val="16"/>
        </w:rPr>
        <w:t xml:space="preserve"> </w:t>
      </w:r>
      <w:r w:rsidRPr="00384424">
        <w:rPr>
          <w:vanish/>
          <w:sz w:val="16"/>
        </w:rPr>
        <w:t>additional</w:t>
      </w:r>
      <w:r w:rsidRPr="000A7537">
        <w:rPr>
          <w:sz w:val="16"/>
        </w:rPr>
        <w:t xml:space="preserve"> </w:t>
      </w:r>
      <w:r w:rsidRPr="00384424">
        <w:rPr>
          <w:vanish/>
          <w:sz w:val="16"/>
        </w:rPr>
        <w:t>3,000</w:t>
      </w:r>
      <w:r w:rsidRPr="000A7537">
        <w:rPr>
          <w:sz w:val="16"/>
        </w:rPr>
        <w:t xml:space="preserve"> </w:t>
      </w:r>
      <w:r w:rsidRPr="00384424">
        <w:rPr>
          <w:vanish/>
          <w:sz w:val="16"/>
        </w:rPr>
        <w:t>pounds</w:t>
      </w:r>
      <w:r w:rsidRPr="000A7537">
        <w:rPr>
          <w:sz w:val="16"/>
        </w:rPr>
        <w:t xml:space="preserve"> </w:t>
      </w:r>
      <w:r w:rsidRPr="00384424">
        <w:rPr>
          <w:vanish/>
          <w:sz w:val="16"/>
        </w:rPr>
        <w:t>($4,103)</w:t>
      </w:r>
      <w:r w:rsidRPr="000A7537">
        <w:rPr>
          <w:sz w:val="16"/>
        </w:rPr>
        <w:t xml:space="preserve"> </w:t>
      </w:r>
      <w:r w:rsidRPr="00384424">
        <w:rPr>
          <w:vanish/>
          <w:sz w:val="16"/>
        </w:rPr>
        <w:t>-</w:t>
      </w:r>
      <w:r w:rsidRPr="000A7537">
        <w:rPr>
          <w:sz w:val="16"/>
        </w:rPr>
        <w:t xml:space="preserve"> </w:t>
      </w:r>
      <w:r w:rsidRPr="00384424">
        <w:rPr>
          <w:vanish/>
          <w:sz w:val="16"/>
        </w:rPr>
        <w:t>on</w:t>
      </w:r>
      <w:r w:rsidRPr="000A7537">
        <w:rPr>
          <w:sz w:val="16"/>
        </w:rPr>
        <w:t xml:space="preserve"> </w:t>
      </w:r>
      <w:r w:rsidRPr="00384424">
        <w:rPr>
          <w:vanish/>
          <w:sz w:val="16"/>
        </w:rPr>
        <w:t>average</w:t>
      </w:r>
      <w:r w:rsidRPr="000A7537">
        <w:rPr>
          <w:sz w:val="16"/>
        </w:rPr>
        <w:t xml:space="preserve"> </w:t>
      </w:r>
      <w:r w:rsidRPr="00384424">
        <w:rPr>
          <w:vanish/>
          <w:sz w:val="16"/>
        </w:rPr>
        <w:t>-</w:t>
      </w:r>
      <w:r w:rsidRPr="000A7537">
        <w:rPr>
          <w:sz w:val="16"/>
        </w:rPr>
        <w:t xml:space="preserve"> </w:t>
      </w:r>
      <w:r w:rsidRPr="00384424">
        <w:rPr>
          <w:vanish/>
          <w:sz w:val="16"/>
        </w:rPr>
        <w:t>in</w:t>
      </w:r>
      <w:r w:rsidRPr="000A7537">
        <w:rPr>
          <w:sz w:val="16"/>
        </w:rPr>
        <w:t xml:space="preserve"> </w:t>
      </w:r>
      <w:r w:rsidRPr="00384424">
        <w:rPr>
          <w:vanish/>
          <w:sz w:val="16"/>
        </w:rPr>
        <w:t>income</w:t>
      </w:r>
      <w:r w:rsidRPr="000A7537">
        <w:rPr>
          <w:sz w:val="16"/>
        </w:rPr>
        <w:t xml:space="preserve"> </w:t>
      </w:r>
      <w:r w:rsidRPr="00384424">
        <w:rPr>
          <w:vanish/>
          <w:sz w:val="16"/>
        </w:rPr>
        <w:t>levies</w:t>
      </w:r>
      <w:r w:rsidRPr="000A7537">
        <w:rPr>
          <w:sz w:val="16"/>
        </w:rPr>
        <w:t xml:space="preserve"> </w:t>
      </w:r>
      <w:r w:rsidRPr="00384424">
        <w:rPr>
          <w:vanish/>
          <w:sz w:val="16"/>
        </w:rPr>
        <w:t>per</w:t>
      </w:r>
      <w:r w:rsidRPr="000A7537">
        <w:rPr>
          <w:sz w:val="16"/>
        </w:rPr>
        <w:t xml:space="preserve"> </w:t>
      </w:r>
      <w:r w:rsidRPr="00384424">
        <w:rPr>
          <w:vanish/>
          <w:sz w:val="16"/>
        </w:rPr>
        <w:t>household</w:t>
      </w:r>
      <w:r w:rsidRPr="000A7537">
        <w:rPr>
          <w:sz w:val="16"/>
        </w:rPr>
        <w:t xml:space="preserve"> </w:t>
      </w:r>
      <w:r w:rsidRPr="00384424">
        <w:rPr>
          <w:vanish/>
          <w:sz w:val="16"/>
        </w:rPr>
        <w:t>by</w:t>
      </w:r>
      <w:r w:rsidRPr="000A7537">
        <w:rPr>
          <w:sz w:val="16"/>
        </w:rPr>
        <w:t xml:space="preserve"> </w:t>
      </w:r>
      <w:r w:rsidRPr="00384424">
        <w:rPr>
          <w:vanish/>
          <w:sz w:val="16"/>
        </w:rPr>
        <w:t>2026-27.</w:t>
      </w:r>
      <w:r w:rsidRPr="000A7537">
        <w:rPr>
          <w:sz w:val="16"/>
        </w:rPr>
        <w:t xml:space="preserve"> </w:t>
      </w:r>
      <w:r w:rsidRPr="00384424">
        <w:rPr>
          <w:vanish/>
          <w:u w:val="single"/>
        </w:rPr>
        <w:t>But</w:t>
      </w:r>
      <w:r w:rsidRPr="000A7537">
        <w:rPr>
          <w:u w:val="single"/>
        </w:rPr>
        <w:t xml:space="preserve"> </w:t>
      </w:r>
      <w:r w:rsidRPr="000A7537">
        <w:rPr>
          <w:highlight w:val="cyan"/>
          <w:u w:val="single"/>
        </w:rPr>
        <w:t>it is not all bad news</w:t>
      </w:r>
      <w:r w:rsidRPr="00384424">
        <w:rPr>
          <w:vanish/>
          <w:u w:val="single"/>
        </w:rPr>
        <w:t>,</w:t>
      </w:r>
      <w:r w:rsidRPr="000A7537">
        <w:rPr>
          <w:u w:val="single"/>
        </w:rPr>
        <w:t xml:space="preserve"> </w:t>
      </w:r>
      <w:r w:rsidRPr="00384424">
        <w:rPr>
          <w:vanish/>
          <w:u w:val="single"/>
        </w:rPr>
        <w:t>particularly</w:t>
      </w:r>
      <w:r w:rsidRPr="000A7537">
        <w:rPr>
          <w:u w:val="single"/>
        </w:rPr>
        <w:t xml:space="preserve"> </w:t>
      </w:r>
      <w:r w:rsidRPr="00384424">
        <w:rPr>
          <w:vanish/>
          <w:u w:val="single"/>
        </w:rPr>
        <w:t>for</w:t>
      </w:r>
      <w:r w:rsidRPr="000A7537">
        <w:rPr>
          <w:u w:val="single"/>
        </w:rPr>
        <w:t xml:space="preserve"> </w:t>
      </w:r>
      <w:r w:rsidRPr="00384424">
        <w:rPr>
          <w:vanish/>
          <w:u w:val="single"/>
        </w:rPr>
        <w:t>lower-income</w:t>
      </w:r>
      <w:r w:rsidRPr="000A7537">
        <w:rPr>
          <w:u w:val="single"/>
        </w:rPr>
        <w:t xml:space="preserve"> </w:t>
      </w:r>
      <w:r w:rsidRPr="00384424">
        <w:rPr>
          <w:vanish/>
          <w:u w:val="single"/>
        </w:rPr>
        <w:t>families,</w:t>
      </w:r>
      <w:r w:rsidRPr="000A7537">
        <w:rPr>
          <w:u w:val="single"/>
        </w:rPr>
        <w:t xml:space="preserve"> </w:t>
      </w:r>
      <w:r w:rsidRPr="00384424">
        <w:rPr>
          <w:vanish/>
          <w:u w:val="single"/>
        </w:rPr>
        <w:t>Handscomb</w:t>
      </w:r>
      <w:r w:rsidRPr="000A7537">
        <w:rPr>
          <w:u w:val="single"/>
        </w:rPr>
        <w:t xml:space="preserve"> </w:t>
      </w:r>
      <w:r w:rsidRPr="00384424">
        <w:rPr>
          <w:vanish/>
          <w:u w:val="single"/>
        </w:rPr>
        <w:t>added.</w:t>
      </w:r>
      <w:r w:rsidRPr="000A7537">
        <w:rPr>
          <w:u w:val="single"/>
        </w:rPr>
        <w:t xml:space="preserve"> </w:t>
      </w:r>
      <w:r w:rsidRPr="00384424">
        <w:rPr>
          <w:vanish/>
          <w:u w:val="single"/>
        </w:rPr>
        <w:t>On</w:t>
      </w:r>
      <w:r w:rsidRPr="000A7537">
        <w:rPr>
          <w:u w:val="single"/>
        </w:rPr>
        <w:t xml:space="preserve"> </w:t>
      </w:r>
      <w:r w:rsidRPr="00384424">
        <w:rPr>
          <w:vanish/>
          <w:u w:val="single"/>
        </w:rPr>
        <w:t>a</w:t>
      </w:r>
      <w:r w:rsidRPr="000A7537">
        <w:rPr>
          <w:u w:val="single"/>
        </w:rPr>
        <w:t xml:space="preserve"> </w:t>
      </w:r>
      <w:r w:rsidRPr="00384424">
        <w:rPr>
          <w:vanish/>
          <w:u w:val="single"/>
        </w:rPr>
        <w:t>sliding</w:t>
      </w:r>
      <w:r w:rsidRPr="000A7537">
        <w:rPr>
          <w:u w:val="single"/>
        </w:rPr>
        <w:t xml:space="preserve"> </w:t>
      </w:r>
      <w:r w:rsidRPr="00384424">
        <w:rPr>
          <w:vanish/>
          <w:u w:val="single"/>
        </w:rPr>
        <w:t>scale,</w:t>
      </w:r>
      <w:r w:rsidRPr="000A7537">
        <w:rPr>
          <w:u w:val="single"/>
        </w:rPr>
        <w:t xml:space="preserve"> </w:t>
      </w:r>
      <w:r w:rsidRPr="00384424">
        <w:rPr>
          <w:vanish/>
          <w:u w:val="single"/>
        </w:rPr>
        <w:t>the</w:t>
      </w:r>
      <w:r w:rsidRPr="000A7537">
        <w:rPr>
          <w:u w:val="single"/>
        </w:rPr>
        <w:t xml:space="preserve"> </w:t>
      </w:r>
      <w:r w:rsidRPr="00384424">
        <w:rPr>
          <w:vanish/>
          <w:u w:val="single"/>
        </w:rPr>
        <w:t>richest</w:t>
      </w:r>
      <w:r w:rsidRPr="000A7537">
        <w:rPr>
          <w:u w:val="single"/>
        </w:rPr>
        <w:t xml:space="preserve"> </w:t>
      </w:r>
      <w:r w:rsidRPr="00384424">
        <w:rPr>
          <w:vanish/>
          <w:u w:val="single"/>
        </w:rPr>
        <w:t>fifth</w:t>
      </w:r>
      <w:r w:rsidRPr="000A7537">
        <w:rPr>
          <w:u w:val="single"/>
        </w:rPr>
        <w:t xml:space="preserve"> </w:t>
      </w:r>
      <w:r w:rsidRPr="00384424">
        <w:rPr>
          <w:vanish/>
          <w:u w:val="single"/>
        </w:rPr>
        <w:t>of</w:t>
      </w:r>
      <w:r w:rsidRPr="000A7537">
        <w:rPr>
          <w:u w:val="single"/>
        </w:rPr>
        <w:t xml:space="preserve"> </w:t>
      </w:r>
      <w:r w:rsidRPr="00384424">
        <w:rPr>
          <w:vanish/>
          <w:u w:val="single"/>
        </w:rPr>
        <w:t>households</w:t>
      </w:r>
      <w:r w:rsidRPr="000A7537">
        <w:rPr>
          <w:u w:val="single"/>
        </w:rPr>
        <w:t xml:space="preserve"> </w:t>
      </w:r>
      <w:r w:rsidRPr="00384424">
        <w:rPr>
          <w:vanish/>
          <w:u w:val="single"/>
        </w:rPr>
        <w:t>are</w:t>
      </w:r>
      <w:r w:rsidRPr="000A7537">
        <w:rPr>
          <w:u w:val="single"/>
        </w:rPr>
        <w:t xml:space="preserve"> </w:t>
      </w:r>
      <w:r w:rsidRPr="00384424">
        <w:rPr>
          <w:vanish/>
          <w:u w:val="single"/>
        </w:rPr>
        <w:t>likely</w:t>
      </w:r>
      <w:r w:rsidRPr="000A7537">
        <w:rPr>
          <w:u w:val="single"/>
        </w:rPr>
        <w:t xml:space="preserve"> </w:t>
      </w:r>
      <w:r w:rsidRPr="00384424">
        <w:rPr>
          <w:vanish/>
          <w:u w:val="single"/>
        </w:rPr>
        <w:t>to</w:t>
      </w:r>
      <w:r w:rsidRPr="000A7537">
        <w:rPr>
          <w:u w:val="single"/>
        </w:rPr>
        <w:t xml:space="preserve"> </w:t>
      </w:r>
      <w:r w:rsidRPr="00384424">
        <w:rPr>
          <w:vanish/>
          <w:u w:val="single"/>
        </w:rPr>
        <w:t>see</w:t>
      </w:r>
      <w:r w:rsidRPr="000A7537">
        <w:rPr>
          <w:u w:val="single"/>
        </w:rPr>
        <w:t xml:space="preserve"> </w:t>
      </w:r>
      <w:r w:rsidRPr="00384424">
        <w:rPr>
          <w:vanish/>
          <w:u w:val="single"/>
        </w:rPr>
        <w:t>their</w:t>
      </w:r>
      <w:r w:rsidRPr="000A7537">
        <w:rPr>
          <w:u w:val="single"/>
        </w:rPr>
        <w:t xml:space="preserve"> </w:t>
      </w:r>
      <w:r w:rsidRPr="00384424">
        <w:rPr>
          <w:vanish/>
          <w:u w:val="single"/>
        </w:rPr>
        <w:t>incomes</w:t>
      </w:r>
      <w:r w:rsidRPr="000A7537">
        <w:rPr>
          <w:u w:val="single"/>
        </w:rPr>
        <w:t xml:space="preserve"> </w:t>
      </w:r>
      <w:r w:rsidRPr="00384424">
        <w:rPr>
          <w:vanish/>
          <w:u w:val="single"/>
        </w:rPr>
        <w:t>fall</w:t>
      </w:r>
      <w:r w:rsidRPr="000A7537">
        <w:rPr>
          <w:u w:val="single"/>
        </w:rPr>
        <w:t xml:space="preserve"> </w:t>
      </w:r>
      <w:r w:rsidRPr="00384424">
        <w:rPr>
          <w:vanish/>
          <w:u w:val="single"/>
        </w:rPr>
        <w:t>by</w:t>
      </w:r>
      <w:r w:rsidRPr="000A7537">
        <w:rPr>
          <w:u w:val="single"/>
        </w:rPr>
        <w:t xml:space="preserve"> </w:t>
      </w:r>
      <w:r w:rsidRPr="00384424">
        <w:rPr>
          <w:vanish/>
          <w:u w:val="single"/>
        </w:rPr>
        <w:t>3%</w:t>
      </w:r>
      <w:r w:rsidRPr="000A7537">
        <w:rPr>
          <w:u w:val="single"/>
        </w:rPr>
        <w:t xml:space="preserve"> </w:t>
      </w:r>
      <w:r w:rsidRPr="00384424">
        <w:rPr>
          <w:vanish/>
          <w:u w:val="single"/>
        </w:rPr>
        <w:t>because</w:t>
      </w:r>
      <w:r w:rsidRPr="000A7537">
        <w:rPr>
          <w:u w:val="single"/>
        </w:rPr>
        <w:t xml:space="preserve"> </w:t>
      </w:r>
      <w:r w:rsidRPr="00384424">
        <w:rPr>
          <w:vanish/>
          <w:u w:val="single"/>
        </w:rPr>
        <w:t>of</w:t>
      </w:r>
      <w:r w:rsidRPr="000A7537">
        <w:rPr>
          <w:u w:val="single"/>
        </w:rPr>
        <w:t xml:space="preserve"> </w:t>
      </w:r>
      <w:r w:rsidRPr="00384424">
        <w:rPr>
          <w:vanish/>
          <w:u w:val="single"/>
        </w:rPr>
        <w:t>the</w:t>
      </w:r>
      <w:r w:rsidRPr="000A7537">
        <w:rPr>
          <w:u w:val="single"/>
        </w:rPr>
        <w:t xml:space="preserve"> </w:t>
      </w:r>
      <w:r w:rsidRPr="00384424">
        <w:rPr>
          <w:vanish/>
          <w:u w:val="single"/>
        </w:rPr>
        <w:t>tax</w:t>
      </w:r>
      <w:r w:rsidRPr="000A7537">
        <w:rPr>
          <w:u w:val="single"/>
        </w:rPr>
        <w:t xml:space="preserve"> </w:t>
      </w:r>
      <w:r w:rsidRPr="00384424">
        <w:rPr>
          <w:vanish/>
          <w:u w:val="single"/>
        </w:rPr>
        <w:t>measures,</w:t>
      </w:r>
      <w:r w:rsidRPr="000A7537">
        <w:rPr>
          <w:u w:val="single"/>
        </w:rPr>
        <w:t xml:space="preserve"> </w:t>
      </w:r>
      <w:r w:rsidRPr="00384424">
        <w:rPr>
          <w:vanish/>
          <w:u w:val="single"/>
        </w:rPr>
        <w:t>middle-income</w:t>
      </w:r>
      <w:r w:rsidRPr="000A7537">
        <w:rPr>
          <w:u w:val="single"/>
        </w:rPr>
        <w:t xml:space="preserve"> </w:t>
      </w:r>
      <w:r w:rsidRPr="00384424">
        <w:rPr>
          <w:vanish/>
          <w:u w:val="single"/>
        </w:rPr>
        <w:t>families</w:t>
      </w:r>
      <w:r w:rsidRPr="000A7537">
        <w:rPr>
          <w:u w:val="single"/>
        </w:rPr>
        <w:t xml:space="preserve"> </w:t>
      </w:r>
      <w:r w:rsidRPr="00384424">
        <w:rPr>
          <w:vanish/>
          <w:u w:val="single"/>
        </w:rPr>
        <w:t>by</w:t>
      </w:r>
      <w:r w:rsidRPr="000A7537">
        <w:rPr>
          <w:u w:val="single"/>
        </w:rPr>
        <w:t xml:space="preserve"> </w:t>
      </w:r>
      <w:r w:rsidRPr="00384424">
        <w:rPr>
          <w:vanish/>
          <w:u w:val="single"/>
        </w:rPr>
        <w:t>2%</w:t>
      </w:r>
      <w:r w:rsidRPr="000A7537">
        <w:rPr>
          <w:u w:val="single"/>
        </w:rPr>
        <w:t xml:space="preserve"> </w:t>
      </w:r>
      <w:r w:rsidRPr="00384424">
        <w:rPr>
          <w:vanish/>
          <w:u w:val="single"/>
        </w:rPr>
        <w:t>and</w:t>
      </w:r>
      <w:r w:rsidRPr="000A7537">
        <w:rPr>
          <w:u w:val="single"/>
        </w:rPr>
        <w:t xml:space="preserve"> </w:t>
      </w:r>
      <w:r w:rsidRPr="00384424">
        <w:rPr>
          <w:vanish/>
          <w:u w:val="single"/>
        </w:rPr>
        <w:t>poorest</w:t>
      </w:r>
      <w:r w:rsidRPr="000A7537">
        <w:rPr>
          <w:u w:val="single"/>
        </w:rPr>
        <w:t xml:space="preserve"> </w:t>
      </w:r>
      <w:r w:rsidRPr="00384424">
        <w:rPr>
          <w:vanish/>
          <w:u w:val="single"/>
        </w:rPr>
        <w:t>fifth</w:t>
      </w:r>
      <w:r w:rsidRPr="000A7537">
        <w:rPr>
          <w:u w:val="single"/>
        </w:rPr>
        <w:t xml:space="preserve"> </w:t>
      </w:r>
      <w:r w:rsidRPr="00384424">
        <w:rPr>
          <w:vanish/>
          <w:u w:val="single"/>
        </w:rPr>
        <w:t>of</w:t>
      </w:r>
      <w:r w:rsidRPr="000A7537">
        <w:rPr>
          <w:u w:val="single"/>
        </w:rPr>
        <w:t xml:space="preserve"> </w:t>
      </w:r>
      <w:r w:rsidRPr="00384424">
        <w:rPr>
          <w:vanish/>
          <w:u w:val="single"/>
        </w:rPr>
        <w:t>households</w:t>
      </w:r>
      <w:r w:rsidRPr="000A7537">
        <w:rPr>
          <w:u w:val="single"/>
        </w:rPr>
        <w:t xml:space="preserve"> </w:t>
      </w:r>
      <w:r w:rsidRPr="00384424">
        <w:rPr>
          <w:vanish/>
          <w:u w:val="single"/>
        </w:rPr>
        <w:t>by</w:t>
      </w:r>
      <w:r w:rsidRPr="000A7537">
        <w:rPr>
          <w:u w:val="single"/>
        </w:rPr>
        <w:t xml:space="preserve"> </w:t>
      </w:r>
      <w:r w:rsidRPr="00384424">
        <w:rPr>
          <w:vanish/>
          <w:u w:val="single"/>
        </w:rPr>
        <w:t>less</w:t>
      </w:r>
      <w:r w:rsidRPr="000A7537">
        <w:rPr>
          <w:u w:val="single"/>
        </w:rPr>
        <w:t xml:space="preserve"> </w:t>
      </w:r>
      <w:r w:rsidRPr="00384424">
        <w:rPr>
          <w:vanish/>
          <w:u w:val="single"/>
        </w:rPr>
        <w:t>than</w:t>
      </w:r>
      <w:r w:rsidRPr="000A7537">
        <w:rPr>
          <w:u w:val="single"/>
        </w:rPr>
        <w:t xml:space="preserve"> </w:t>
      </w:r>
      <w:r w:rsidRPr="00384424">
        <w:rPr>
          <w:vanish/>
          <w:u w:val="single"/>
        </w:rPr>
        <w:t>1%.</w:t>
      </w:r>
      <w:r w:rsidRPr="000A7537">
        <w:rPr>
          <w:u w:val="single"/>
        </w:rPr>
        <w:t xml:space="preserve"> </w:t>
      </w:r>
      <w:r w:rsidRPr="00384424">
        <w:rPr>
          <w:vanish/>
          <w:u w:val="single"/>
        </w:rPr>
        <w:t>But</w:t>
      </w:r>
      <w:r w:rsidRPr="000A7537">
        <w:rPr>
          <w:u w:val="single"/>
        </w:rPr>
        <w:t xml:space="preserve"> </w:t>
      </w:r>
      <w:r w:rsidRPr="00384424">
        <w:rPr>
          <w:vanish/>
          <w:u w:val="single"/>
        </w:rPr>
        <w:t>due</w:t>
      </w:r>
      <w:r w:rsidRPr="000A7537">
        <w:rPr>
          <w:u w:val="single"/>
        </w:rPr>
        <w:t xml:space="preserve"> </w:t>
      </w:r>
      <w:r w:rsidRPr="00384424">
        <w:rPr>
          <w:vanish/>
          <w:u w:val="single"/>
        </w:rPr>
        <w:t>to</w:t>
      </w:r>
      <w:r w:rsidRPr="000A7537">
        <w:rPr>
          <w:u w:val="single"/>
        </w:rPr>
        <w:t xml:space="preserve"> </w:t>
      </w:r>
      <w:r w:rsidRPr="00384424">
        <w:rPr>
          <w:vanish/>
          <w:u w:val="single"/>
        </w:rPr>
        <w:t>the</w:t>
      </w:r>
      <w:r w:rsidRPr="000A7537">
        <w:rPr>
          <w:u w:val="single"/>
        </w:rPr>
        <w:t xml:space="preserve"> </w:t>
      </w:r>
      <w:r w:rsidRPr="00384424">
        <w:rPr>
          <w:vanish/>
          <w:u w:val="single"/>
        </w:rPr>
        <w:t>changes</w:t>
      </w:r>
      <w:r w:rsidRPr="000A7537">
        <w:rPr>
          <w:u w:val="single"/>
        </w:rPr>
        <w:t xml:space="preserve"> </w:t>
      </w:r>
      <w:r w:rsidRPr="00384424">
        <w:rPr>
          <w:vanish/>
          <w:u w:val="single"/>
        </w:rPr>
        <w:t>announced</w:t>
      </w:r>
      <w:r w:rsidRPr="000A7537">
        <w:rPr>
          <w:u w:val="single"/>
        </w:rPr>
        <w:t xml:space="preserve"> </w:t>
      </w:r>
      <w:r w:rsidRPr="00384424">
        <w:rPr>
          <w:vanish/>
          <w:u w:val="single"/>
        </w:rPr>
        <w:t>in</w:t>
      </w:r>
      <w:r w:rsidRPr="000A7537">
        <w:rPr>
          <w:u w:val="single"/>
        </w:rPr>
        <w:t xml:space="preserve"> </w:t>
      </w:r>
      <w:r w:rsidRPr="00384424">
        <w:rPr>
          <w:vanish/>
          <w:u w:val="single"/>
        </w:rPr>
        <w:t>the</w:t>
      </w:r>
      <w:r w:rsidRPr="000A7537">
        <w:rPr>
          <w:u w:val="single"/>
        </w:rPr>
        <w:t xml:space="preserve"> </w:t>
      </w:r>
      <w:r w:rsidRPr="00384424">
        <w:rPr>
          <w:vanish/>
          <w:u w:val="single"/>
        </w:rPr>
        <w:t>budget</w:t>
      </w:r>
      <w:r w:rsidRPr="000A7537">
        <w:rPr>
          <w:u w:val="single"/>
        </w:rPr>
        <w:t xml:space="preserve"> </w:t>
      </w:r>
      <w:r w:rsidRPr="00384424">
        <w:rPr>
          <w:vanish/>
          <w:u w:val="single"/>
        </w:rPr>
        <w:t>to</w:t>
      </w:r>
      <w:r w:rsidRPr="000A7537">
        <w:rPr>
          <w:u w:val="single"/>
        </w:rPr>
        <w:t xml:space="preserve"> </w:t>
      </w:r>
      <w:r w:rsidRPr="00384424">
        <w:rPr>
          <w:vanish/>
          <w:u w:val="single"/>
        </w:rPr>
        <w:t>universal</w:t>
      </w:r>
      <w:r w:rsidRPr="000A7537">
        <w:rPr>
          <w:u w:val="single"/>
        </w:rPr>
        <w:t xml:space="preserve"> </w:t>
      </w:r>
      <w:r w:rsidRPr="00384424">
        <w:rPr>
          <w:vanish/>
          <w:u w:val="single"/>
        </w:rPr>
        <w:t>credit</w:t>
      </w:r>
      <w:r w:rsidRPr="000A7537">
        <w:rPr>
          <w:u w:val="single"/>
        </w:rPr>
        <w:t xml:space="preserve"> </w:t>
      </w:r>
      <w:r w:rsidRPr="00384424">
        <w:rPr>
          <w:vanish/>
          <w:u w:val="single"/>
        </w:rPr>
        <w:t>–</w:t>
      </w:r>
      <w:r w:rsidRPr="000A7537">
        <w:rPr>
          <w:u w:val="single"/>
        </w:rPr>
        <w:t xml:space="preserve"> </w:t>
      </w:r>
      <w:r w:rsidRPr="000A7537">
        <w:rPr>
          <w:highlight w:val="cyan"/>
          <w:u w:val="single"/>
        </w:rPr>
        <w:t>Britain's main income-related benefit</w:t>
      </w:r>
      <w:r w:rsidRPr="000A7537">
        <w:rPr>
          <w:u w:val="single"/>
        </w:rPr>
        <w:t xml:space="preserve"> </w:t>
      </w:r>
      <w:r w:rsidRPr="00384424">
        <w:rPr>
          <w:vanish/>
          <w:u w:val="single"/>
        </w:rPr>
        <w:t>claimed</w:t>
      </w:r>
      <w:r w:rsidRPr="000A7537">
        <w:rPr>
          <w:u w:val="single"/>
        </w:rPr>
        <w:t xml:space="preserve"> </w:t>
      </w:r>
      <w:r w:rsidRPr="00384424">
        <w:rPr>
          <w:vanish/>
          <w:u w:val="single"/>
        </w:rPr>
        <w:t>by</w:t>
      </w:r>
      <w:r w:rsidRPr="000A7537">
        <w:rPr>
          <w:u w:val="single"/>
        </w:rPr>
        <w:t xml:space="preserve"> </w:t>
      </w:r>
      <w:r w:rsidRPr="00384424">
        <w:rPr>
          <w:vanish/>
          <w:u w:val="single"/>
        </w:rPr>
        <w:t>4.4</w:t>
      </w:r>
      <w:r w:rsidRPr="000A7537">
        <w:rPr>
          <w:u w:val="single"/>
        </w:rPr>
        <w:t xml:space="preserve"> </w:t>
      </w:r>
      <w:r w:rsidRPr="00384424">
        <w:rPr>
          <w:vanish/>
          <w:u w:val="single"/>
        </w:rPr>
        <w:t>million</w:t>
      </w:r>
      <w:r w:rsidRPr="000A7537">
        <w:rPr>
          <w:u w:val="single"/>
        </w:rPr>
        <w:t xml:space="preserve"> </w:t>
      </w:r>
      <w:r w:rsidRPr="00384424">
        <w:rPr>
          <w:vanish/>
          <w:u w:val="single"/>
        </w:rPr>
        <w:t>low-income</w:t>
      </w:r>
      <w:r w:rsidRPr="000A7537">
        <w:rPr>
          <w:u w:val="single"/>
        </w:rPr>
        <w:t xml:space="preserve"> </w:t>
      </w:r>
      <w:r w:rsidRPr="00384424">
        <w:rPr>
          <w:vanish/>
          <w:u w:val="single"/>
        </w:rPr>
        <w:t>families</w:t>
      </w:r>
      <w:r w:rsidRPr="000A7537">
        <w:rPr>
          <w:u w:val="single"/>
        </w:rPr>
        <w:t xml:space="preserve"> </w:t>
      </w:r>
      <w:r w:rsidRPr="00384424">
        <w:rPr>
          <w:vanish/>
          <w:u w:val="single"/>
        </w:rPr>
        <w:t>–</w:t>
      </w:r>
      <w:r w:rsidRPr="000A7537">
        <w:rPr>
          <w:u w:val="single"/>
        </w:rPr>
        <w:t xml:space="preserve"> </w:t>
      </w:r>
      <w:r w:rsidRPr="00384424">
        <w:rPr>
          <w:vanish/>
          <w:u w:val="single"/>
        </w:rPr>
        <w:t>poorer</w:t>
      </w:r>
      <w:r w:rsidRPr="000A7537">
        <w:rPr>
          <w:u w:val="single"/>
        </w:rPr>
        <w:t xml:space="preserve"> </w:t>
      </w:r>
      <w:r w:rsidRPr="00384424">
        <w:rPr>
          <w:vanish/>
          <w:u w:val="single"/>
        </w:rPr>
        <w:t>in-work</w:t>
      </w:r>
      <w:r w:rsidRPr="000A7537">
        <w:rPr>
          <w:u w:val="single"/>
        </w:rPr>
        <w:t xml:space="preserve"> </w:t>
      </w:r>
      <w:r w:rsidRPr="00384424">
        <w:rPr>
          <w:vanish/>
          <w:u w:val="single"/>
        </w:rPr>
        <w:t>households</w:t>
      </w:r>
      <w:r w:rsidRPr="000A7537">
        <w:rPr>
          <w:u w:val="single"/>
        </w:rPr>
        <w:t xml:space="preserve"> </w:t>
      </w:r>
      <w:r w:rsidRPr="000A7537">
        <w:rPr>
          <w:highlight w:val="cyan"/>
          <w:u w:val="single"/>
        </w:rPr>
        <w:t>will see an income boost</w:t>
      </w:r>
      <w:r w:rsidRPr="000A7537">
        <w:rPr>
          <w:u w:val="single"/>
        </w:rPr>
        <w:t xml:space="preserve"> </w:t>
      </w:r>
      <w:r w:rsidRPr="00384424">
        <w:rPr>
          <w:vanish/>
          <w:u w:val="single"/>
        </w:rPr>
        <w:t>of</w:t>
      </w:r>
      <w:r w:rsidRPr="000A7537">
        <w:rPr>
          <w:u w:val="single"/>
        </w:rPr>
        <w:t xml:space="preserve"> </w:t>
      </w:r>
      <w:r w:rsidRPr="00384424">
        <w:rPr>
          <w:vanish/>
          <w:u w:val="single"/>
        </w:rPr>
        <w:t>around</w:t>
      </w:r>
      <w:r w:rsidRPr="000A7537">
        <w:rPr>
          <w:u w:val="single"/>
        </w:rPr>
        <w:t xml:space="preserve"> </w:t>
      </w:r>
      <w:r w:rsidRPr="00384424">
        <w:rPr>
          <w:vanish/>
          <w:u w:val="single"/>
        </w:rPr>
        <w:t>3%</w:t>
      </w:r>
      <w:r w:rsidRPr="00384424">
        <w:rPr>
          <w:vanish/>
          <w:sz w:val="16"/>
        </w:rPr>
        <w:t>.</w:t>
      </w:r>
      <w:r w:rsidRPr="000A7537">
        <w:rPr>
          <w:sz w:val="16"/>
        </w:rPr>
        <w:t xml:space="preserve"> </w:t>
      </w:r>
      <w:r w:rsidRPr="00384424">
        <w:rPr>
          <w:vanish/>
          <w:sz w:val="16"/>
        </w:rPr>
        <w:t>"Effectively,</w:t>
      </w:r>
      <w:r w:rsidRPr="000A7537">
        <w:rPr>
          <w:sz w:val="16"/>
        </w:rPr>
        <w:t xml:space="preserve"> </w:t>
      </w:r>
      <w:r w:rsidRPr="00384424">
        <w:rPr>
          <w:vanish/>
          <w:sz w:val="16"/>
        </w:rPr>
        <w:t>that's</w:t>
      </w:r>
      <w:r w:rsidRPr="000A7537">
        <w:rPr>
          <w:sz w:val="16"/>
        </w:rPr>
        <w:t xml:space="preserve"> </w:t>
      </w:r>
      <w:r w:rsidRPr="00384424">
        <w:rPr>
          <w:vanish/>
          <w:sz w:val="16"/>
        </w:rPr>
        <w:t>giving</w:t>
      </w:r>
      <w:r w:rsidRPr="000A7537">
        <w:rPr>
          <w:sz w:val="16"/>
        </w:rPr>
        <w:t xml:space="preserve"> </w:t>
      </w:r>
      <w:r w:rsidRPr="00384424">
        <w:rPr>
          <w:vanish/>
          <w:sz w:val="16"/>
        </w:rPr>
        <w:t>away</w:t>
      </w:r>
      <w:r w:rsidRPr="000A7537">
        <w:rPr>
          <w:sz w:val="16"/>
        </w:rPr>
        <w:t xml:space="preserve"> </w:t>
      </w:r>
      <w:r w:rsidRPr="00384424">
        <w:rPr>
          <w:vanish/>
          <w:sz w:val="16"/>
        </w:rPr>
        <w:t>money</w:t>
      </w:r>
      <w:r w:rsidRPr="000A7537">
        <w:rPr>
          <w:sz w:val="16"/>
        </w:rPr>
        <w:t xml:space="preserve"> </w:t>
      </w:r>
      <w:r w:rsidRPr="00384424">
        <w:rPr>
          <w:vanish/>
          <w:sz w:val="16"/>
        </w:rPr>
        <w:t>to</w:t>
      </w:r>
      <w:r w:rsidRPr="000A7537">
        <w:rPr>
          <w:sz w:val="16"/>
        </w:rPr>
        <w:t xml:space="preserve"> </w:t>
      </w:r>
      <w:r w:rsidRPr="00384424">
        <w:rPr>
          <w:vanish/>
          <w:sz w:val="16"/>
        </w:rPr>
        <w:t>families</w:t>
      </w:r>
      <w:r w:rsidRPr="000A7537">
        <w:rPr>
          <w:sz w:val="16"/>
        </w:rPr>
        <w:t xml:space="preserve"> </w:t>
      </w:r>
      <w:r w:rsidRPr="00384424">
        <w:rPr>
          <w:vanish/>
          <w:sz w:val="16"/>
        </w:rPr>
        <w:t>who</w:t>
      </w:r>
      <w:r w:rsidRPr="000A7537">
        <w:rPr>
          <w:sz w:val="16"/>
        </w:rPr>
        <w:t xml:space="preserve"> </w:t>
      </w:r>
      <w:r w:rsidRPr="00384424">
        <w:rPr>
          <w:vanish/>
          <w:sz w:val="16"/>
        </w:rPr>
        <w:t>are</w:t>
      </w:r>
      <w:r w:rsidRPr="000A7537">
        <w:rPr>
          <w:sz w:val="16"/>
        </w:rPr>
        <w:t xml:space="preserve"> </w:t>
      </w:r>
      <w:r w:rsidRPr="00384424">
        <w:rPr>
          <w:vanish/>
          <w:sz w:val="16"/>
        </w:rPr>
        <w:t>in</w:t>
      </w:r>
      <w:r w:rsidRPr="000A7537">
        <w:rPr>
          <w:sz w:val="16"/>
        </w:rPr>
        <w:t xml:space="preserve"> </w:t>
      </w:r>
      <w:r w:rsidRPr="00384424">
        <w:rPr>
          <w:vanish/>
          <w:sz w:val="16"/>
        </w:rPr>
        <w:t>work</w:t>
      </w:r>
      <w:r w:rsidRPr="000A7537">
        <w:rPr>
          <w:sz w:val="16"/>
        </w:rPr>
        <w:t xml:space="preserve"> </w:t>
      </w:r>
      <w:r w:rsidRPr="00384424">
        <w:rPr>
          <w:vanish/>
          <w:sz w:val="16"/>
        </w:rPr>
        <w:t>and</w:t>
      </w:r>
      <w:r w:rsidRPr="000A7537">
        <w:rPr>
          <w:sz w:val="16"/>
        </w:rPr>
        <w:t xml:space="preserve"> </w:t>
      </w:r>
      <w:r w:rsidRPr="00384424">
        <w:rPr>
          <w:vanish/>
          <w:sz w:val="16"/>
        </w:rPr>
        <w:t>on</w:t>
      </w:r>
      <w:r w:rsidRPr="000A7537">
        <w:rPr>
          <w:sz w:val="16"/>
        </w:rPr>
        <w:t xml:space="preserve"> </w:t>
      </w:r>
      <w:r w:rsidRPr="00384424">
        <w:rPr>
          <w:vanish/>
          <w:sz w:val="16"/>
        </w:rPr>
        <w:t>low</w:t>
      </w:r>
      <w:r w:rsidRPr="000A7537">
        <w:rPr>
          <w:sz w:val="16"/>
        </w:rPr>
        <w:t xml:space="preserve"> </w:t>
      </w:r>
      <w:r w:rsidRPr="00384424">
        <w:rPr>
          <w:vanish/>
          <w:sz w:val="16"/>
        </w:rPr>
        <w:t>incomes,"</w:t>
      </w:r>
      <w:r w:rsidRPr="000A7537">
        <w:rPr>
          <w:sz w:val="16"/>
        </w:rPr>
        <w:t xml:space="preserve"> </w:t>
      </w:r>
      <w:r w:rsidRPr="00384424">
        <w:rPr>
          <w:vanish/>
          <w:sz w:val="16"/>
        </w:rPr>
        <w:t>he</w:t>
      </w:r>
      <w:r w:rsidRPr="000A7537">
        <w:rPr>
          <w:sz w:val="16"/>
        </w:rPr>
        <w:t xml:space="preserve"> </w:t>
      </w:r>
      <w:r w:rsidRPr="00384424">
        <w:rPr>
          <w:vanish/>
          <w:sz w:val="16"/>
        </w:rPr>
        <w:t>said,</w:t>
      </w:r>
      <w:r w:rsidRPr="000A7537">
        <w:rPr>
          <w:sz w:val="16"/>
        </w:rPr>
        <w:t xml:space="preserve"> </w:t>
      </w:r>
      <w:r w:rsidRPr="00384424">
        <w:rPr>
          <w:vanish/>
          <w:sz w:val="16"/>
        </w:rPr>
        <w:t>adding</w:t>
      </w:r>
      <w:r w:rsidRPr="000A7537">
        <w:rPr>
          <w:sz w:val="16"/>
        </w:rPr>
        <w:t xml:space="preserve"> </w:t>
      </w:r>
      <w:r w:rsidRPr="00384424">
        <w:rPr>
          <w:vanish/>
          <w:sz w:val="16"/>
        </w:rPr>
        <w:t>that</w:t>
      </w:r>
      <w:r w:rsidRPr="000A7537">
        <w:rPr>
          <w:sz w:val="16"/>
        </w:rPr>
        <w:t xml:space="preserve"> </w:t>
      </w:r>
      <w:r w:rsidRPr="00384424">
        <w:rPr>
          <w:vanish/>
          <w:sz w:val="16"/>
        </w:rPr>
        <w:t>lower-income</w:t>
      </w:r>
      <w:r w:rsidRPr="000A7537">
        <w:rPr>
          <w:sz w:val="16"/>
        </w:rPr>
        <w:t xml:space="preserve"> </w:t>
      </w:r>
      <w:r w:rsidRPr="00384424">
        <w:rPr>
          <w:vanish/>
          <w:sz w:val="16"/>
        </w:rPr>
        <w:t>families</w:t>
      </w:r>
      <w:r w:rsidRPr="000A7537">
        <w:rPr>
          <w:sz w:val="16"/>
        </w:rPr>
        <w:t xml:space="preserve"> </w:t>
      </w:r>
      <w:r w:rsidRPr="00384424">
        <w:rPr>
          <w:vanish/>
          <w:sz w:val="16"/>
        </w:rPr>
        <w:t>will</w:t>
      </w:r>
      <w:r w:rsidRPr="000A7537">
        <w:rPr>
          <w:sz w:val="16"/>
        </w:rPr>
        <w:t xml:space="preserve"> </w:t>
      </w:r>
      <w:r w:rsidRPr="00384424">
        <w:rPr>
          <w:vanish/>
          <w:sz w:val="16"/>
        </w:rPr>
        <w:t>be</w:t>
      </w:r>
      <w:r w:rsidRPr="000A7537">
        <w:rPr>
          <w:sz w:val="16"/>
        </w:rPr>
        <w:t xml:space="preserve"> </w:t>
      </w:r>
      <w:r w:rsidRPr="00384424">
        <w:rPr>
          <w:vanish/>
          <w:sz w:val="16"/>
        </w:rPr>
        <w:t>2.8%</w:t>
      </w:r>
      <w:r w:rsidRPr="000A7537">
        <w:rPr>
          <w:sz w:val="16"/>
        </w:rPr>
        <w:t xml:space="preserve"> </w:t>
      </w:r>
      <w:r w:rsidRPr="00384424">
        <w:rPr>
          <w:vanish/>
          <w:sz w:val="16"/>
        </w:rPr>
        <w:t>better</w:t>
      </w:r>
      <w:r w:rsidRPr="000A7537">
        <w:rPr>
          <w:sz w:val="16"/>
        </w:rPr>
        <w:t xml:space="preserve"> </w:t>
      </w:r>
      <w:r w:rsidRPr="00384424">
        <w:rPr>
          <w:vanish/>
          <w:sz w:val="16"/>
        </w:rPr>
        <w:t>off</w:t>
      </w:r>
      <w:r w:rsidRPr="000A7537">
        <w:rPr>
          <w:sz w:val="16"/>
        </w:rPr>
        <w:t xml:space="preserve"> </w:t>
      </w:r>
      <w:r w:rsidRPr="00384424">
        <w:rPr>
          <w:vanish/>
          <w:sz w:val="16"/>
        </w:rPr>
        <w:t>by</w:t>
      </w:r>
      <w:r w:rsidRPr="000A7537">
        <w:rPr>
          <w:sz w:val="16"/>
        </w:rPr>
        <w:t xml:space="preserve"> </w:t>
      </w:r>
      <w:r w:rsidRPr="00384424">
        <w:rPr>
          <w:vanish/>
          <w:sz w:val="16"/>
        </w:rPr>
        <w:t>2025-26.</w:t>
      </w:r>
    </w:p>
    <w:p w14:paraId="2407F43F" w14:textId="77777777" w:rsidR="008B6030" w:rsidRPr="000A7537" w:rsidRDefault="008B6030" w:rsidP="008B6030"/>
    <w:p w14:paraId="711D9369" w14:textId="6031D3FA" w:rsidR="008B6030" w:rsidRPr="000A7537" w:rsidRDefault="008B6030" w:rsidP="00F601E6"/>
    <w:p w14:paraId="1C2F07B2" w14:textId="77777777" w:rsidR="008B6030" w:rsidRPr="000A7537" w:rsidRDefault="008B6030" w:rsidP="008B6030">
      <w:pPr>
        <w:pStyle w:val="Heading1"/>
      </w:pPr>
      <w:r w:rsidRPr="000A7537">
        <w:t>CP – UBI</w:t>
      </w:r>
    </w:p>
    <w:p w14:paraId="53470570" w14:textId="77777777" w:rsidR="008B6030" w:rsidRPr="000A7537" w:rsidRDefault="008B6030" w:rsidP="008B6030">
      <w:pPr>
        <w:pStyle w:val="Heading2"/>
      </w:pPr>
      <w:r w:rsidRPr="000A7537">
        <w:t>1NC</w:t>
      </w:r>
    </w:p>
    <w:p w14:paraId="66A8885B" w14:textId="77777777" w:rsidR="008B6030" w:rsidRPr="000A7537" w:rsidRDefault="008B6030" w:rsidP="008B6030">
      <w:pPr>
        <w:pStyle w:val="Heading4"/>
        <w:rPr>
          <w:rStyle w:val="Style13ptBold"/>
          <w:b/>
          <w:bCs w:val="0"/>
        </w:rPr>
      </w:pPr>
      <w:r w:rsidRPr="000A7537">
        <w:t>CP Text: _____ should implement a $1000 per month universal basic income.</w:t>
      </w:r>
    </w:p>
    <w:p w14:paraId="6A83EFC3" w14:textId="77777777" w:rsidR="008B6030" w:rsidRPr="000A7537" w:rsidRDefault="008B6030" w:rsidP="008B6030">
      <w:pPr>
        <w:rPr>
          <w:sz w:val="16"/>
        </w:rPr>
      </w:pPr>
      <w:r w:rsidRPr="000A7537">
        <w:rPr>
          <w:rStyle w:val="Style13ptBold"/>
          <w:u w:val="single"/>
        </w:rPr>
        <w:t>Worstall 15</w:t>
      </w:r>
      <w:r w:rsidRPr="000A7537">
        <w:rPr>
          <w:sz w:val="16"/>
        </w:rPr>
        <w:t>, Tim. (Worstall is a regular contributor to </w:t>
      </w:r>
      <w:hyperlink r:id="rId15" w:tooltip="CapX" w:history="1">
        <w:r w:rsidRPr="000A7537">
          <w:rPr>
            <w:rStyle w:val="Hyperlink"/>
            <w:sz w:val="16"/>
          </w:rPr>
          <w:t>CapX</w:t>
        </w:r>
      </w:hyperlink>
      <w:r w:rsidRPr="000A7537">
        <w:rPr>
          <w:sz w:val="16"/>
        </w:rPr>
        <w:t>.</w:t>
      </w:r>
      <w:hyperlink r:id="rId16" w:anchor="cite_note-CapX-4" w:history="1">
        <w:r w:rsidRPr="000A7537">
          <w:rPr>
            <w:rStyle w:val="Hyperlink"/>
            <w:sz w:val="16"/>
          </w:rPr>
          <w:t>[4]</w:t>
        </w:r>
      </w:hyperlink>
      <w:r w:rsidRPr="000A7537">
        <w:rPr>
          <w:sz w:val="16"/>
        </w:rPr>
        <w:t> He has also written for </w:t>
      </w:r>
      <w:hyperlink r:id="rId17" w:tooltip="The Guardian" w:history="1">
        <w:r w:rsidRPr="000A7537">
          <w:rPr>
            <w:rStyle w:val="Hyperlink"/>
            <w:sz w:val="16"/>
          </w:rPr>
          <w:t>the Guardian</w:t>
        </w:r>
      </w:hyperlink>
      <w:r w:rsidRPr="000A7537">
        <w:rPr>
          <w:sz w:val="16"/>
        </w:rPr>
        <w:t>,</w:t>
      </w:r>
      <w:hyperlink r:id="rId18" w:anchor="cite_note-Guardian-5" w:history="1">
        <w:r w:rsidRPr="000A7537">
          <w:rPr>
            <w:rStyle w:val="Hyperlink"/>
            <w:sz w:val="16"/>
          </w:rPr>
          <w:t>[5]</w:t>
        </w:r>
      </w:hyperlink>
      <w:r w:rsidRPr="000A7537">
        <w:rPr>
          <w:sz w:val="16"/>
        </w:rPr>
        <w:t> </w:t>
      </w:r>
      <w:hyperlink r:id="rId19" w:tooltip="The New York Times" w:history="1">
        <w:r w:rsidRPr="000A7537">
          <w:rPr>
            <w:rStyle w:val="Hyperlink"/>
            <w:sz w:val="16"/>
          </w:rPr>
          <w:t>The New York Times</w:t>
        </w:r>
      </w:hyperlink>
      <w:r w:rsidRPr="000A7537">
        <w:rPr>
          <w:sz w:val="16"/>
        </w:rPr>
        <w:t>,</w:t>
      </w:r>
      <w:hyperlink r:id="rId20" w:anchor="cite_note-NYT-6" w:history="1">
        <w:r w:rsidRPr="000A7537">
          <w:rPr>
            <w:rStyle w:val="Hyperlink"/>
            <w:sz w:val="16"/>
          </w:rPr>
          <w:t>[6]</w:t>
        </w:r>
      </w:hyperlink>
      <w:r w:rsidRPr="000A7537">
        <w:rPr>
          <w:sz w:val="16"/>
        </w:rPr>
        <w:t> </w:t>
      </w:r>
      <w:hyperlink r:id="rId21" w:tooltip="PandoDaily" w:history="1">
        <w:r w:rsidRPr="000A7537">
          <w:rPr>
            <w:rStyle w:val="Hyperlink"/>
            <w:sz w:val="16"/>
          </w:rPr>
          <w:t>PandoDaily</w:t>
        </w:r>
      </w:hyperlink>
      <w:r w:rsidRPr="000A7537">
        <w:rPr>
          <w:sz w:val="16"/>
        </w:rPr>
        <w:t>,</w:t>
      </w:r>
      <w:hyperlink r:id="rId22" w:anchor="cite_note-PandoDaily-7" w:history="1">
        <w:r w:rsidRPr="000A7537">
          <w:rPr>
            <w:rStyle w:val="Hyperlink"/>
            <w:sz w:val="16"/>
          </w:rPr>
          <w:t>[7]</w:t>
        </w:r>
      </w:hyperlink>
      <w:r w:rsidRPr="000A7537">
        <w:rPr>
          <w:sz w:val="16"/>
        </w:rPr>
        <w:t> </w:t>
      </w:r>
      <w:hyperlink r:id="rId23" w:tooltip="Forbes" w:history="1">
        <w:r w:rsidRPr="000A7537">
          <w:rPr>
            <w:rStyle w:val="Hyperlink"/>
            <w:sz w:val="16"/>
          </w:rPr>
          <w:t>Forbes</w:t>
        </w:r>
      </w:hyperlink>
      <w:r w:rsidRPr="000A7537">
        <w:rPr>
          <w:sz w:val="16"/>
        </w:rPr>
        <w:t>,</w:t>
      </w:r>
      <w:hyperlink r:id="rId24" w:anchor="cite_note-Forbes-8" w:history="1">
        <w:r w:rsidRPr="000A7537">
          <w:rPr>
            <w:rStyle w:val="Hyperlink"/>
            <w:sz w:val="16"/>
          </w:rPr>
          <w:t>[8]</w:t>
        </w:r>
      </w:hyperlink>
      <w:r w:rsidRPr="000A7537">
        <w:rPr>
          <w:sz w:val="16"/>
        </w:rPr>
        <w:t> </w:t>
      </w:r>
      <w:hyperlink r:id="rId25" w:tooltip="The Register" w:history="1">
        <w:r w:rsidRPr="000A7537">
          <w:rPr>
            <w:rStyle w:val="Hyperlink"/>
            <w:sz w:val="16"/>
          </w:rPr>
          <w:t>The Register</w:t>
        </w:r>
      </w:hyperlink>
      <w:r w:rsidRPr="000A7537">
        <w:rPr>
          <w:sz w:val="16"/>
        </w:rPr>
        <w:t>,</w:t>
      </w:r>
      <w:hyperlink r:id="rId26" w:anchor="cite_note-TheRegister-9" w:history="1">
        <w:r w:rsidRPr="000A7537">
          <w:rPr>
            <w:rStyle w:val="Hyperlink"/>
            <w:sz w:val="16"/>
          </w:rPr>
          <w:t>[9]</w:t>
        </w:r>
      </w:hyperlink>
      <w:r w:rsidRPr="000A7537">
        <w:rPr>
          <w:sz w:val="16"/>
        </w:rPr>
        <w:t> </w:t>
      </w:r>
      <w:hyperlink r:id="rId27" w:tooltip="The Daily Telegraph" w:history="1">
        <w:r w:rsidRPr="000A7537">
          <w:rPr>
            <w:rStyle w:val="Hyperlink"/>
            <w:sz w:val="16"/>
          </w:rPr>
          <w:t>the Daily Telegraph</w:t>
        </w:r>
      </w:hyperlink>
      <w:r w:rsidRPr="000A7537">
        <w:rPr>
          <w:sz w:val="16"/>
        </w:rPr>
        <w:t>blogs,</w:t>
      </w:r>
      <w:hyperlink r:id="rId28" w:anchor="cite_note-Telegraph-10" w:history="1">
        <w:r w:rsidRPr="000A7537">
          <w:rPr>
            <w:rStyle w:val="Hyperlink"/>
            <w:sz w:val="16"/>
          </w:rPr>
          <w:t>[10]</w:t>
        </w:r>
      </w:hyperlink>
      <w:r w:rsidRPr="000A7537">
        <w:rPr>
          <w:sz w:val="16"/>
        </w:rPr>
        <w:t> </w:t>
      </w:r>
      <w:hyperlink r:id="rId29" w:tooltip="The Times" w:history="1">
        <w:r w:rsidRPr="000A7537">
          <w:rPr>
            <w:rStyle w:val="Hyperlink"/>
            <w:sz w:val="16"/>
          </w:rPr>
          <w:t>the Times</w:t>
        </w:r>
      </w:hyperlink>
      <w:r w:rsidRPr="000A7537">
        <w:rPr>
          <w:sz w:val="16"/>
        </w:rPr>
        <w:t>,</w:t>
      </w:r>
      <w:hyperlink r:id="rId30" w:anchor="cite_note-TimesLivingWage-11" w:history="1">
        <w:r w:rsidRPr="000A7537">
          <w:rPr>
            <w:rStyle w:val="Hyperlink"/>
            <w:sz w:val="16"/>
          </w:rPr>
          <w:t>[11]</w:t>
        </w:r>
      </w:hyperlink>
      <w:r w:rsidRPr="000A7537">
        <w:rPr>
          <w:sz w:val="16"/>
        </w:rPr>
        <w:t> and </w:t>
      </w:r>
      <w:hyperlink r:id="rId31" w:tooltip="The Wall Street Journal" w:history="1">
        <w:r w:rsidRPr="000A7537">
          <w:rPr>
            <w:rStyle w:val="Hyperlink"/>
            <w:sz w:val="16"/>
          </w:rPr>
          <w:t>The Wall Street Journal</w:t>
        </w:r>
      </w:hyperlink>
      <w:r w:rsidRPr="000A7537">
        <w:rPr>
          <w:sz w:val="16"/>
        </w:rPr>
        <w:t>.</w:t>
      </w:r>
      <w:hyperlink r:id="rId32" w:anchor="cite_note-WSJ-12" w:history="1">
        <w:r w:rsidRPr="000A7537">
          <w:rPr>
            <w:rStyle w:val="Hyperlink"/>
            <w:sz w:val="16"/>
          </w:rPr>
          <w:t>[12]</w:t>
        </w:r>
      </w:hyperlink>
      <w:r w:rsidRPr="000A7537">
        <w:rPr>
          <w:sz w:val="16"/>
        </w:rPr>
        <w:t> In 2010 his blog was listed as one of the top 100 UK political blogs by </w:t>
      </w:r>
      <w:hyperlink r:id="rId33" w:tooltip="Total Politics" w:history="1">
        <w:r w:rsidRPr="000A7537">
          <w:rPr>
            <w:rStyle w:val="Hyperlink"/>
            <w:sz w:val="16"/>
          </w:rPr>
          <w:t>Total Politics</w:t>
        </w:r>
      </w:hyperlink>
      <w:r w:rsidRPr="000A7537">
        <w:rPr>
          <w:sz w:val="16"/>
        </w:rPr>
        <w:t>.</w:t>
      </w:r>
      <w:hyperlink r:id="rId34" w:anchor="cite_note-TotalPolitics-2" w:history="1">
        <w:r w:rsidRPr="000A7537">
          <w:rPr>
            <w:rStyle w:val="Hyperlink"/>
            <w:sz w:val="16"/>
          </w:rPr>
          <w:t>[2]</w:t>
        </w:r>
      </w:hyperlink>
      <w:r w:rsidRPr="000A7537">
        <w:rPr>
          <w:sz w:val="16"/>
        </w:rPr>
        <w:t xml:space="preserve"> Worstall is a supporter of the </w:t>
      </w:r>
      <w:hyperlink r:id="rId35" w:tooltip="UK Independence Party" w:history="1">
        <w:r w:rsidRPr="000A7537">
          <w:rPr>
            <w:rStyle w:val="Hyperlink"/>
            <w:sz w:val="16"/>
          </w:rPr>
          <w:t>UK Independence Party</w:t>
        </w:r>
      </w:hyperlink>
      <w:r w:rsidRPr="000A7537">
        <w:rPr>
          <w:sz w:val="16"/>
        </w:rPr>
        <w:t> (UKIP), stood as a candidate for London in the </w:t>
      </w:r>
      <w:hyperlink r:id="rId36" w:tooltip="2009 European Parliament election in the United Kingdom" w:history="1">
        <w:r w:rsidRPr="000A7537">
          <w:rPr>
            <w:rStyle w:val="Hyperlink"/>
            <w:sz w:val="16"/>
          </w:rPr>
          <w:t>European Parliament election, 2009</w:t>
        </w:r>
      </w:hyperlink>
      <w:r w:rsidRPr="000A7537">
        <w:rPr>
          <w:sz w:val="16"/>
        </w:rPr>
        <w:t>,</w:t>
      </w:r>
      <w:hyperlink r:id="rId37" w:anchor="cite_note-EU2009-13" w:history="1">
        <w:r w:rsidRPr="000A7537">
          <w:rPr>
            <w:rStyle w:val="Hyperlink"/>
            <w:sz w:val="16"/>
          </w:rPr>
          <w:t>[13]</w:t>
        </w:r>
      </w:hyperlink>
      <w:r w:rsidRPr="000A7537">
        <w:rPr>
          <w:sz w:val="16"/>
        </w:rPr>
        <w:t> and acted as the party's press officer.</w:t>
      </w:r>
      <w:hyperlink r:id="rId38" w:anchor="cite_note-Lynas-14" w:history="1">
        <w:r w:rsidRPr="000A7537">
          <w:rPr>
            <w:rStyle w:val="Hyperlink"/>
            <w:sz w:val="16"/>
          </w:rPr>
          <w:t>[14]</w:t>
        </w:r>
      </w:hyperlink>
      <w:r w:rsidRPr="000A7537">
        <w:rPr>
          <w:sz w:val="16"/>
        </w:rPr>
        <w:t xml:space="preserve"> Worstall's writings on economics and environmentalism have received a varied response.  </w:t>
      </w:r>
      <w:hyperlink r:id="rId39" w:tooltip="Matt Ridley" w:history="1">
        <w:r w:rsidRPr="000A7537">
          <w:rPr>
            <w:rStyle w:val="Hyperlink"/>
            <w:sz w:val="16"/>
          </w:rPr>
          <w:t>Matt Ridley</w:t>
        </w:r>
      </w:hyperlink>
      <w:r w:rsidRPr="000A7537">
        <w:rPr>
          <w:sz w:val="16"/>
        </w:rPr>
        <w:t> described his book Chasing Rainbows as "Fearless, fresh, forensic and funny",</w:t>
      </w:r>
      <w:hyperlink r:id="rId40" w:anchor="cite_note-Ridley-15" w:history="1">
        <w:r w:rsidRPr="000A7537">
          <w:rPr>
            <w:rStyle w:val="Hyperlink"/>
            <w:sz w:val="16"/>
          </w:rPr>
          <w:t>[15]</w:t>
        </w:r>
      </w:hyperlink>
      <w:r w:rsidRPr="000A7537">
        <w:rPr>
          <w:sz w:val="16"/>
        </w:rPr>
        <w:t> while in response to an article by Worstall about the think tank </w:t>
      </w:r>
      <w:hyperlink r:id="rId41" w:tooltip="Compass (think tank)" w:history="1">
        <w:r w:rsidRPr="000A7537">
          <w:rPr>
            <w:rStyle w:val="Hyperlink"/>
            <w:sz w:val="16"/>
          </w:rPr>
          <w:t>Compass</w:t>
        </w:r>
      </w:hyperlink>
      <w:hyperlink r:id="rId42" w:anchor="cite_note-Compass-16" w:history="1">
        <w:r w:rsidRPr="000A7537">
          <w:rPr>
            <w:rStyle w:val="Hyperlink"/>
            <w:sz w:val="16"/>
          </w:rPr>
          <w:t>[16]</w:t>
        </w:r>
      </w:hyperlink>
      <w:r w:rsidRPr="000A7537">
        <w:rPr>
          <w:sz w:val="16"/>
        </w:rPr>
        <w:t> the author </w:t>
      </w:r>
      <w:hyperlink r:id="rId43" w:tooltip="Colin Hines (page does not exist)" w:history="1">
        <w:r w:rsidRPr="000A7537">
          <w:rPr>
            <w:rStyle w:val="Hyperlink"/>
            <w:sz w:val="16"/>
          </w:rPr>
          <w:t>Colin Hines</w:t>
        </w:r>
      </w:hyperlink>
      <w:r w:rsidRPr="000A7537">
        <w:rPr>
          <w:sz w:val="16"/>
        </w:rPr>
        <w:t> described Worstall's argument as "a libellous smokescreen".</w:t>
      </w:r>
      <w:hyperlink r:id="rId44" w:anchor="cite_note-ColinHines-17" w:history="1">
        <w:r w:rsidRPr="000A7537">
          <w:rPr>
            <w:rStyle w:val="Hyperlink"/>
            <w:sz w:val="16"/>
          </w:rPr>
          <w:t>[17]</w:t>
        </w:r>
      </w:hyperlink>
      <w:r w:rsidRPr="000A7537">
        <w:rPr>
          <w:sz w:val="16"/>
        </w:rPr>
        <w:t> Worstall has also written on </w:t>
      </w:r>
      <w:hyperlink r:id="rId45" w:tooltip="Corporate tax" w:history="1">
        <w:r w:rsidRPr="000A7537">
          <w:rPr>
            <w:rStyle w:val="Hyperlink"/>
            <w:sz w:val="16"/>
          </w:rPr>
          <w:t>corporate tax</w:t>
        </w:r>
      </w:hyperlink>
      <w:r w:rsidRPr="000A7537">
        <w:rPr>
          <w:sz w:val="16"/>
        </w:rPr>
        <w:t> and has been critical of the protest group </w:t>
      </w:r>
      <w:hyperlink r:id="rId46" w:tooltip="UK Uncut" w:history="1">
        <w:r w:rsidRPr="000A7537">
          <w:rPr>
            <w:rStyle w:val="Hyperlink"/>
            <w:sz w:val="16"/>
          </w:rPr>
          <w:t>UK Uncut</w:t>
        </w:r>
      </w:hyperlink>
      <w:r w:rsidRPr="000A7537">
        <w:rPr>
          <w:sz w:val="16"/>
        </w:rPr>
        <w:t>.</w:t>
      </w:r>
      <w:hyperlink r:id="rId47" w:anchor="cite_note-UKUncut-18" w:history="1">
        <w:r w:rsidRPr="000A7537">
          <w:rPr>
            <w:rStyle w:val="Hyperlink"/>
            <w:sz w:val="16"/>
          </w:rPr>
          <w:t>[18]</w:t>
        </w:r>
      </w:hyperlink>
      <w:r w:rsidRPr="000A7537">
        <w:rPr>
          <w:sz w:val="16"/>
        </w:rPr>
        <w:t xml:space="preserve"> In 2018 Tim founded the news site The Continental Telegraph reporting on news and current events.</w:t>
      </w:r>
      <w:hyperlink r:id="rId48" w:anchor="cite_note-ContinentalTelegraph-19" w:history="1">
        <w:r w:rsidRPr="000A7537">
          <w:rPr>
            <w:rStyle w:val="Hyperlink"/>
            <w:sz w:val="16"/>
          </w:rPr>
          <w:t>[19]</w:t>
        </w:r>
      </w:hyperlink>
      <w:r w:rsidRPr="000A7537">
        <w:rPr>
          <w:sz w:val="16"/>
        </w:rPr>
        <w:t xml:space="preserve">) "The Real Value Of A Universal Basic Income Is That It Raises The Reservation Wage." Forbes, 18 Sept. 2015, </w:t>
      </w:r>
      <w:hyperlink r:id="rId49" w:history="1">
        <w:r w:rsidRPr="000A7537">
          <w:rPr>
            <w:rStyle w:val="Hyperlink"/>
            <w:sz w:val="16"/>
          </w:rPr>
          <w:t>www.forbes.com/sites/timworstall/2015/09/18/the-real-value-of-a-universal-basic-income-is-that-it-raises-the-reservation-wage/?sh=56b3995a7ca1.[bracketed</w:t>
        </w:r>
      </w:hyperlink>
      <w:r w:rsidRPr="000A7537">
        <w:rPr>
          <w:sz w:val="16"/>
        </w:rPr>
        <w:t xml:space="preserve"> for gendered language]</w:t>
      </w:r>
    </w:p>
    <w:p w14:paraId="0BEF968C" w14:textId="082EA71F" w:rsidR="008B6030" w:rsidRPr="00384424" w:rsidRDefault="008B6030" w:rsidP="00384424">
      <w:pPr>
        <w:rPr>
          <w:sz w:val="16"/>
        </w:rPr>
      </w:pPr>
      <w:r w:rsidRPr="00384424">
        <w:rPr>
          <w:vanish/>
          <w:sz w:val="16"/>
        </w:rPr>
        <w:t>The</w:t>
      </w:r>
      <w:r w:rsidRPr="000A7537">
        <w:rPr>
          <w:sz w:val="16"/>
        </w:rPr>
        <w:t xml:space="preserve"> </w:t>
      </w:r>
      <w:r w:rsidRPr="00384424">
        <w:rPr>
          <w:vanish/>
          <w:sz w:val="16"/>
        </w:rPr>
        <w:t>usual</w:t>
      </w:r>
      <w:r w:rsidRPr="000A7537">
        <w:rPr>
          <w:sz w:val="16"/>
        </w:rPr>
        <w:t xml:space="preserve"> </w:t>
      </w:r>
      <w:r w:rsidRPr="00384424">
        <w:rPr>
          <w:vanish/>
          <w:sz w:val="16"/>
        </w:rPr>
        <w:t>answer</w:t>
      </w:r>
      <w:r w:rsidRPr="000A7537">
        <w:rPr>
          <w:sz w:val="16"/>
        </w:rPr>
        <w:t xml:space="preserve"> </w:t>
      </w:r>
      <w:r w:rsidRPr="00384424">
        <w:rPr>
          <w:vanish/>
          <w:sz w:val="16"/>
        </w:rPr>
        <w:t>to</w:t>
      </w:r>
      <w:r w:rsidRPr="000A7537">
        <w:rPr>
          <w:sz w:val="16"/>
        </w:rPr>
        <w:t xml:space="preserve"> </w:t>
      </w:r>
      <w:r w:rsidRPr="00384424">
        <w:rPr>
          <w:vanish/>
          <w:sz w:val="16"/>
        </w:rPr>
        <w:t>this</w:t>
      </w:r>
      <w:r w:rsidRPr="000A7537">
        <w:rPr>
          <w:sz w:val="16"/>
        </w:rPr>
        <w:t xml:space="preserve"> </w:t>
      </w:r>
      <w:r w:rsidRPr="00384424">
        <w:rPr>
          <w:vanish/>
          <w:sz w:val="16"/>
        </w:rPr>
        <w:t>is</w:t>
      </w:r>
      <w:r w:rsidRPr="000A7537">
        <w:rPr>
          <w:sz w:val="16"/>
        </w:rPr>
        <w:t xml:space="preserve"> </w:t>
      </w:r>
      <w:r w:rsidRPr="00384424">
        <w:rPr>
          <w:vanish/>
          <w:sz w:val="16"/>
        </w:rPr>
        <w:t>that</w:t>
      </w:r>
      <w:r w:rsidRPr="000A7537">
        <w:rPr>
          <w:sz w:val="16"/>
        </w:rPr>
        <w:t xml:space="preserve"> </w:t>
      </w:r>
      <w:r w:rsidRPr="00384424">
        <w:rPr>
          <w:vanish/>
          <w:sz w:val="16"/>
        </w:rPr>
        <w:t>we</w:t>
      </w:r>
      <w:r w:rsidRPr="000A7537">
        <w:rPr>
          <w:sz w:val="16"/>
        </w:rPr>
        <w:t xml:space="preserve"> </w:t>
      </w:r>
      <w:r w:rsidRPr="00384424">
        <w:rPr>
          <w:vanish/>
          <w:sz w:val="16"/>
        </w:rPr>
        <w:t>must</w:t>
      </w:r>
      <w:r w:rsidRPr="000A7537">
        <w:rPr>
          <w:sz w:val="16"/>
        </w:rPr>
        <w:t xml:space="preserve"> </w:t>
      </w:r>
      <w:r w:rsidRPr="00384424">
        <w:rPr>
          <w:vanish/>
          <w:sz w:val="16"/>
        </w:rPr>
        <w:t>therefore</w:t>
      </w:r>
      <w:r w:rsidRPr="000A7537">
        <w:rPr>
          <w:sz w:val="16"/>
        </w:rPr>
        <w:t xml:space="preserve"> </w:t>
      </w:r>
      <w:r w:rsidRPr="00384424">
        <w:rPr>
          <w:vanish/>
          <w:sz w:val="16"/>
        </w:rPr>
        <w:t>rebuild</w:t>
      </w:r>
      <w:r w:rsidRPr="000A7537">
        <w:rPr>
          <w:sz w:val="16"/>
        </w:rPr>
        <w:t xml:space="preserve"> </w:t>
      </w:r>
      <w:r w:rsidRPr="00384424">
        <w:rPr>
          <w:vanish/>
          <w:sz w:val="16"/>
        </w:rPr>
        <w:t>union</w:t>
      </w:r>
      <w:r w:rsidRPr="000A7537">
        <w:rPr>
          <w:sz w:val="16"/>
        </w:rPr>
        <w:t xml:space="preserve"> </w:t>
      </w:r>
      <w:r w:rsidRPr="00384424">
        <w:rPr>
          <w:vanish/>
          <w:sz w:val="16"/>
        </w:rPr>
        <w:t>power.</w:t>
      </w:r>
      <w:r w:rsidRPr="000A7537">
        <w:rPr>
          <w:sz w:val="16"/>
        </w:rPr>
        <w:t xml:space="preserve"> </w:t>
      </w:r>
      <w:r w:rsidRPr="00384424">
        <w:rPr>
          <w:vanish/>
          <w:sz w:val="16"/>
        </w:rPr>
        <w:t>Although</w:t>
      </w:r>
      <w:r w:rsidRPr="000A7537">
        <w:rPr>
          <w:sz w:val="16"/>
        </w:rPr>
        <w:t xml:space="preserve"> </w:t>
      </w:r>
      <w:r w:rsidRPr="00384424">
        <w:rPr>
          <w:vanish/>
          <w:sz w:val="16"/>
        </w:rPr>
        <w:t>I</w:t>
      </w:r>
      <w:r w:rsidRPr="000A7537">
        <w:rPr>
          <w:sz w:val="16"/>
        </w:rPr>
        <w:t xml:space="preserve"> </w:t>
      </w:r>
      <w:r w:rsidRPr="00384424">
        <w:rPr>
          <w:vanish/>
          <w:sz w:val="16"/>
        </w:rPr>
        <w:t>have</w:t>
      </w:r>
      <w:r w:rsidRPr="000A7537">
        <w:rPr>
          <w:sz w:val="16"/>
        </w:rPr>
        <w:t xml:space="preserve"> </w:t>
      </w:r>
      <w:r w:rsidRPr="00384424">
        <w:rPr>
          <w:vanish/>
          <w:sz w:val="16"/>
        </w:rPr>
        <w:t>to</w:t>
      </w:r>
      <w:r w:rsidRPr="000A7537">
        <w:rPr>
          <w:sz w:val="16"/>
        </w:rPr>
        <w:t xml:space="preserve"> </w:t>
      </w:r>
      <w:r w:rsidRPr="00384424">
        <w:rPr>
          <w:vanish/>
          <w:sz w:val="16"/>
        </w:rPr>
        <w:t>say</w:t>
      </w:r>
      <w:r w:rsidRPr="000A7537">
        <w:rPr>
          <w:sz w:val="16"/>
        </w:rPr>
        <w:t xml:space="preserve"> </w:t>
      </w:r>
      <w:r w:rsidRPr="00384424">
        <w:rPr>
          <w:vanish/>
          <w:sz w:val="16"/>
        </w:rPr>
        <w:t>that</w:t>
      </w:r>
      <w:r w:rsidRPr="000A7537">
        <w:rPr>
          <w:sz w:val="16"/>
        </w:rPr>
        <w:t xml:space="preserve"> </w:t>
      </w:r>
      <w:r w:rsidRPr="00384424">
        <w:rPr>
          <w:vanish/>
          <w:sz w:val="16"/>
        </w:rPr>
        <w:t>if</w:t>
      </w:r>
      <w:r w:rsidRPr="000A7537">
        <w:rPr>
          <w:sz w:val="16"/>
        </w:rPr>
        <w:t xml:space="preserve"> </w:t>
      </w:r>
      <w:r w:rsidRPr="00384424">
        <w:rPr>
          <w:vanish/>
          <w:sz w:val="16"/>
        </w:rPr>
        <w:t>the</w:t>
      </w:r>
      <w:r w:rsidRPr="000A7537">
        <w:rPr>
          <w:sz w:val="16"/>
        </w:rPr>
        <w:t xml:space="preserve"> </w:t>
      </w:r>
      <w:r w:rsidRPr="00384424">
        <w:rPr>
          <w:vanish/>
          <w:sz w:val="16"/>
        </w:rPr>
        <w:t>solution</w:t>
      </w:r>
      <w:r w:rsidRPr="000A7537">
        <w:rPr>
          <w:sz w:val="16"/>
        </w:rPr>
        <w:t xml:space="preserve"> </w:t>
      </w:r>
      <w:r w:rsidRPr="00384424">
        <w:rPr>
          <w:vanish/>
          <w:sz w:val="16"/>
        </w:rPr>
        <w:t>is</w:t>
      </w:r>
      <w:r w:rsidRPr="000A7537">
        <w:rPr>
          <w:sz w:val="16"/>
        </w:rPr>
        <w:t xml:space="preserve"> </w:t>
      </w:r>
      <w:r w:rsidRPr="00384424">
        <w:rPr>
          <w:vanish/>
          <w:sz w:val="16"/>
        </w:rPr>
        <w:t>to</w:t>
      </w:r>
      <w:r w:rsidRPr="000A7537">
        <w:rPr>
          <w:sz w:val="16"/>
        </w:rPr>
        <w:t xml:space="preserve"> </w:t>
      </w:r>
      <w:r w:rsidRPr="00384424">
        <w:rPr>
          <w:vanish/>
          <w:sz w:val="16"/>
        </w:rPr>
        <w:t>bring</w:t>
      </w:r>
      <w:r w:rsidRPr="000A7537">
        <w:rPr>
          <w:sz w:val="16"/>
        </w:rPr>
        <w:t xml:space="preserve"> </w:t>
      </w:r>
      <w:r w:rsidRPr="00384424">
        <w:rPr>
          <w:vanish/>
          <w:sz w:val="16"/>
        </w:rPr>
        <w:t>back</w:t>
      </w:r>
      <w:r w:rsidRPr="000A7537">
        <w:rPr>
          <w:sz w:val="16"/>
        </w:rPr>
        <w:t xml:space="preserve"> </w:t>
      </w:r>
      <w:r w:rsidRPr="00384424">
        <w:rPr>
          <w:vanish/>
          <w:sz w:val="16"/>
        </w:rPr>
        <w:t>Jimmy</w:t>
      </w:r>
      <w:r w:rsidRPr="000A7537">
        <w:rPr>
          <w:sz w:val="16"/>
        </w:rPr>
        <w:t xml:space="preserve"> </w:t>
      </w:r>
      <w:r w:rsidRPr="00384424">
        <w:rPr>
          <w:vanish/>
          <w:sz w:val="16"/>
        </w:rPr>
        <w:t>Hoffa</w:t>
      </w:r>
      <w:r w:rsidRPr="000A7537">
        <w:rPr>
          <w:sz w:val="16"/>
        </w:rPr>
        <w:t xml:space="preserve"> </w:t>
      </w:r>
      <w:r w:rsidRPr="00384424">
        <w:rPr>
          <w:vanish/>
          <w:sz w:val="16"/>
        </w:rPr>
        <w:t>to</w:t>
      </w:r>
      <w:r w:rsidRPr="000A7537">
        <w:rPr>
          <w:sz w:val="16"/>
        </w:rPr>
        <w:t xml:space="preserve"> </w:t>
      </w:r>
      <w:r w:rsidRPr="00384424">
        <w:rPr>
          <w:vanish/>
          <w:sz w:val="16"/>
        </w:rPr>
        <w:t>"invest"</w:t>
      </w:r>
      <w:r w:rsidRPr="000A7537">
        <w:rPr>
          <w:sz w:val="16"/>
        </w:rPr>
        <w:t xml:space="preserve"> </w:t>
      </w:r>
      <w:r w:rsidRPr="00384424">
        <w:rPr>
          <w:vanish/>
          <w:sz w:val="16"/>
        </w:rPr>
        <w:t>the</w:t>
      </w:r>
      <w:r w:rsidRPr="000A7537">
        <w:rPr>
          <w:sz w:val="16"/>
        </w:rPr>
        <w:t xml:space="preserve"> </w:t>
      </w:r>
      <w:r w:rsidRPr="00384424">
        <w:rPr>
          <w:vanish/>
          <w:sz w:val="16"/>
        </w:rPr>
        <w:t>workers'</w:t>
      </w:r>
      <w:r w:rsidRPr="000A7537">
        <w:rPr>
          <w:sz w:val="16"/>
        </w:rPr>
        <w:t xml:space="preserve"> </w:t>
      </w:r>
      <w:r w:rsidRPr="00384424">
        <w:rPr>
          <w:vanish/>
          <w:sz w:val="16"/>
        </w:rPr>
        <w:t>pensions</w:t>
      </w:r>
      <w:r w:rsidRPr="000A7537">
        <w:rPr>
          <w:sz w:val="16"/>
        </w:rPr>
        <w:t xml:space="preserve"> </w:t>
      </w:r>
      <w:r w:rsidRPr="00384424">
        <w:rPr>
          <w:vanish/>
          <w:sz w:val="16"/>
        </w:rPr>
        <w:t>funds</w:t>
      </w:r>
      <w:r w:rsidRPr="000A7537">
        <w:rPr>
          <w:sz w:val="16"/>
        </w:rPr>
        <w:t xml:space="preserve"> </w:t>
      </w:r>
      <w:r w:rsidRPr="00384424">
        <w:rPr>
          <w:vanish/>
          <w:sz w:val="16"/>
        </w:rPr>
        <w:t>I</w:t>
      </w:r>
      <w:r w:rsidRPr="000A7537">
        <w:rPr>
          <w:sz w:val="16"/>
        </w:rPr>
        <w:t xml:space="preserve"> </w:t>
      </w:r>
      <w:r w:rsidRPr="00384424">
        <w:rPr>
          <w:vanish/>
          <w:sz w:val="16"/>
        </w:rPr>
        <w:t>think</w:t>
      </w:r>
      <w:r w:rsidRPr="000A7537">
        <w:rPr>
          <w:sz w:val="16"/>
        </w:rPr>
        <w:t xml:space="preserve"> </w:t>
      </w:r>
      <w:r w:rsidRPr="00384424">
        <w:rPr>
          <w:vanish/>
          <w:sz w:val="16"/>
        </w:rPr>
        <w:t>we</w:t>
      </w:r>
      <w:r w:rsidRPr="000A7537">
        <w:rPr>
          <w:sz w:val="16"/>
        </w:rPr>
        <w:t xml:space="preserve"> </w:t>
      </w:r>
      <w:r w:rsidRPr="00384424">
        <w:rPr>
          <w:vanish/>
          <w:sz w:val="16"/>
        </w:rPr>
        <w:t>may</w:t>
      </w:r>
      <w:r w:rsidRPr="000A7537">
        <w:rPr>
          <w:sz w:val="16"/>
        </w:rPr>
        <w:t xml:space="preserve"> </w:t>
      </w:r>
      <w:r w:rsidRPr="00384424">
        <w:rPr>
          <w:vanish/>
          <w:sz w:val="16"/>
        </w:rPr>
        <w:t>well</w:t>
      </w:r>
      <w:r w:rsidRPr="000A7537">
        <w:rPr>
          <w:sz w:val="16"/>
        </w:rPr>
        <w:t xml:space="preserve"> </w:t>
      </w:r>
      <w:r w:rsidRPr="00384424">
        <w:rPr>
          <w:vanish/>
          <w:sz w:val="16"/>
        </w:rPr>
        <w:t>have</w:t>
      </w:r>
      <w:r w:rsidRPr="000A7537">
        <w:rPr>
          <w:sz w:val="16"/>
        </w:rPr>
        <w:t xml:space="preserve"> </w:t>
      </w:r>
      <w:r w:rsidRPr="00384424">
        <w:rPr>
          <w:vanish/>
          <w:sz w:val="16"/>
        </w:rPr>
        <w:t>mis-stated</w:t>
      </w:r>
      <w:r w:rsidRPr="000A7537">
        <w:rPr>
          <w:sz w:val="16"/>
        </w:rPr>
        <w:t xml:space="preserve"> </w:t>
      </w:r>
      <w:r w:rsidRPr="00384424">
        <w:rPr>
          <w:vanish/>
          <w:sz w:val="16"/>
        </w:rPr>
        <w:t>the</w:t>
      </w:r>
      <w:r w:rsidRPr="000A7537">
        <w:rPr>
          <w:sz w:val="16"/>
        </w:rPr>
        <w:t xml:space="preserve"> </w:t>
      </w:r>
      <w:r w:rsidRPr="00384424">
        <w:rPr>
          <w:vanish/>
          <w:sz w:val="16"/>
        </w:rPr>
        <w:t>question.</w:t>
      </w:r>
      <w:r w:rsidRPr="000A7537">
        <w:rPr>
          <w:sz w:val="16"/>
        </w:rPr>
        <w:t xml:space="preserve"> </w:t>
      </w:r>
      <w:r w:rsidRPr="00384424">
        <w:rPr>
          <w:vanish/>
          <w:u w:val="single"/>
        </w:rPr>
        <w:t>For</w:t>
      </w:r>
      <w:r w:rsidRPr="000A7537">
        <w:rPr>
          <w:u w:val="single"/>
        </w:rPr>
        <w:t xml:space="preserve"> </w:t>
      </w:r>
      <w:r w:rsidRPr="00384424">
        <w:rPr>
          <w:vanish/>
          <w:u w:val="single"/>
        </w:rPr>
        <w:t>the</w:t>
      </w:r>
      <w:r w:rsidRPr="000A7537">
        <w:rPr>
          <w:u w:val="single"/>
        </w:rPr>
        <w:t xml:space="preserve"> </w:t>
      </w:r>
      <w:r w:rsidRPr="00384424">
        <w:rPr>
          <w:vanish/>
          <w:u w:val="single"/>
        </w:rPr>
        <w:t>thing</w:t>
      </w:r>
      <w:r w:rsidRPr="000A7537">
        <w:rPr>
          <w:u w:val="single"/>
        </w:rPr>
        <w:t xml:space="preserve"> </w:t>
      </w:r>
      <w:r w:rsidRPr="00384424">
        <w:rPr>
          <w:vanish/>
          <w:u w:val="single"/>
        </w:rPr>
        <w:t>is</w:t>
      </w:r>
      <w:r w:rsidRPr="000A7537">
        <w:rPr>
          <w:u w:val="single"/>
        </w:rPr>
        <w:t xml:space="preserve"> </w:t>
      </w:r>
      <w:r w:rsidRPr="00384424">
        <w:rPr>
          <w:vanish/>
          <w:u w:val="single"/>
        </w:rPr>
        <w:t>that</w:t>
      </w:r>
      <w:r w:rsidRPr="000A7537">
        <w:rPr>
          <w:u w:val="single"/>
        </w:rPr>
        <w:t xml:space="preserve"> </w:t>
      </w:r>
      <w:r w:rsidRPr="00384424">
        <w:rPr>
          <w:vanish/>
          <w:u w:val="single"/>
        </w:rPr>
        <w:t>we</w:t>
      </w:r>
      <w:r w:rsidRPr="000A7537">
        <w:rPr>
          <w:u w:val="single"/>
        </w:rPr>
        <w:t xml:space="preserve"> </w:t>
      </w:r>
      <w:r w:rsidRPr="000A7537">
        <w:rPr>
          <w:highlight w:val="cyan"/>
          <w:u w:val="single"/>
        </w:rPr>
        <w:t>don't</w:t>
      </w:r>
      <w:r w:rsidRPr="000A7537">
        <w:rPr>
          <w:u w:val="single"/>
        </w:rPr>
        <w:t xml:space="preserve"> </w:t>
      </w:r>
      <w:r w:rsidRPr="00384424">
        <w:rPr>
          <w:vanish/>
          <w:u w:val="single"/>
        </w:rPr>
        <w:t>necessarily</w:t>
      </w:r>
      <w:r w:rsidRPr="000A7537">
        <w:rPr>
          <w:u w:val="single"/>
        </w:rPr>
        <w:t xml:space="preserve"> </w:t>
      </w:r>
      <w:r w:rsidRPr="00384424">
        <w:rPr>
          <w:vanish/>
          <w:u w:val="single"/>
        </w:rPr>
        <w:t>want</w:t>
      </w:r>
      <w:r w:rsidRPr="000A7537">
        <w:rPr>
          <w:u w:val="single"/>
        </w:rPr>
        <w:t xml:space="preserve"> </w:t>
      </w:r>
      <w:r w:rsidRPr="00384424">
        <w:rPr>
          <w:vanish/>
          <w:u w:val="single"/>
        </w:rPr>
        <w:t>to</w:t>
      </w:r>
      <w:r w:rsidRPr="000A7537">
        <w:rPr>
          <w:u w:val="single"/>
        </w:rPr>
        <w:t xml:space="preserve"> </w:t>
      </w:r>
      <w:r w:rsidRPr="000A7537">
        <w:rPr>
          <w:highlight w:val="cyan"/>
          <w:u w:val="single"/>
        </w:rPr>
        <w:t>bring back</w:t>
      </w:r>
      <w:r w:rsidRPr="000A7537">
        <w:rPr>
          <w:u w:val="single"/>
        </w:rPr>
        <w:t xml:space="preserve"> </w:t>
      </w:r>
      <w:r w:rsidRPr="00384424">
        <w:rPr>
          <w:vanish/>
          <w:u w:val="single"/>
        </w:rPr>
        <w:t>the</w:t>
      </w:r>
      <w:r w:rsidRPr="000A7537">
        <w:rPr>
          <w:u w:val="single"/>
        </w:rPr>
        <w:t xml:space="preserve"> </w:t>
      </w:r>
      <w:r w:rsidRPr="000A7537">
        <w:rPr>
          <w:highlight w:val="cyan"/>
          <w:u w:val="single"/>
        </w:rPr>
        <w:t>unions as</w:t>
      </w:r>
      <w:r w:rsidRPr="000A7537">
        <w:rPr>
          <w:u w:val="single"/>
        </w:rPr>
        <w:t xml:space="preserve"> </w:t>
      </w:r>
      <w:r w:rsidRPr="00384424">
        <w:rPr>
          <w:vanish/>
          <w:u w:val="single"/>
        </w:rPr>
        <w:t>the</w:t>
      </w:r>
      <w:r w:rsidRPr="000A7537">
        <w:rPr>
          <w:u w:val="single"/>
        </w:rPr>
        <w:t xml:space="preserve"> </w:t>
      </w:r>
      <w:r w:rsidRPr="000A7537">
        <w:rPr>
          <w:highlight w:val="cyan"/>
          <w:u w:val="single"/>
        </w:rPr>
        <w:t>representatives of</w:t>
      </w:r>
      <w:r w:rsidRPr="000A7537">
        <w:rPr>
          <w:u w:val="single"/>
        </w:rPr>
        <w:t xml:space="preserve"> </w:t>
      </w:r>
      <w:r w:rsidRPr="00384424">
        <w:rPr>
          <w:vanish/>
          <w:u w:val="single"/>
        </w:rPr>
        <w:t>the</w:t>
      </w:r>
      <w:r w:rsidRPr="000A7537">
        <w:rPr>
          <w:u w:val="single"/>
        </w:rPr>
        <w:t xml:space="preserve"> </w:t>
      </w:r>
      <w:r w:rsidRPr="000A7537">
        <w:rPr>
          <w:highlight w:val="cyan"/>
          <w:u w:val="single"/>
        </w:rPr>
        <w:t>workers' power</w:t>
      </w:r>
      <w:r w:rsidRPr="00384424">
        <w:rPr>
          <w:vanish/>
          <w:u w:val="single"/>
        </w:rPr>
        <w:t>.</w:t>
      </w:r>
      <w:r w:rsidRPr="000A7537">
        <w:rPr>
          <w:u w:val="single"/>
        </w:rPr>
        <w:t xml:space="preserve"> </w:t>
      </w:r>
      <w:r w:rsidRPr="00384424">
        <w:rPr>
          <w:vanish/>
          <w:u w:val="single"/>
        </w:rPr>
        <w:t>What</w:t>
      </w:r>
      <w:r w:rsidRPr="000A7537">
        <w:rPr>
          <w:u w:val="single"/>
        </w:rPr>
        <w:t xml:space="preserve"> </w:t>
      </w:r>
      <w:r w:rsidRPr="00384424">
        <w:rPr>
          <w:vanish/>
          <w:u w:val="single"/>
        </w:rPr>
        <w:t>we</w:t>
      </w:r>
      <w:r w:rsidRPr="000A7537">
        <w:rPr>
          <w:u w:val="single"/>
        </w:rPr>
        <w:t xml:space="preserve"> </w:t>
      </w:r>
      <w:r w:rsidRPr="00384424">
        <w:rPr>
          <w:vanish/>
          <w:u w:val="single"/>
        </w:rPr>
        <w:t>want</w:t>
      </w:r>
      <w:r w:rsidRPr="000A7537">
        <w:rPr>
          <w:u w:val="single"/>
        </w:rPr>
        <w:t xml:space="preserve"> </w:t>
      </w:r>
      <w:r w:rsidRPr="00384424">
        <w:rPr>
          <w:vanish/>
          <w:u w:val="single"/>
        </w:rPr>
        <w:t>to</w:t>
      </w:r>
      <w:r w:rsidRPr="000A7537">
        <w:rPr>
          <w:u w:val="single"/>
        </w:rPr>
        <w:t xml:space="preserve"> </w:t>
      </w:r>
      <w:r w:rsidRPr="00384424">
        <w:rPr>
          <w:vanish/>
          <w:u w:val="single"/>
        </w:rPr>
        <w:t>bring</w:t>
      </w:r>
      <w:r w:rsidRPr="000A7537">
        <w:rPr>
          <w:u w:val="single"/>
        </w:rPr>
        <w:t xml:space="preserve"> </w:t>
      </w:r>
      <w:r w:rsidRPr="00384424">
        <w:rPr>
          <w:vanish/>
          <w:u w:val="single"/>
        </w:rPr>
        <w:t>back</w:t>
      </w:r>
      <w:r w:rsidRPr="000A7537">
        <w:rPr>
          <w:u w:val="single"/>
        </w:rPr>
        <w:t xml:space="preserve"> </w:t>
      </w:r>
      <w:r w:rsidRPr="00384424">
        <w:rPr>
          <w:vanish/>
          <w:u w:val="single"/>
        </w:rPr>
        <w:t>is</w:t>
      </w:r>
      <w:r w:rsidRPr="000A7537">
        <w:rPr>
          <w:u w:val="single"/>
        </w:rPr>
        <w:t xml:space="preserve"> </w:t>
      </w:r>
      <w:r w:rsidRPr="00384424">
        <w:rPr>
          <w:vanish/>
          <w:u w:val="single"/>
        </w:rPr>
        <w:t>the</w:t>
      </w:r>
      <w:r w:rsidRPr="000A7537">
        <w:rPr>
          <w:u w:val="single"/>
        </w:rPr>
        <w:t xml:space="preserve"> </w:t>
      </w:r>
      <w:r w:rsidRPr="00384424">
        <w:rPr>
          <w:vanish/>
          <w:u w:val="single"/>
        </w:rPr>
        <w:t>workers'</w:t>
      </w:r>
      <w:r w:rsidRPr="000A7537">
        <w:rPr>
          <w:u w:val="single"/>
        </w:rPr>
        <w:t xml:space="preserve"> </w:t>
      </w:r>
      <w:r w:rsidRPr="00384424">
        <w:rPr>
          <w:vanish/>
          <w:u w:val="single"/>
        </w:rPr>
        <w:t>power.</w:t>
      </w:r>
      <w:r w:rsidRPr="000A7537">
        <w:rPr>
          <w:sz w:val="16"/>
        </w:rPr>
        <w:t xml:space="preserve"> </w:t>
      </w:r>
      <w:r w:rsidRPr="00384424">
        <w:rPr>
          <w:vanish/>
          <w:sz w:val="16"/>
        </w:rPr>
        <w:t>Specifically,</w:t>
      </w:r>
      <w:r w:rsidRPr="000A7537">
        <w:rPr>
          <w:sz w:val="16"/>
        </w:rPr>
        <w:t xml:space="preserve"> </w:t>
      </w:r>
      <w:r w:rsidRPr="00384424">
        <w:rPr>
          <w:vanish/>
          <w:sz w:val="16"/>
        </w:rPr>
        <w:t>we</w:t>
      </w:r>
      <w:r w:rsidRPr="000A7537">
        <w:rPr>
          <w:sz w:val="16"/>
        </w:rPr>
        <w:t xml:space="preserve"> </w:t>
      </w:r>
      <w:r w:rsidRPr="00384424">
        <w:rPr>
          <w:vanish/>
          <w:sz w:val="16"/>
        </w:rPr>
        <w:t>want</w:t>
      </w:r>
      <w:r w:rsidRPr="000A7537">
        <w:rPr>
          <w:sz w:val="16"/>
        </w:rPr>
        <w:t xml:space="preserve"> </w:t>
      </w:r>
      <w:r w:rsidRPr="00384424">
        <w:rPr>
          <w:vanish/>
          <w:sz w:val="16"/>
        </w:rPr>
        <w:t>the</w:t>
      </w:r>
      <w:r w:rsidRPr="000A7537">
        <w:rPr>
          <w:sz w:val="16"/>
        </w:rPr>
        <w:t xml:space="preserve"> </w:t>
      </w:r>
      <w:r w:rsidRPr="00384424">
        <w:rPr>
          <w:vanish/>
          <w:sz w:val="16"/>
        </w:rPr>
        <w:t>workers</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able</w:t>
      </w:r>
      <w:r w:rsidRPr="000A7537">
        <w:rPr>
          <w:sz w:val="16"/>
        </w:rPr>
        <w:t xml:space="preserve"> </w:t>
      </w:r>
      <w:r w:rsidRPr="00384424">
        <w:rPr>
          <w:vanish/>
          <w:sz w:val="16"/>
        </w:rPr>
        <w:t>to</w:t>
      </w:r>
      <w:r w:rsidRPr="000A7537">
        <w:rPr>
          <w:sz w:val="16"/>
        </w:rPr>
        <w:t xml:space="preserve"> </w:t>
      </w:r>
      <w:r w:rsidRPr="00384424">
        <w:rPr>
          <w:vanish/>
          <w:sz w:val="16"/>
        </w:rPr>
        <w:t>tell</w:t>
      </w:r>
      <w:r w:rsidRPr="000A7537">
        <w:rPr>
          <w:sz w:val="16"/>
        </w:rPr>
        <w:t xml:space="preserve"> </w:t>
      </w:r>
      <w:r w:rsidRPr="00384424">
        <w:rPr>
          <w:vanish/>
          <w:sz w:val="16"/>
        </w:rPr>
        <w:t>the</w:t>
      </w:r>
      <w:r w:rsidRPr="000A7537">
        <w:rPr>
          <w:sz w:val="16"/>
        </w:rPr>
        <w:t xml:space="preserve"> </w:t>
      </w:r>
      <w:r w:rsidRPr="00384424">
        <w:rPr>
          <w:vanish/>
          <w:sz w:val="16"/>
        </w:rPr>
        <w:t>employers</w:t>
      </w:r>
      <w:r w:rsidRPr="000A7537">
        <w:rPr>
          <w:sz w:val="16"/>
        </w:rPr>
        <w:t xml:space="preserve"> </w:t>
      </w:r>
      <w:r w:rsidRPr="00384424">
        <w:rPr>
          <w:vanish/>
          <w:sz w:val="16"/>
        </w:rPr>
        <w:t>to</w:t>
      </w:r>
      <w:r w:rsidRPr="000A7537">
        <w:rPr>
          <w:sz w:val="16"/>
        </w:rPr>
        <w:t xml:space="preserve"> </w:t>
      </w:r>
      <w:r w:rsidRPr="00384424">
        <w:rPr>
          <w:vanish/>
          <w:sz w:val="16"/>
        </w:rPr>
        <w:t>go</w:t>
      </w:r>
      <w:r w:rsidRPr="000A7537">
        <w:rPr>
          <w:sz w:val="16"/>
        </w:rPr>
        <w:t xml:space="preserve"> </w:t>
      </w:r>
      <w:r w:rsidRPr="00384424">
        <w:rPr>
          <w:vanish/>
          <w:sz w:val="16"/>
        </w:rPr>
        <w:t>take</w:t>
      </w:r>
      <w:r w:rsidRPr="000A7537">
        <w:rPr>
          <w:sz w:val="16"/>
        </w:rPr>
        <w:t xml:space="preserve"> </w:t>
      </w:r>
      <w:r w:rsidRPr="00384424">
        <w:rPr>
          <w:vanish/>
          <w:sz w:val="16"/>
        </w:rPr>
        <w:t>a</w:t>
      </w:r>
      <w:r w:rsidRPr="000A7537">
        <w:rPr>
          <w:sz w:val="16"/>
        </w:rPr>
        <w:t xml:space="preserve"> </w:t>
      </w:r>
      <w:r w:rsidRPr="00384424">
        <w:rPr>
          <w:vanish/>
          <w:sz w:val="16"/>
        </w:rPr>
        <w:t>hike</w:t>
      </w:r>
      <w:r w:rsidRPr="000A7537">
        <w:rPr>
          <w:sz w:val="16"/>
        </w:rPr>
        <w:t xml:space="preserve"> </w:t>
      </w:r>
      <w:r w:rsidRPr="00384424">
        <w:rPr>
          <w:vanish/>
          <w:sz w:val="16"/>
        </w:rPr>
        <w:t>if</w:t>
      </w:r>
      <w:r w:rsidRPr="000A7537">
        <w:rPr>
          <w:sz w:val="16"/>
        </w:rPr>
        <w:t xml:space="preserve"> </w:t>
      </w:r>
      <w:r w:rsidRPr="00384424">
        <w:rPr>
          <w:vanish/>
          <w:sz w:val="16"/>
        </w:rPr>
        <w:t>they</w:t>
      </w:r>
      <w:r w:rsidRPr="000A7537">
        <w:rPr>
          <w:sz w:val="16"/>
        </w:rPr>
        <w:t xml:space="preserve"> </w:t>
      </w:r>
      <w:r w:rsidRPr="00384424">
        <w:rPr>
          <w:vanish/>
          <w:sz w:val="16"/>
        </w:rPr>
        <w:t>offer</w:t>
      </w:r>
      <w:r w:rsidRPr="000A7537">
        <w:rPr>
          <w:sz w:val="16"/>
        </w:rPr>
        <w:t xml:space="preserve"> </w:t>
      </w:r>
      <w:r w:rsidRPr="00384424">
        <w:rPr>
          <w:vanish/>
          <w:sz w:val="16"/>
        </w:rPr>
        <w:t>insultingly</w:t>
      </w:r>
      <w:r w:rsidRPr="000A7537">
        <w:rPr>
          <w:sz w:val="16"/>
        </w:rPr>
        <w:t xml:space="preserve"> </w:t>
      </w:r>
      <w:r w:rsidRPr="00384424">
        <w:rPr>
          <w:vanish/>
          <w:sz w:val="16"/>
        </w:rPr>
        <w:t>low</w:t>
      </w:r>
      <w:r w:rsidRPr="000A7537">
        <w:rPr>
          <w:sz w:val="16"/>
        </w:rPr>
        <w:t xml:space="preserve"> </w:t>
      </w:r>
      <w:r w:rsidRPr="00384424">
        <w:rPr>
          <w:vanish/>
          <w:sz w:val="16"/>
        </w:rPr>
        <w:t>wages.</w:t>
      </w:r>
      <w:r w:rsidRPr="000A7537">
        <w:rPr>
          <w:sz w:val="16"/>
        </w:rPr>
        <w:t xml:space="preserve"> </w:t>
      </w:r>
      <w:r w:rsidRPr="00384424">
        <w:rPr>
          <w:vanish/>
          <w:sz w:val="16"/>
        </w:rPr>
        <w:t>And</w:t>
      </w:r>
      <w:r w:rsidRPr="000A7537">
        <w:rPr>
          <w:sz w:val="16"/>
        </w:rPr>
        <w:t xml:space="preserve"> </w:t>
      </w:r>
      <w:r w:rsidRPr="00384424">
        <w:rPr>
          <w:vanish/>
          <w:sz w:val="16"/>
        </w:rPr>
        <w:t>that's</w:t>
      </w:r>
      <w:r w:rsidRPr="000A7537">
        <w:rPr>
          <w:sz w:val="16"/>
        </w:rPr>
        <w:t xml:space="preserve"> </w:t>
      </w:r>
      <w:r w:rsidRPr="00384424">
        <w:rPr>
          <w:vanish/>
          <w:sz w:val="16"/>
        </w:rPr>
        <w:t>exactly</w:t>
      </w:r>
      <w:r w:rsidRPr="000A7537">
        <w:rPr>
          <w:sz w:val="16"/>
        </w:rPr>
        <w:t xml:space="preserve"> </w:t>
      </w:r>
      <w:r w:rsidRPr="00384424">
        <w:rPr>
          <w:vanish/>
          <w:sz w:val="16"/>
        </w:rPr>
        <w:t>the</w:t>
      </w:r>
      <w:r w:rsidRPr="000A7537">
        <w:rPr>
          <w:sz w:val="16"/>
        </w:rPr>
        <w:t xml:space="preserve"> </w:t>
      </w:r>
      <w:r w:rsidRPr="00384424">
        <w:rPr>
          <w:vanish/>
          <w:sz w:val="16"/>
        </w:rPr>
        <w:t>thing</w:t>
      </w:r>
      <w:r w:rsidRPr="000A7537">
        <w:rPr>
          <w:sz w:val="16"/>
        </w:rPr>
        <w:t xml:space="preserve"> </w:t>
      </w:r>
      <w:r w:rsidRPr="00384424">
        <w:rPr>
          <w:vanish/>
          <w:sz w:val="16"/>
        </w:rPr>
        <w:t>that</w:t>
      </w:r>
      <w:r w:rsidRPr="000A7537">
        <w:rPr>
          <w:sz w:val="16"/>
        </w:rPr>
        <w:t xml:space="preserve"> </w:t>
      </w:r>
      <w:r w:rsidRPr="00384424">
        <w:rPr>
          <w:vanish/>
          <w:sz w:val="16"/>
        </w:rPr>
        <w:t>a</w:t>
      </w:r>
      <w:r w:rsidRPr="000A7537">
        <w:rPr>
          <w:sz w:val="16"/>
        </w:rPr>
        <w:t xml:space="preserve"> </w:t>
      </w:r>
      <w:r w:rsidRPr="00384424">
        <w:rPr>
          <w:vanish/>
          <w:sz w:val="16"/>
        </w:rPr>
        <w:t>universal</w:t>
      </w:r>
      <w:r w:rsidRPr="000A7537">
        <w:rPr>
          <w:sz w:val="16"/>
        </w:rPr>
        <w:t xml:space="preserve"> </w:t>
      </w:r>
      <w:r w:rsidRPr="00384424">
        <w:rPr>
          <w:vanish/>
          <w:sz w:val="16"/>
        </w:rPr>
        <w:t>basic</w:t>
      </w:r>
      <w:r w:rsidRPr="000A7537">
        <w:rPr>
          <w:sz w:val="16"/>
        </w:rPr>
        <w:t xml:space="preserve"> </w:t>
      </w:r>
      <w:r w:rsidRPr="00384424">
        <w:rPr>
          <w:vanish/>
          <w:sz w:val="16"/>
        </w:rPr>
        <w:t>income</w:t>
      </w:r>
      <w:r w:rsidRPr="000A7537">
        <w:rPr>
          <w:sz w:val="16"/>
        </w:rPr>
        <w:t xml:space="preserve"> </w:t>
      </w:r>
      <w:r w:rsidRPr="00384424">
        <w:rPr>
          <w:vanish/>
          <w:sz w:val="16"/>
        </w:rPr>
        <w:t>does</w:t>
      </w:r>
      <w:r w:rsidRPr="000A7537">
        <w:rPr>
          <w:sz w:val="16"/>
        </w:rPr>
        <w:t xml:space="preserve"> </w:t>
      </w:r>
      <w:r w:rsidRPr="00384424">
        <w:rPr>
          <w:vanish/>
          <w:sz w:val="16"/>
        </w:rPr>
        <w:t>achieve:</w:t>
      </w:r>
      <w:r w:rsidRPr="000A7537">
        <w:rPr>
          <w:sz w:val="16"/>
        </w:rPr>
        <w:t xml:space="preserve"> </w:t>
      </w:r>
      <w:r w:rsidRPr="00384424">
        <w:rPr>
          <w:vanish/>
          <w:sz w:val="16"/>
        </w:rPr>
        <w:t>Improved</w:t>
      </w:r>
      <w:r w:rsidRPr="000A7537">
        <w:rPr>
          <w:sz w:val="16"/>
        </w:rPr>
        <w:t xml:space="preserve"> </w:t>
      </w:r>
      <w:r w:rsidRPr="00384424">
        <w:rPr>
          <w:vanish/>
          <w:sz w:val="16"/>
        </w:rPr>
        <w:t>worker</w:t>
      </w:r>
      <w:r w:rsidRPr="000A7537">
        <w:rPr>
          <w:sz w:val="16"/>
        </w:rPr>
        <w:t xml:space="preserve"> </w:t>
      </w:r>
      <w:r w:rsidRPr="00384424">
        <w:rPr>
          <w:vanish/>
          <w:sz w:val="16"/>
        </w:rPr>
        <w:t>bargaining</w:t>
      </w:r>
      <w:r w:rsidRPr="000A7537">
        <w:rPr>
          <w:sz w:val="16"/>
        </w:rPr>
        <w:t xml:space="preserve"> </w:t>
      </w:r>
      <w:r w:rsidRPr="00384424">
        <w:rPr>
          <w:vanish/>
          <w:sz w:val="16"/>
        </w:rPr>
        <w:t>power</w:t>
      </w:r>
      <w:r w:rsidRPr="000A7537">
        <w:rPr>
          <w:sz w:val="16"/>
        </w:rPr>
        <w:t xml:space="preserve"> </w:t>
      </w:r>
      <w:r w:rsidRPr="00384424">
        <w:rPr>
          <w:vanish/>
          <w:sz w:val="16"/>
        </w:rPr>
        <w:t>•</w:t>
      </w:r>
      <w:r w:rsidRPr="000A7537">
        <w:rPr>
          <w:sz w:val="16"/>
        </w:rPr>
        <w:t xml:space="preserve"> </w:t>
      </w:r>
      <w:r w:rsidRPr="00384424">
        <w:rPr>
          <w:vanish/>
          <w:sz w:val="16"/>
        </w:rPr>
        <w:t>Many</w:t>
      </w:r>
      <w:r w:rsidRPr="000A7537">
        <w:rPr>
          <w:sz w:val="16"/>
        </w:rPr>
        <w:t xml:space="preserve"> </w:t>
      </w:r>
      <w:r w:rsidRPr="00384424">
        <w:rPr>
          <w:vanish/>
          <w:sz w:val="16"/>
        </w:rPr>
        <w:t>of</w:t>
      </w:r>
      <w:r w:rsidRPr="000A7537">
        <w:rPr>
          <w:sz w:val="16"/>
        </w:rPr>
        <w:t xml:space="preserve"> </w:t>
      </w:r>
      <w:r w:rsidRPr="00384424">
        <w:rPr>
          <w:vanish/>
          <w:sz w:val="16"/>
        </w:rPr>
        <w:t>us</w:t>
      </w:r>
      <w:r w:rsidRPr="000A7537">
        <w:rPr>
          <w:sz w:val="16"/>
        </w:rPr>
        <w:t xml:space="preserve"> </w:t>
      </w:r>
      <w:r w:rsidRPr="00384424">
        <w:rPr>
          <w:vanish/>
          <w:sz w:val="16"/>
        </w:rPr>
        <w:t>consider</w:t>
      </w:r>
      <w:r w:rsidRPr="000A7537">
        <w:rPr>
          <w:sz w:val="16"/>
        </w:rPr>
        <w:t xml:space="preserve"> </w:t>
      </w:r>
      <w:r w:rsidRPr="00384424">
        <w:rPr>
          <w:vanish/>
          <w:sz w:val="16"/>
        </w:rPr>
        <w:t>the</w:t>
      </w:r>
      <w:r w:rsidRPr="000A7537">
        <w:rPr>
          <w:sz w:val="16"/>
        </w:rPr>
        <w:t xml:space="preserve"> </w:t>
      </w:r>
      <w:r w:rsidRPr="00384424">
        <w:rPr>
          <w:vanish/>
          <w:sz w:val="16"/>
        </w:rPr>
        <w:t>declining</w:t>
      </w:r>
      <w:r w:rsidRPr="000A7537">
        <w:rPr>
          <w:sz w:val="16"/>
        </w:rPr>
        <w:t xml:space="preserve"> </w:t>
      </w:r>
      <w:r w:rsidRPr="00384424">
        <w:rPr>
          <w:vanish/>
          <w:sz w:val="16"/>
        </w:rPr>
        <w:t>relative</w:t>
      </w:r>
      <w:r w:rsidRPr="000A7537">
        <w:rPr>
          <w:sz w:val="16"/>
        </w:rPr>
        <w:t xml:space="preserve"> </w:t>
      </w:r>
      <w:r w:rsidRPr="00384424">
        <w:rPr>
          <w:vanish/>
          <w:sz w:val="16"/>
        </w:rPr>
        <w:t>fortunes</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perfectly</w:t>
      </w:r>
      <w:r w:rsidRPr="000A7537">
        <w:rPr>
          <w:sz w:val="16"/>
        </w:rPr>
        <w:t xml:space="preserve"> </w:t>
      </w:r>
      <w:r w:rsidRPr="00384424">
        <w:rPr>
          <w:vanish/>
          <w:sz w:val="16"/>
        </w:rPr>
        <w:t>hardworking</w:t>
      </w:r>
      <w:r w:rsidRPr="000A7537">
        <w:rPr>
          <w:sz w:val="16"/>
        </w:rPr>
        <w:t xml:space="preserve"> </w:t>
      </w:r>
      <w:r w:rsidRPr="00384424">
        <w:rPr>
          <w:vanish/>
          <w:sz w:val="16"/>
        </w:rPr>
        <w:t>people</w:t>
      </w:r>
      <w:r w:rsidRPr="000A7537">
        <w:rPr>
          <w:sz w:val="16"/>
        </w:rPr>
        <w:t xml:space="preserve"> </w:t>
      </w:r>
      <w:r w:rsidRPr="00384424">
        <w:rPr>
          <w:vanish/>
          <w:sz w:val="16"/>
        </w:rPr>
        <w:t>who</w:t>
      </w:r>
      <w:r w:rsidRPr="000A7537">
        <w:rPr>
          <w:sz w:val="16"/>
        </w:rPr>
        <w:t xml:space="preserve"> </w:t>
      </w:r>
      <w:r w:rsidRPr="00384424">
        <w:rPr>
          <w:vanish/>
          <w:sz w:val="16"/>
        </w:rPr>
        <w:t>could</w:t>
      </w:r>
      <w:r w:rsidRPr="000A7537">
        <w:rPr>
          <w:sz w:val="16"/>
        </w:rPr>
        <w:t xml:space="preserve"> </w:t>
      </w:r>
      <w:r w:rsidRPr="00384424">
        <w:rPr>
          <w:vanish/>
          <w:sz w:val="16"/>
        </w:rPr>
        <w:t>once</w:t>
      </w:r>
      <w:r w:rsidRPr="000A7537">
        <w:rPr>
          <w:sz w:val="16"/>
        </w:rPr>
        <w:t xml:space="preserve"> </w:t>
      </w:r>
      <w:r w:rsidRPr="00384424">
        <w:rPr>
          <w:vanish/>
          <w:sz w:val="16"/>
        </w:rPr>
        <w:t>afford</w:t>
      </w:r>
      <w:r w:rsidRPr="000A7537">
        <w:rPr>
          <w:sz w:val="16"/>
        </w:rPr>
        <w:t xml:space="preserve"> </w:t>
      </w:r>
      <w:r w:rsidRPr="00384424">
        <w:rPr>
          <w:vanish/>
          <w:sz w:val="16"/>
        </w:rPr>
        <w:t>middle</w:t>
      </w:r>
      <w:r w:rsidRPr="000A7537">
        <w:rPr>
          <w:sz w:val="16"/>
        </w:rPr>
        <w:t xml:space="preserve"> </w:t>
      </w:r>
      <w:r w:rsidRPr="00384424">
        <w:rPr>
          <w:vanish/>
          <w:sz w:val="16"/>
        </w:rPr>
        <w:t>class</w:t>
      </w:r>
      <w:r w:rsidRPr="000A7537">
        <w:rPr>
          <w:sz w:val="16"/>
        </w:rPr>
        <w:t xml:space="preserve"> </w:t>
      </w:r>
      <w:r w:rsidRPr="00384424">
        <w:rPr>
          <w:vanish/>
          <w:sz w:val="16"/>
        </w:rPr>
        <w:t>lives</w:t>
      </w:r>
      <w:r w:rsidRPr="000A7537">
        <w:rPr>
          <w:sz w:val="16"/>
        </w:rPr>
        <w:t xml:space="preserve"> </w:t>
      </w:r>
      <w:r w:rsidRPr="00384424">
        <w:rPr>
          <w:vanish/>
          <w:sz w:val="16"/>
        </w:rPr>
        <w:t>and</w:t>
      </w:r>
      <w:r w:rsidRPr="000A7537">
        <w:rPr>
          <w:sz w:val="16"/>
        </w:rPr>
        <w:t xml:space="preserve"> </w:t>
      </w:r>
      <w:r w:rsidRPr="00384424">
        <w:rPr>
          <w:vanish/>
          <w:sz w:val="16"/>
        </w:rPr>
        <w:t>now</w:t>
      </w:r>
      <w:r w:rsidRPr="000A7537">
        <w:rPr>
          <w:sz w:val="16"/>
        </w:rPr>
        <w:t xml:space="preserve"> </w:t>
      </w:r>
      <w:r w:rsidRPr="00384424">
        <w:rPr>
          <w:vanish/>
          <w:sz w:val="16"/>
        </w:rPr>
        <w:t>cannot</w:t>
      </w:r>
      <w:r w:rsidRPr="000A7537">
        <w:rPr>
          <w:sz w:val="16"/>
        </w:rPr>
        <w:t xml:space="preserve"> </w:t>
      </w:r>
      <w:r w:rsidRPr="00384424">
        <w:rPr>
          <w:vanish/>
          <w:sz w:val="16"/>
        </w:rPr>
        <w:t>(without</w:t>
      </w:r>
      <w:r w:rsidRPr="000A7537">
        <w:rPr>
          <w:sz w:val="16"/>
        </w:rPr>
        <w:t xml:space="preserve"> </w:t>
      </w:r>
      <w:r w:rsidRPr="00384424">
        <w:rPr>
          <w:vanish/>
          <w:sz w:val="16"/>
        </w:rPr>
        <w:t>dodgy</w:t>
      </w:r>
      <w:r w:rsidRPr="000A7537">
        <w:rPr>
          <w:sz w:val="16"/>
        </w:rPr>
        <w:t xml:space="preserve"> </w:t>
      </w:r>
      <w:r w:rsidRPr="00384424">
        <w:rPr>
          <w:vanish/>
          <w:sz w:val="16"/>
        </w:rPr>
        <w:t>borrowing)</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a</w:t>
      </w:r>
      <w:r w:rsidRPr="000A7537">
        <w:rPr>
          <w:sz w:val="16"/>
        </w:rPr>
        <w:t xml:space="preserve"> </w:t>
      </w:r>
      <w:r w:rsidRPr="00384424">
        <w:rPr>
          <w:vanish/>
          <w:sz w:val="16"/>
        </w:rPr>
        <w:t>compelling</w:t>
      </w:r>
      <w:r w:rsidRPr="000A7537">
        <w:rPr>
          <w:sz w:val="16"/>
        </w:rPr>
        <w:t xml:space="preserve"> </w:t>
      </w:r>
      <w:r w:rsidRPr="00384424">
        <w:rPr>
          <w:vanish/>
          <w:sz w:val="16"/>
        </w:rPr>
        <w:t>social</w:t>
      </w:r>
      <w:r w:rsidRPr="000A7537">
        <w:rPr>
          <w:sz w:val="16"/>
        </w:rPr>
        <w:t xml:space="preserve"> </w:t>
      </w:r>
      <w:r w:rsidRPr="00384424">
        <w:rPr>
          <w:vanish/>
          <w:sz w:val="16"/>
        </w:rPr>
        <w:t>problem.</w:t>
      </w:r>
      <w:r w:rsidRPr="000A7537">
        <w:rPr>
          <w:sz w:val="16"/>
        </w:rPr>
        <w:t xml:space="preserve"> </w:t>
      </w:r>
      <w:r w:rsidRPr="00384424">
        <w:rPr>
          <w:vanish/>
          <w:sz w:val="16"/>
        </w:rPr>
        <w:t>•</w:t>
      </w:r>
      <w:r w:rsidRPr="000A7537">
        <w:rPr>
          <w:sz w:val="16"/>
        </w:rPr>
        <w:t xml:space="preserve"> </w:t>
      </w:r>
      <w:r w:rsidRPr="00384424">
        <w:rPr>
          <w:vanish/>
          <w:sz w:val="16"/>
        </w:rPr>
        <w:t>Reversing</w:t>
      </w:r>
      <w:r w:rsidRPr="000A7537">
        <w:rPr>
          <w:sz w:val="16"/>
        </w:rPr>
        <w:t xml:space="preserve"> </w:t>
      </w:r>
      <w:r w:rsidRPr="00384424">
        <w:rPr>
          <w:vanish/>
          <w:sz w:val="16"/>
        </w:rPr>
        <w:t>the</w:t>
      </w:r>
      <w:r w:rsidRPr="000A7537">
        <w:rPr>
          <w:sz w:val="16"/>
        </w:rPr>
        <w:t xml:space="preserve"> </w:t>
      </w:r>
      <w:r w:rsidRPr="00384424">
        <w:rPr>
          <w:vanish/>
          <w:sz w:val="16"/>
        </w:rPr>
        <w:t>decline</w:t>
      </w:r>
      <w:r w:rsidRPr="000A7537">
        <w:rPr>
          <w:sz w:val="16"/>
        </w:rPr>
        <w:t xml:space="preserve"> </w:t>
      </w:r>
      <w:r w:rsidRPr="00384424">
        <w:rPr>
          <w:vanish/>
          <w:sz w:val="16"/>
        </w:rPr>
        <w:t>of</w:t>
      </w:r>
      <w:r w:rsidRPr="000A7537">
        <w:rPr>
          <w:sz w:val="16"/>
        </w:rPr>
        <w:t xml:space="preserve"> </w:t>
      </w:r>
      <w:r w:rsidRPr="00384424">
        <w:rPr>
          <w:vanish/>
          <w:sz w:val="16"/>
        </w:rPr>
        <w:t>union</w:t>
      </w:r>
      <w:r w:rsidRPr="000A7537">
        <w:rPr>
          <w:sz w:val="16"/>
        </w:rPr>
        <w:t xml:space="preserve"> </w:t>
      </w:r>
      <w:r w:rsidRPr="00384424">
        <w:rPr>
          <w:vanish/>
          <w:sz w:val="16"/>
        </w:rPr>
        <w:t>power,</w:t>
      </w:r>
      <w:r w:rsidRPr="000A7537">
        <w:rPr>
          <w:sz w:val="16"/>
        </w:rPr>
        <w:t xml:space="preserve"> </w:t>
      </w:r>
      <w:r w:rsidRPr="00384424">
        <w:rPr>
          <w:vanish/>
          <w:sz w:val="16"/>
        </w:rPr>
        <w:t>or</w:t>
      </w:r>
      <w:r w:rsidRPr="000A7537">
        <w:rPr>
          <w:sz w:val="16"/>
        </w:rPr>
        <w:t xml:space="preserve"> </w:t>
      </w:r>
      <w:r w:rsidRPr="00384424">
        <w:rPr>
          <w:vanish/>
          <w:sz w:val="16"/>
        </w:rPr>
        <w:t>the</w:t>
      </w:r>
      <w:r w:rsidRPr="000A7537">
        <w:rPr>
          <w:sz w:val="16"/>
        </w:rPr>
        <w:t xml:space="preserve"> </w:t>
      </w:r>
      <w:r w:rsidRPr="00384424">
        <w:rPr>
          <w:vanish/>
          <w:sz w:val="16"/>
        </w:rPr>
        <w:t>degree</w:t>
      </w:r>
      <w:r w:rsidRPr="000A7537">
        <w:rPr>
          <w:sz w:val="16"/>
        </w:rPr>
        <w:t xml:space="preserve"> </w:t>
      </w:r>
      <w:r w:rsidRPr="00384424">
        <w:rPr>
          <w:vanish/>
          <w:sz w:val="16"/>
        </w:rPr>
        <w:t>to</w:t>
      </w:r>
      <w:r w:rsidRPr="000A7537">
        <w:rPr>
          <w:sz w:val="16"/>
        </w:rPr>
        <w:t xml:space="preserve"> </w:t>
      </w:r>
      <w:r w:rsidRPr="00384424">
        <w:rPr>
          <w:vanish/>
          <w:sz w:val="16"/>
        </w:rPr>
        <w:t>which</w:t>
      </w:r>
      <w:r w:rsidRPr="000A7537">
        <w:rPr>
          <w:sz w:val="16"/>
        </w:rPr>
        <w:t xml:space="preserve"> </w:t>
      </w:r>
      <w:r w:rsidRPr="00384424">
        <w:rPr>
          <w:vanish/>
          <w:sz w:val="16"/>
        </w:rPr>
        <w:t>middle</w:t>
      </w:r>
      <w:r w:rsidRPr="000A7537">
        <w:rPr>
          <w:sz w:val="16"/>
        </w:rPr>
        <w:t xml:space="preserve"> </w:t>
      </w:r>
      <w:r w:rsidRPr="00384424">
        <w:rPr>
          <w:vanish/>
          <w:sz w:val="16"/>
        </w:rPr>
        <w:t>class</w:t>
      </w:r>
      <w:r w:rsidRPr="000A7537">
        <w:rPr>
          <w:sz w:val="16"/>
        </w:rPr>
        <w:t xml:space="preserve"> </w:t>
      </w:r>
      <w:r w:rsidRPr="00384424">
        <w:rPr>
          <w:vanish/>
          <w:sz w:val="16"/>
        </w:rPr>
        <w:t>workers</w:t>
      </w:r>
      <w:r w:rsidRPr="000A7537">
        <w:rPr>
          <w:sz w:val="16"/>
        </w:rPr>
        <w:t xml:space="preserve"> </w:t>
      </w:r>
      <w:r w:rsidRPr="00384424">
        <w:rPr>
          <w:vanish/>
          <w:sz w:val="16"/>
        </w:rPr>
        <w:t>are</w:t>
      </w:r>
      <w:r w:rsidRPr="000A7537">
        <w:rPr>
          <w:sz w:val="16"/>
        </w:rPr>
        <w:t xml:space="preserve"> </w:t>
      </w:r>
      <w:r w:rsidRPr="00384424">
        <w:rPr>
          <w:vanish/>
          <w:sz w:val="16"/>
        </w:rPr>
        <w:t>now</w:t>
      </w:r>
      <w:r w:rsidRPr="000A7537">
        <w:rPr>
          <w:sz w:val="16"/>
        </w:rPr>
        <w:t xml:space="preserve"> </w:t>
      </w:r>
      <w:r w:rsidRPr="00384424">
        <w:rPr>
          <w:vanish/>
          <w:sz w:val="16"/>
        </w:rPr>
        <w:t>in</w:t>
      </w:r>
      <w:r w:rsidRPr="000A7537">
        <w:rPr>
          <w:sz w:val="16"/>
        </w:rPr>
        <w:t xml:space="preserve"> </w:t>
      </w:r>
      <w:r w:rsidRPr="00384424">
        <w:rPr>
          <w:vanish/>
          <w:sz w:val="16"/>
        </w:rPr>
        <w:t>competition</w:t>
      </w:r>
      <w:r w:rsidRPr="000A7537">
        <w:rPr>
          <w:sz w:val="16"/>
        </w:rPr>
        <w:t xml:space="preserve"> </w:t>
      </w:r>
      <w:r w:rsidRPr="00384424">
        <w:rPr>
          <w:vanish/>
          <w:sz w:val="16"/>
        </w:rPr>
        <w:t>with</w:t>
      </w:r>
      <w:r w:rsidRPr="000A7537">
        <w:rPr>
          <w:sz w:val="16"/>
        </w:rPr>
        <w:t xml:space="preserve"> </w:t>
      </w:r>
      <w:r w:rsidRPr="00384424">
        <w:rPr>
          <w:vanish/>
          <w:sz w:val="16"/>
        </w:rPr>
        <w:t>counterparts</w:t>
      </w:r>
      <w:r w:rsidRPr="000A7537">
        <w:rPr>
          <w:sz w:val="16"/>
        </w:rPr>
        <w:t xml:space="preserve"> </w:t>
      </w:r>
      <w:r w:rsidRPr="00384424">
        <w:rPr>
          <w:vanish/>
          <w:sz w:val="16"/>
        </w:rPr>
        <w:t>in</w:t>
      </w:r>
      <w:r w:rsidRPr="000A7537">
        <w:rPr>
          <w:sz w:val="16"/>
        </w:rPr>
        <w:t xml:space="preserve"> </w:t>
      </w:r>
      <w:r w:rsidRPr="00384424">
        <w:rPr>
          <w:vanish/>
          <w:sz w:val="16"/>
        </w:rPr>
        <w:t>lower-wage</w:t>
      </w:r>
      <w:r w:rsidRPr="000A7537">
        <w:rPr>
          <w:sz w:val="16"/>
        </w:rPr>
        <w:t xml:space="preserve"> </w:t>
      </w:r>
      <w:r w:rsidRPr="00384424">
        <w:rPr>
          <w:vanish/>
          <w:sz w:val="16"/>
        </w:rPr>
        <w:t>countries,</w:t>
      </w:r>
      <w:r w:rsidRPr="000A7537">
        <w:rPr>
          <w:sz w:val="16"/>
        </w:rPr>
        <w:t xml:space="preserve"> </w:t>
      </w:r>
      <w:r w:rsidRPr="00384424">
        <w:rPr>
          <w:vanish/>
          <w:sz w:val="16"/>
        </w:rPr>
        <w:t>or</w:t>
      </w:r>
      <w:r w:rsidRPr="000A7537">
        <w:rPr>
          <w:sz w:val="16"/>
        </w:rPr>
        <w:t xml:space="preserve"> </w:t>
      </w:r>
      <w:r w:rsidRPr="00384424">
        <w:rPr>
          <w:vanish/>
          <w:sz w:val="16"/>
        </w:rPr>
        <w:t>the</w:t>
      </w:r>
      <w:r w:rsidRPr="000A7537">
        <w:rPr>
          <w:sz w:val="16"/>
        </w:rPr>
        <w:t xml:space="preserve"> </w:t>
      </w:r>
      <w:r w:rsidRPr="00384424">
        <w:rPr>
          <w:vanish/>
          <w:sz w:val="16"/>
        </w:rPr>
        <w:t>potential</w:t>
      </w:r>
      <w:r w:rsidRPr="000A7537">
        <w:rPr>
          <w:sz w:val="16"/>
        </w:rPr>
        <w:t xml:space="preserve"> </w:t>
      </w:r>
      <w:r w:rsidRPr="00384424">
        <w:rPr>
          <w:vanish/>
          <w:sz w:val="16"/>
        </w:rPr>
        <w:t>for</w:t>
      </w:r>
      <w:r w:rsidRPr="000A7537">
        <w:rPr>
          <w:sz w:val="16"/>
        </w:rPr>
        <w:t xml:space="preserve"> </w:t>
      </w:r>
      <w:r w:rsidRPr="00384424">
        <w:rPr>
          <w:vanish/>
          <w:sz w:val="16"/>
        </w:rPr>
        <w:t>automation</w:t>
      </w:r>
      <w:r w:rsidRPr="000A7537">
        <w:rPr>
          <w:sz w:val="16"/>
        </w:rPr>
        <w:t xml:space="preserve"> </w:t>
      </w:r>
      <w:r w:rsidRPr="00384424">
        <w:rPr>
          <w:vanish/>
          <w:sz w:val="16"/>
        </w:rPr>
        <w:t>seems</w:t>
      </w:r>
      <w:r w:rsidRPr="000A7537">
        <w:rPr>
          <w:sz w:val="16"/>
        </w:rPr>
        <w:t xml:space="preserve"> </w:t>
      </w:r>
      <w:r w:rsidRPr="00384424">
        <w:rPr>
          <w:vanish/>
          <w:sz w:val="16"/>
        </w:rPr>
        <w:t>unlikely</w:t>
      </w:r>
      <w:r w:rsidRPr="000A7537">
        <w:rPr>
          <w:sz w:val="16"/>
        </w:rPr>
        <w:t xml:space="preserve"> </w:t>
      </w:r>
      <w:r w:rsidRPr="00384424">
        <w:rPr>
          <w:vanish/>
          <w:sz w:val="16"/>
        </w:rPr>
        <w:t>and</w:t>
      </w:r>
      <w:r w:rsidRPr="000A7537">
        <w:rPr>
          <w:sz w:val="16"/>
        </w:rPr>
        <w:t xml:space="preserve"> </w:t>
      </w:r>
      <w:r w:rsidRPr="00384424">
        <w:rPr>
          <w:vanish/>
          <w:sz w:val="16"/>
        </w:rPr>
        <w:t>arguably</w:t>
      </w:r>
      <w:r w:rsidRPr="000A7537">
        <w:rPr>
          <w:sz w:val="16"/>
        </w:rPr>
        <w:t xml:space="preserve"> </w:t>
      </w:r>
      <w:r w:rsidRPr="00384424">
        <w:rPr>
          <w:vanish/>
          <w:sz w:val="16"/>
        </w:rPr>
        <w:t>undesirable.</w:t>
      </w:r>
      <w:r w:rsidRPr="000A7537">
        <w:rPr>
          <w:sz w:val="16"/>
        </w:rPr>
        <w:t xml:space="preserve"> </w:t>
      </w:r>
      <w:r w:rsidRPr="00384424">
        <w:rPr>
          <w:vanish/>
          <w:sz w:val="16"/>
        </w:rPr>
        <w:t>Quite</w:t>
      </w:r>
      <w:r w:rsidRPr="000A7537">
        <w:rPr>
          <w:sz w:val="16"/>
        </w:rPr>
        <w:t xml:space="preserve"> </w:t>
      </w:r>
      <w:r w:rsidRPr="00384424">
        <w:rPr>
          <w:vanish/>
          <w:sz w:val="16"/>
        </w:rPr>
        <w:t>so.</w:t>
      </w:r>
      <w:r w:rsidRPr="000A7537">
        <w:rPr>
          <w:sz w:val="16"/>
        </w:rPr>
        <w:t xml:space="preserve"> </w:t>
      </w:r>
      <w:r w:rsidRPr="00384424">
        <w:rPr>
          <w:vanish/>
          <w:sz w:val="16"/>
        </w:rPr>
        <w:t>But</w:t>
      </w:r>
      <w:r w:rsidRPr="000A7537">
        <w:rPr>
          <w:sz w:val="16"/>
        </w:rPr>
        <w:t xml:space="preserve"> </w:t>
      </w:r>
      <w:r w:rsidRPr="00384424">
        <w:rPr>
          <w:vanish/>
          <w:sz w:val="16"/>
        </w:rPr>
        <w:t>the</w:t>
      </w:r>
      <w:r w:rsidRPr="000A7537">
        <w:rPr>
          <w:sz w:val="16"/>
        </w:rPr>
        <w:t xml:space="preserve"> </w:t>
      </w:r>
      <w:r w:rsidRPr="00384424">
        <w:rPr>
          <w:vanish/>
          <w:sz w:val="16"/>
        </w:rPr>
        <w:t>universal</w:t>
      </w:r>
      <w:r w:rsidRPr="000A7537">
        <w:rPr>
          <w:sz w:val="16"/>
        </w:rPr>
        <w:t xml:space="preserve"> </w:t>
      </w:r>
      <w:r w:rsidRPr="00384424">
        <w:rPr>
          <w:vanish/>
          <w:sz w:val="16"/>
        </w:rPr>
        <w:t>basic</w:t>
      </w:r>
      <w:r w:rsidRPr="000A7537">
        <w:rPr>
          <w:sz w:val="16"/>
        </w:rPr>
        <w:t xml:space="preserve"> </w:t>
      </w:r>
      <w:r w:rsidRPr="00384424">
        <w:rPr>
          <w:vanish/>
          <w:sz w:val="16"/>
        </w:rPr>
        <w:t>income</w:t>
      </w:r>
      <w:r w:rsidRPr="000A7537">
        <w:rPr>
          <w:sz w:val="16"/>
        </w:rPr>
        <w:t xml:space="preserve"> </w:t>
      </w:r>
      <w:r w:rsidRPr="00384424">
        <w:rPr>
          <w:vanish/>
          <w:sz w:val="16"/>
        </w:rPr>
        <w:t>rides</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rescue:</w:t>
      </w:r>
      <w:r w:rsidRPr="000A7537">
        <w:rPr>
          <w:sz w:val="16"/>
        </w:rPr>
        <w:t xml:space="preserve"> </w:t>
      </w:r>
      <w:r w:rsidRPr="00384424">
        <w:rPr>
          <w:vanish/>
          <w:u w:val="single"/>
        </w:rPr>
        <w:t>A</w:t>
      </w:r>
      <w:r w:rsidRPr="000A7537">
        <w:rPr>
          <w:u w:val="single"/>
        </w:rPr>
        <w:t xml:space="preserve"> </w:t>
      </w:r>
      <w:r w:rsidRPr="000A7537">
        <w:rPr>
          <w:highlight w:val="cyan"/>
          <w:u w:val="single"/>
        </w:rPr>
        <w:t>u</w:t>
      </w:r>
      <w:r w:rsidRPr="00384424">
        <w:rPr>
          <w:vanish/>
          <w:u w:val="single"/>
        </w:rPr>
        <w:t>niversal</w:t>
      </w:r>
      <w:r w:rsidRPr="000A7537">
        <w:rPr>
          <w:u w:val="single"/>
        </w:rPr>
        <w:t xml:space="preserve"> </w:t>
      </w:r>
      <w:r w:rsidRPr="000A7537">
        <w:rPr>
          <w:highlight w:val="cyan"/>
          <w:u w:val="single"/>
        </w:rPr>
        <w:t>b</w:t>
      </w:r>
      <w:r w:rsidRPr="00384424">
        <w:rPr>
          <w:vanish/>
          <w:u w:val="single"/>
        </w:rPr>
        <w:t>asic</w:t>
      </w:r>
      <w:r w:rsidRPr="000A7537">
        <w:rPr>
          <w:u w:val="single"/>
        </w:rPr>
        <w:t xml:space="preserve"> </w:t>
      </w:r>
      <w:r w:rsidRPr="000A7537">
        <w:rPr>
          <w:highlight w:val="cyan"/>
          <w:u w:val="single"/>
        </w:rPr>
        <w:t>i</w:t>
      </w:r>
      <w:r w:rsidRPr="00384424">
        <w:rPr>
          <w:vanish/>
          <w:u w:val="single"/>
        </w:rPr>
        <w:t>ncome</w:t>
      </w:r>
      <w:r w:rsidRPr="000A7537">
        <w:rPr>
          <w:u w:val="single"/>
        </w:rPr>
        <w:t xml:space="preserve"> </w:t>
      </w:r>
      <w:r w:rsidRPr="000A7537">
        <w:rPr>
          <w:highlight w:val="cyan"/>
          <w:u w:val="single"/>
        </w:rPr>
        <w:t>creates bargaining</w:t>
      </w:r>
      <w:r w:rsidRPr="000A7537">
        <w:rPr>
          <w:u w:val="single"/>
        </w:rPr>
        <w:t xml:space="preserve"> </w:t>
      </w:r>
      <w:r w:rsidRPr="000A7537">
        <w:rPr>
          <w:highlight w:val="cyan"/>
          <w:u w:val="single"/>
        </w:rPr>
        <w:t>power by increasing</w:t>
      </w:r>
      <w:r w:rsidRPr="000A7537">
        <w:rPr>
          <w:u w:val="single"/>
        </w:rPr>
        <w:t xml:space="preserve"> </w:t>
      </w:r>
      <w:r w:rsidRPr="00384424">
        <w:rPr>
          <w:vanish/>
          <w:u w:val="single"/>
        </w:rPr>
        <w:t>all</w:t>
      </w:r>
      <w:r w:rsidRPr="000A7537">
        <w:rPr>
          <w:u w:val="single"/>
        </w:rPr>
        <w:t xml:space="preserve"> </w:t>
      </w:r>
      <w:r w:rsidRPr="000A7537">
        <w:rPr>
          <w:highlight w:val="cyan"/>
          <w:u w:val="single"/>
        </w:rPr>
        <w:t>workers’ capacity to refuse a</w:t>
      </w:r>
      <w:r w:rsidRPr="000A7537">
        <w:rPr>
          <w:u w:val="single"/>
        </w:rPr>
        <w:t xml:space="preserve"> </w:t>
      </w:r>
      <w:r w:rsidRPr="00384424">
        <w:rPr>
          <w:vanish/>
          <w:u w:val="single"/>
        </w:rPr>
        <w:t>raw</w:t>
      </w:r>
      <w:r w:rsidRPr="000A7537">
        <w:rPr>
          <w:u w:val="single"/>
        </w:rPr>
        <w:t xml:space="preserve"> </w:t>
      </w:r>
      <w:r w:rsidRPr="000A7537">
        <w:rPr>
          <w:highlight w:val="cyan"/>
          <w:u w:val="single"/>
        </w:rPr>
        <w:t>deal</w:t>
      </w:r>
      <w:r w:rsidRPr="00384424">
        <w:rPr>
          <w:vanish/>
          <w:u w:val="single"/>
        </w:rPr>
        <w:t>.</w:t>
      </w:r>
      <w:r w:rsidRPr="000A7537">
        <w:rPr>
          <w:u w:val="single"/>
        </w:rPr>
        <w:t xml:space="preserve"> </w:t>
      </w:r>
      <w:r w:rsidRPr="00384424">
        <w:rPr>
          <w:vanish/>
          <w:u w:val="single"/>
        </w:rPr>
        <w:t>-</w:t>
      </w:r>
      <w:r w:rsidRPr="000A7537">
        <w:rPr>
          <w:u w:val="single"/>
        </w:rPr>
        <w:t xml:space="preserve"> </w:t>
      </w:r>
      <w:r w:rsidRPr="00384424">
        <w:rPr>
          <w:vanish/>
          <w:u w:val="single"/>
        </w:rPr>
        <w:t>A</w:t>
      </w:r>
      <w:r w:rsidRPr="000A7537">
        <w:rPr>
          <w:u w:val="single"/>
        </w:rPr>
        <w:t xml:space="preserve"> </w:t>
      </w:r>
      <w:r w:rsidRPr="00384424">
        <w:rPr>
          <w:vanish/>
          <w:u w:val="single"/>
        </w:rPr>
        <w:t>UBI</w:t>
      </w:r>
      <w:r w:rsidRPr="000A7537">
        <w:rPr>
          <w:u w:val="single"/>
        </w:rPr>
        <w:t xml:space="preserve"> </w:t>
      </w:r>
      <w:r w:rsidRPr="000A7537">
        <w:rPr>
          <w:highlight w:val="cyan"/>
          <w:u w:val="single"/>
        </w:rPr>
        <w:t>increases</w:t>
      </w:r>
      <w:r w:rsidRPr="000A7537">
        <w:rPr>
          <w:u w:val="single"/>
        </w:rPr>
        <w:t xml:space="preserve"> </w:t>
      </w:r>
      <w:r w:rsidRPr="00384424">
        <w:rPr>
          <w:vanish/>
          <w:u w:val="single"/>
        </w:rPr>
        <w:t>workers’</w:t>
      </w:r>
      <w:r w:rsidRPr="000A7537">
        <w:rPr>
          <w:u w:val="single"/>
        </w:rPr>
        <w:t xml:space="preserve"> </w:t>
      </w:r>
      <w:r w:rsidRPr="00384424">
        <w:rPr>
          <w:vanish/>
          <w:u w:val="single"/>
        </w:rPr>
        <w:t>“reserve</w:t>
      </w:r>
      <w:r w:rsidRPr="000A7537">
        <w:rPr>
          <w:u w:val="single"/>
        </w:rPr>
        <w:t xml:space="preserve"> </w:t>
      </w:r>
      <w:r w:rsidRPr="00384424">
        <w:rPr>
          <w:vanish/>
          <w:u w:val="single"/>
        </w:rPr>
        <w:t>price”</w:t>
      </w:r>
      <w:r w:rsidRPr="000A7537">
        <w:rPr>
          <w:u w:val="single"/>
        </w:rPr>
        <w:t xml:space="preserve"> </w:t>
      </w:r>
      <w:r w:rsidRPr="00384424">
        <w:rPr>
          <w:vanish/>
          <w:u w:val="single"/>
        </w:rPr>
        <w:t>—</w:t>
      </w:r>
      <w:r w:rsidRPr="000A7537">
        <w:rPr>
          <w:u w:val="single"/>
        </w:rPr>
        <w:t xml:space="preserve"> </w:t>
      </w:r>
      <w:r w:rsidRPr="00384424">
        <w:rPr>
          <w:vanish/>
          <w:u w:val="single"/>
        </w:rPr>
        <w:t>the</w:t>
      </w:r>
      <w:r w:rsidRPr="000A7537">
        <w:rPr>
          <w:u w:val="single"/>
        </w:rPr>
        <w:t xml:space="preserve"> </w:t>
      </w:r>
      <w:r w:rsidRPr="000A7537">
        <w:rPr>
          <w:highlight w:val="cyan"/>
          <w:u w:val="single"/>
        </w:rPr>
        <w:t>minimum each worker must be paid before</w:t>
      </w:r>
      <w:r w:rsidRPr="000A7537">
        <w:rPr>
          <w:u w:val="single"/>
        </w:rPr>
        <w:t xml:space="preserve"> </w:t>
      </w:r>
      <w:r w:rsidRPr="00384424">
        <w:rPr>
          <w:strike/>
          <w:vanish/>
        </w:rPr>
        <w:t>she</w:t>
      </w:r>
      <w:r w:rsidRPr="000A7537">
        <w:rPr>
          <w:u w:val="single"/>
        </w:rPr>
        <w:t xml:space="preserve"> </w:t>
      </w:r>
      <w:r w:rsidRPr="00384424">
        <w:rPr>
          <w:vanish/>
          <w:u w:val="single"/>
        </w:rPr>
        <w:t>[they]</w:t>
      </w:r>
      <w:r w:rsidRPr="000A7537">
        <w:rPr>
          <w:u w:val="single"/>
        </w:rPr>
        <w:t xml:space="preserve"> </w:t>
      </w:r>
      <w:r w:rsidRPr="00384424">
        <w:rPr>
          <w:vanish/>
          <w:u w:val="single"/>
        </w:rPr>
        <w:t>is</w:t>
      </w:r>
      <w:r w:rsidRPr="000A7537">
        <w:rPr>
          <w:u w:val="single"/>
        </w:rPr>
        <w:t xml:space="preserve"> </w:t>
      </w:r>
      <w:r w:rsidRPr="000A7537">
        <w:rPr>
          <w:highlight w:val="cyan"/>
          <w:u w:val="single"/>
        </w:rPr>
        <w:t>willing to accept a</w:t>
      </w:r>
      <w:r w:rsidRPr="000A7537">
        <w:rPr>
          <w:u w:val="single"/>
        </w:rPr>
        <w:t xml:space="preserve"> </w:t>
      </w:r>
      <w:r w:rsidRPr="00384424">
        <w:rPr>
          <w:vanish/>
          <w:u w:val="single"/>
        </w:rPr>
        <w:t>given</w:t>
      </w:r>
      <w:r w:rsidRPr="000A7537">
        <w:rPr>
          <w:u w:val="single"/>
        </w:rPr>
        <w:t xml:space="preserve"> </w:t>
      </w:r>
      <w:r w:rsidRPr="000A7537">
        <w:rPr>
          <w:highlight w:val="cyan"/>
          <w:u w:val="single"/>
        </w:rPr>
        <w:t>job with</w:t>
      </w:r>
      <w:r w:rsidRPr="000A7537">
        <w:rPr>
          <w:u w:val="single"/>
        </w:rPr>
        <w:t xml:space="preserve"> </w:t>
      </w:r>
      <w:r w:rsidRPr="00384424">
        <w:rPr>
          <w:vanish/>
          <w:u w:val="single"/>
        </w:rPr>
        <w:t>particular</w:t>
      </w:r>
      <w:r w:rsidRPr="000A7537">
        <w:rPr>
          <w:u w:val="single"/>
        </w:rPr>
        <w:t xml:space="preserve"> </w:t>
      </w:r>
      <w:r w:rsidRPr="00384424">
        <w:rPr>
          <w:vanish/>
          <w:u w:val="single"/>
        </w:rPr>
        <w:t>working</w:t>
      </w:r>
      <w:r w:rsidRPr="000A7537">
        <w:rPr>
          <w:u w:val="single"/>
        </w:rPr>
        <w:t xml:space="preserve"> </w:t>
      </w:r>
      <w:r w:rsidRPr="000A7537">
        <w:rPr>
          <w:highlight w:val="cyan"/>
          <w:u w:val="single"/>
        </w:rPr>
        <w:t>conditions</w:t>
      </w:r>
      <w:r w:rsidRPr="000A7537">
        <w:rPr>
          <w:u w:val="single"/>
        </w:rPr>
        <w:t xml:space="preserve"> </w:t>
      </w:r>
      <w:r w:rsidRPr="00384424">
        <w:rPr>
          <w:vanish/>
          <w:u w:val="single"/>
        </w:rPr>
        <w:t>•</w:t>
      </w:r>
      <w:r w:rsidRPr="000A7537">
        <w:rPr>
          <w:u w:val="single"/>
        </w:rPr>
        <w:t xml:space="preserve"> </w:t>
      </w:r>
      <w:r w:rsidRPr="00384424">
        <w:rPr>
          <w:vanish/>
          <w:u w:val="single"/>
        </w:rPr>
        <w:t>A</w:t>
      </w:r>
      <w:r w:rsidRPr="000A7537">
        <w:rPr>
          <w:u w:val="single"/>
        </w:rPr>
        <w:t xml:space="preserve"> </w:t>
      </w:r>
      <w:r w:rsidRPr="000A7537">
        <w:rPr>
          <w:highlight w:val="cyan"/>
          <w:u w:val="single"/>
        </w:rPr>
        <w:t>UBI is</w:t>
      </w:r>
      <w:r w:rsidRPr="000A7537">
        <w:rPr>
          <w:u w:val="single"/>
        </w:rPr>
        <w:t xml:space="preserve"> </w:t>
      </w:r>
      <w:r w:rsidRPr="00384424">
        <w:rPr>
          <w:vanish/>
          <w:u w:val="single"/>
        </w:rPr>
        <w:t>a</w:t>
      </w:r>
      <w:r w:rsidRPr="000A7537">
        <w:rPr>
          <w:u w:val="single"/>
        </w:rPr>
        <w:t xml:space="preserve"> </w:t>
      </w:r>
      <w:r w:rsidRPr="00384424">
        <w:rPr>
          <w:vanish/>
          <w:u w:val="single"/>
        </w:rPr>
        <w:t>much</w:t>
      </w:r>
      <w:r w:rsidRPr="000A7537">
        <w:rPr>
          <w:u w:val="single"/>
        </w:rPr>
        <w:t xml:space="preserve"> </w:t>
      </w:r>
      <w:r w:rsidRPr="00384424">
        <w:rPr>
          <w:vanish/>
          <w:u w:val="single"/>
        </w:rPr>
        <w:t>more</w:t>
      </w:r>
      <w:r w:rsidRPr="000A7537">
        <w:rPr>
          <w:u w:val="single"/>
        </w:rPr>
        <w:t xml:space="preserve"> </w:t>
      </w:r>
      <w:r w:rsidRPr="000A7537">
        <w:rPr>
          <w:highlight w:val="cyan"/>
          <w:u w:val="single"/>
        </w:rPr>
        <w:t>flexible means of enhancing</w:t>
      </w:r>
      <w:r w:rsidRPr="000A7537">
        <w:rPr>
          <w:u w:val="single"/>
        </w:rPr>
        <w:t xml:space="preserve"> </w:t>
      </w:r>
      <w:r w:rsidRPr="00384424">
        <w:rPr>
          <w:vanish/>
          <w:u w:val="single"/>
        </w:rPr>
        <w:t>labor</w:t>
      </w:r>
      <w:r w:rsidRPr="000A7537">
        <w:rPr>
          <w:u w:val="single"/>
        </w:rPr>
        <w:t xml:space="preserve"> </w:t>
      </w:r>
      <w:r w:rsidRPr="000A7537">
        <w:rPr>
          <w:highlight w:val="cyan"/>
          <w:u w:val="single"/>
        </w:rPr>
        <w:t>bargaining power than</w:t>
      </w:r>
      <w:r w:rsidRPr="000A7537">
        <w:rPr>
          <w:u w:val="single"/>
        </w:rPr>
        <w:t xml:space="preserve"> </w:t>
      </w:r>
      <w:r w:rsidRPr="000A7537">
        <w:rPr>
          <w:highlight w:val="cyan"/>
          <w:u w:val="single"/>
        </w:rPr>
        <w:t>unionization</w:t>
      </w:r>
      <w:r w:rsidRPr="000A7537">
        <w:rPr>
          <w:u w:val="single"/>
        </w:rPr>
        <w:t xml:space="preserve"> </w:t>
      </w:r>
      <w:r w:rsidRPr="00384424">
        <w:rPr>
          <w:vanish/>
          <w:u w:val="single"/>
        </w:rPr>
        <w:t>or</w:t>
      </w:r>
      <w:r w:rsidRPr="000A7537">
        <w:rPr>
          <w:u w:val="single"/>
        </w:rPr>
        <w:t xml:space="preserve"> </w:t>
      </w:r>
      <w:r w:rsidRPr="00384424">
        <w:rPr>
          <w:vanish/>
          <w:u w:val="single"/>
        </w:rPr>
        <w:t>a</w:t>
      </w:r>
      <w:r w:rsidRPr="000A7537">
        <w:rPr>
          <w:u w:val="single"/>
        </w:rPr>
        <w:t xml:space="preserve"> </w:t>
      </w:r>
      <w:r w:rsidRPr="00384424">
        <w:rPr>
          <w:vanish/>
          <w:u w:val="single"/>
        </w:rPr>
        <w:t>minimum</w:t>
      </w:r>
      <w:r w:rsidRPr="000A7537">
        <w:rPr>
          <w:u w:val="single"/>
        </w:rPr>
        <w:t xml:space="preserve"> </w:t>
      </w:r>
      <w:r w:rsidRPr="00384424">
        <w:rPr>
          <w:vanish/>
          <w:u w:val="single"/>
        </w:rPr>
        <w:t>wage.</w:t>
      </w:r>
      <w:r w:rsidRPr="000A7537">
        <w:rPr>
          <w:u w:val="single"/>
        </w:rPr>
        <w:t xml:space="preserve"> </w:t>
      </w:r>
      <w:r w:rsidRPr="00384424">
        <w:rPr>
          <w:vanish/>
          <w:u w:val="single"/>
        </w:rPr>
        <w:t>-</w:t>
      </w:r>
      <w:r w:rsidRPr="000A7537">
        <w:rPr>
          <w:u w:val="single"/>
        </w:rPr>
        <w:t xml:space="preserve"> </w:t>
      </w:r>
      <w:r w:rsidRPr="000A7537">
        <w:rPr>
          <w:highlight w:val="cyan"/>
          <w:u w:val="single"/>
        </w:rPr>
        <w:t>All workers are able to drive a harder bargain</w:t>
      </w:r>
      <w:r w:rsidRPr="000A7537">
        <w:rPr>
          <w:u w:val="single"/>
        </w:rPr>
        <w:t xml:space="preserve"> </w:t>
      </w:r>
      <w:r w:rsidRPr="00384424">
        <w:rPr>
          <w:vanish/>
          <w:u w:val="single"/>
        </w:rPr>
        <w:t>with</w:t>
      </w:r>
      <w:r w:rsidRPr="000A7537">
        <w:rPr>
          <w:u w:val="single"/>
        </w:rPr>
        <w:t xml:space="preserve"> </w:t>
      </w:r>
      <w:r w:rsidRPr="00384424">
        <w:rPr>
          <w:vanish/>
          <w:u w:val="single"/>
        </w:rPr>
        <w:t>a</w:t>
      </w:r>
      <w:r w:rsidRPr="000A7537">
        <w:rPr>
          <w:u w:val="single"/>
        </w:rPr>
        <w:t xml:space="preserve"> </w:t>
      </w:r>
      <w:r w:rsidRPr="00384424">
        <w:rPr>
          <w:vanish/>
          <w:u w:val="single"/>
        </w:rPr>
        <w:t>UBI</w:t>
      </w:r>
      <w:r w:rsidRPr="000A7537">
        <w:rPr>
          <w:sz w:val="16"/>
        </w:rPr>
        <w:t xml:space="preserve"> </w:t>
      </w:r>
      <w:r w:rsidRPr="00384424">
        <w:rPr>
          <w:vanish/>
          <w:sz w:val="16"/>
        </w:rPr>
        <w:t>than</w:t>
      </w:r>
      <w:r w:rsidRPr="000A7537">
        <w:rPr>
          <w:sz w:val="16"/>
        </w:rPr>
        <w:t xml:space="preserve"> </w:t>
      </w:r>
      <w:r w:rsidRPr="00384424">
        <w:rPr>
          <w:vanish/>
          <w:sz w:val="16"/>
        </w:rPr>
        <w:t>without,</w:t>
      </w:r>
      <w:r w:rsidRPr="000A7537">
        <w:rPr>
          <w:sz w:val="16"/>
        </w:rPr>
        <w:t xml:space="preserve"> </w:t>
      </w:r>
      <w:r w:rsidRPr="00384424">
        <w:rPr>
          <w:vanish/>
          <w:sz w:val="16"/>
        </w:rPr>
        <w:t>shifting</w:t>
      </w:r>
      <w:r w:rsidRPr="000A7537">
        <w:rPr>
          <w:sz w:val="16"/>
        </w:rPr>
        <w:t xml:space="preserve"> </w:t>
      </w:r>
      <w:r w:rsidRPr="00384424">
        <w:rPr>
          <w:vanish/>
          <w:sz w:val="16"/>
        </w:rPr>
        <w:t>the</w:t>
      </w:r>
      <w:r w:rsidRPr="000A7537">
        <w:rPr>
          <w:sz w:val="16"/>
        </w:rPr>
        <w:t xml:space="preserve"> </w:t>
      </w:r>
      <w:r w:rsidRPr="00384424">
        <w:rPr>
          <w:vanish/>
          <w:sz w:val="16"/>
        </w:rPr>
        <w:t>distribution</w:t>
      </w:r>
      <w:r w:rsidRPr="000A7537">
        <w:rPr>
          <w:sz w:val="16"/>
        </w:rPr>
        <w:t xml:space="preserve"> </w:t>
      </w:r>
      <w:r w:rsidRPr="00384424">
        <w:rPr>
          <w:vanish/>
          <w:sz w:val="16"/>
        </w:rPr>
        <w:t>of</w:t>
      </w:r>
      <w:r w:rsidRPr="000A7537">
        <w:rPr>
          <w:sz w:val="16"/>
        </w:rPr>
        <w:t xml:space="preserve"> </w:t>
      </w:r>
      <w:r w:rsidRPr="00384424">
        <w:rPr>
          <w:vanish/>
          <w:sz w:val="16"/>
        </w:rPr>
        <w:t>behavior</w:t>
      </w:r>
      <w:r w:rsidRPr="000A7537">
        <w:rPr>
          <w:sz w:val="16"/>
        </w:rPr>
        <w:t xml:space="preserve"> </w:t>
      </w:r>
      <w:r w:rsidRPr="00384424">
        <w:rPr>
          <w:vanish/>
          <w:sz w:val="16"/>
        </w:rPr>
        <w:t>and</w:t>
      </w:r>
      <w:r w:rsidRPr="000A7537">
        <w:rPr>
          <w:sz w:val="16"/>
        </w:rPr>
        <w:t xml:space="preserve"> </w:t>
      </w:r>
      <w:r w:rsidRPr="00384424">
        <w:rPr>
          <w:vanish/>
          <w:sz w:val="16"/>
        </w:rPr>
        <w:t>effectively</w:t>
      </w:r>
      <w:r w:rsidRPr="000A7537">
        <w:rPr>
          <w:sz w:val="16"/>
        </w:rPr>
        <w:t xml:space="preserve"> </w:t>
      </w:r>
      <w:r w:rsidRPr="00384424">
        <w:rPr>
          <w:vanish/>
          <w:sz w:val="16"/>
        </w:rPr>
        <w:t>augmenting</w:t>
      </w:r>
      <w:r w:rsidRPr="000A7537">
        <w:rPr>
          <w:sz w:val="16"/>
        </w:rPr>
        <w:t xml:space="preserve"> </w:t>
      </w:r>
      <w:r w:rsidRPr="00384424">
        <w:rPr>
          <w:vanish/>
          <w:sz w:val="16"/>
        </w:rPr>
        <w:t>bargaining</w:t>
      </w:r>
      <w:r w:rsidRPr="000A7537">
        <w:rPr>
          <w:sz w:val="16"/>
        </w:rPr>
        <w:t xml:space="preserve"> </w:t>
      </w:r>
      <w:r w:rsidRPr="00384424">
        <w:rPr>
          <w:vanish/>
          <w:sz w:val="16"/>
        </w:rPr>
        <w:t>power.</w:t>
      </w:r>
      <w:r w:rsidRPr="000A7537">
        <w:rPr>
          <w:sz w:val="16"/>
        </w:rPr>
        <w:t xml:space="preserve"> </w:t>
      </w:r>
      <w:r w:rsidRPr="00384424">
        <w:rPr>
          <w:vanish/>
          <w:sz w:val="16"/>
        </w:rPr>
        <w:t>-</w:t>
      </w:r>
      <w:r w:rsidRPr="000A7537">
        <w:rPr>
          <w:sz w:val="16"/>
        </w:rPr>
        <w:t xml:space="preserve"> </w:t>
      </w:r>
      <w:r w:rsidRPr="00384424">
        <w:rPr>
          <w:vanish/>
          <w:u w:val="single"/>
        </w:rPr>
        <w:t>Firms</w:t>
      </w:r>
      <w:r w:rsidRPr="000A7537">
        <w:rPr>
          <w:u w:val="single"/>
        </w:rPr>
        <w:t xml:space="preserve"> </w:t>
      </w:r>
      <w:r w:rsidRPr="00384424">
        <w:rPr>
          <w:vanish/>
          <w:u w:val="single"/>
        </w:rPr>
        <w:t>and</w:t>
      </w:r>
      <w:r w:rsidRPr="000A7537">
        <w:rPr>
          <w:u w:val="single"/>
        </w:rPr>
        <w:t xml:space="preserve"> </w:t>
      </w:r>
      <w:r w:rsidRPr="00384424">
        <w:rPr>
          <w:vanish/>
          <w:u w:val="single"/>
        </w:rPr>
        <w:t>individuals</w:t>
      </w:r>
      <w:r w:rsidRPr="000A7537">
        <w:rPr>
          <w:u w:val="single"/>
        </w:rPr>
        <w:t xml:space="preserve"> </w:t>
      </w:r>
      <w:r w:rsidRPr="000A7537">
        <w:rPr>
          <w:highlight w:val="cyan"/>
          <w:u w:val="single"/>
        </w:rPr>
        <w:t>retain complete freedom to negotiate</w:t>
      </w:r>
      <w:r w:rsidRPr="000A7537">
        <w:rPr>
          <w:u w:val="single"/>
        </w:rPr>
        <w:t xml:space="preserve"> </w:t>
      </w:r>
      <w:r w:rsidRPr="00384424">
        <w:rPr>
          <w:vanish/>
          <w:u w:val="single"/>
        </w:rPr>
        <w:t>the</w:t>
      </w:r>
      <w:r w:rsidRPr="000A7537">
        <w:rPr>
          <w:u w:val="single"/>
        </w:rPr>
        <w:t xml:space="preserve"> </w:t>
      </w:r>
      <w:r w:rsidRPr="00384424">
        <w:rPr>
          <w:vanish/>
          <w:u w:val="single"/>
        </w:rPr>
        <w:t>terms</w:t>
      </w:r>
      <w:r w:rsidRPr="000A7537">
        <w:rPr>
          <w:u w:val="single"/>
        </w:rPr>
        <w:t xml:space="preserve"> </w:t>
      </w:r>
      <w:r w:rsidRPr="00384424">
        <w:rPr>
          <w:vanish/>
          <w:u w:val="single"/>
        </w:rPr>
        <w:t>of</w:t>
      </w:r>
      <w:r w:rsidRPr="000A7537">
        <w:rPr>
          <w:u w:val="single"/>
        </w:rPr>
        <w:t xml:space="preserve"> </w:t>
      </w:r>
      <w:r w:rsidRPr="000A7537">
        <w:rPr>
          <w:highlight w:val="cyan"/>
          <w:u w:val="single"/>
        </w:rPr>
        <w:t>their own</w:t>
      </w:r>
      <w:r w:rsidRPr="000A7537">
        <w:rPr>
          <w:u w:val="single"/>
        </w:rPr>
        <w:t xml:space="preserve"> </w:t>
      </w:r>
      <w:r w:rsidRPr="000A7537">
        <w:rPr>
          <w:highlight w:val="cyan"/>
          <w:u w:val="single"/>
        </w:rPr>
        <w:t>engagement</w:t>
      </w:r>
      <w:r w:rsidRPr="00384424">
        <w:rPr>
          <w:vanish/>
          <w:u w:val="single"/>
        </w:rPr>
        <w:t>,</w:t>
      </w:r>
      <w:r w:rsidRPr="000A7537">
        <w:rPr>
          <w:u w:val="single"/>
        </w:rPr>
        <w:t xml:space="preserve"> </w:t>
      </w:r>
      <w:r w:rsidRPr="00384424">
        <w:rPr>
          <w:vanish/>
          <w:u w:val="single"/>
        </w:rPr>
        <w:t>and</w:t>
      </w:r>
      <w:r w:rsidRPr="000A7537">
        <w:rPr>
          <w:u w:val="single"/>
        </w:rPr>
        <w:t xml:space="preserve"> </w:t>
      </w:r>
      <w:r w:rsidRPr="00384424">
        <w:rPr>
          <w:vanish/>
          <w:u w:val="single"/>
        </w:rPr>
        <w:t>to</w:t>
      </w:r>
      <w:r w:rsidRPr="000A7537">
        <w:rPr>
          <w:u w:val="single"/>
        </w:rPr>
        <w:t xml:space="preserve"> </w:t>
      </w:r>
      <w:r w:rsidRPr="00384424">
        <w:rPr>
          <w:vanish/>
          <w:u w:val="single"/>
        </w:rPr>
        <w:t>take</w:t>
      </w:r>
      <w:r w:rsidRPr="000A7537">
        <w:rPr>
          <w:u w:val="single"/>
        </w:rPr>
        <w:t xml:space="preserve"> </w:t>
      </w:r>
      <w:r w:rsidRPr="00384424">
        <w:rPr>
          <w:vanish/>
          <w:u w:val="single"/>
        </w:rPr>
        <w:t>into</w:t>
      </w:r>
      <w:r w:rsidRPr="000A7537">
        <w:rPr>
          <w:u w:val="single"/>
        </w:rPr>
        <w:t xml:space="preserve"> </w:t>
      </w:r>
      <w:r w:rsidRPr="00384424">
        <w:rPr>
          <w:vanish/>
          <w:u w:val="single"/>
        </w:rPr>
        <w:t>account</w:t>
      </w:r>
      <w:r w:rsidRPr="000A7537">
        <w:rPr>
          <w:u w:val="single"/>
        </w:rPr>
        <w:t xml:space="preserve"> </w:t>
      </w:r>
      <w:r w:rsidRPr="00384424">
        <w:rPr>
          <w:vanish/>
          <w:u w:val="single"/>
        </w:rPr>
        <w:t>unusually</w:t>
      </w:r>
      <w:r w:rsidRPr="000A7537">
        <w:rPr>
          <w:u w:val="single"/>
        </w:rPr>
        <w:t xml:space="preserve"> </w:t>
      </w:r>
      <w:r w:rsidRPr="00384424">
        <w:rPr>
          <w:vanish/>
          <w:u w:val="single"/>
        </w:rPr>
        <w:t>pleasant</w:t>
      </w:r>
      <w:r w:rsidRPr="000A7537">
        <w:rPr>
          <w:u w:val="single"/>
        </w:rPr>
        <w:t xml:space="preserve"> </w:t>
      </w:r>
      <w:r w:rsidRPr="00384424">
        <w:rPr>
          <w:vanish/>
          <w:u w:val="single"/>
        </w:rPr>
        <w:t>working</w:t>
      </w:r>
      <w:r w:rsidRPr="000A7537">
        <w:rPr>
          <w:u w:val="single"/>
        </w:rPr>
        <w:t xml:space="preserve"> </w:t>
      </w:r>
      <w:r w:rsidRPr="00384424">
        <w:rPr>
          <w:vanish/>
          <w:u w:val="single"/>
        </w:rPr>
        <w:t>conditions</w:t>
      </w:r>
      <w:r w:rsidRPr="000A7537">
        <w:rPr>
          <w:u w:val="single"/>
        </w:rPr>
        <w:t xml:space="preserve"> </w:t>
      </w:r>
      <w:r w:rsidRPr="00384424">
        <w:rPr>
          <w:vanish/>
          <w:sz w:val="16"/>
        </w:rPr>
        <w:t>or</w:t>
      </w:r>
      <w:r w:rsidRPr="000A7537">
        <w:rPr>
          <w:sz w:val="16"/>
        </w:rPr>
        <w:t xml:space="preserve"> </w:t>
      </w:r>
      <w:r w:rsidRPr="00384424">
        <w:rPr>
          <w:vanish/>
          <w:sz w:val="16"/>
        </w:rPr>
        <w:t>nonpecuniary</w:t>
      </w:r>
      <w:r w:rsidRPr="000A7537">
        <w:rPr>
          <w:sz w:val="16"/>
        </w:rPr>
        <w:t xml:space="preserve"> </w:t>
      </w:r>
      <w:r w:rsidRPr="00384424">
        <w:rPr>
          <w:vanish/>
          <w:sz w:val="16"/>
        </w:rPr>
        <w:t>benefits</w:t>
      </w:r>
      <w:r w:rsidRPr="000A7537">
        <w:rPr>
          <w:sz w:val="16"/>
        </w:rPr>
        <w:t xml:space="preserve"> </w:t>
      </w:r>
      <w:r w:rsidRPr="00384424">
        <w:rPr>
          <w:vanish/>
          <w:sz w:val="16"/>
        </w:rPr>
        <w:t>of</w:t>
      </w:r>
      <w:r w:rsidRPr="000A7537">
        <w:rPr>
          <w:sz w:val="16"/>
        </w:rPr>
        <w:t xml:space="preserve"> </w:t>
      </w:r>
      <w:r w:rsidRPr="00384424">
        <w:rPr>
          <w:vanish/>
          <w:sz w:val="16"/>
        </w:rPr>
        <w:t>certain</w:t>
      </w:r>
      <w:r w:rsidRPr="000A7537">
        <w:rPr>
          <w:sz w:val="16"/>
        </w:rPr>
        <w:t xml:space="preserve"> </w:t>
      </w:r>
      <w:r w:rsidRPr="00384424">
        <w:rPr>
          <w:vanish/>
          <w:sz w:val="16"/>
        </w:rPr>
        <w:t>kinds</w:t>
      </w:r>
      <w:r w:rsidRPr="000A7537">
        <w:rPr>
          <w:sz w:val="16"/>
        </w:rPr>
        <w:t xml:space="preserve"> </w:t>
      </w:r>
      <w:r w:rsidRPr="00384424">
        <w:rPr>
          <w:vanish/>
          <w:sz w:val="16"/>
        </w:rPr>
        <w:t>of</w:t>
      </w:r>
      <w:r w:rsidRPr="000A7537">
        <w:rPr>
          <w:sz w:val="16"/>
        </w:rPr>
        <w:t xml:space="preserve"> </w:t>
      </w:r>
      <w:r w:rsidRPr="00384424">
        <w:rPr>
          <w:vanish/>
          <w:sz w:val="16"/>
        </w:rPr>
        <w:t>jobs</w:t>
      </w:r>
      <w:r w:rsidRPr="000A7537">
        <w:rPr>
          <w:sz w:val="16"/>
        </w:rPr>
        <w:t xml:space="preserve"> </w:t>
      </w:r>
      <w:r w:rsidRPr="00384424">
        <w:rPr>
          <w:vanish/>
          <w:sz w:val="16"/>
        </w:rPr>
        <w:t>that</w:t>
      </w:r>
      <w:r w:rsidRPr="000A7537">
        <w:rPr>
          <w:sz w:val="16"/>
        </w:rPr>
        <w:t xml:space="preserve"> </w:t>
      </w:r>
      <w:r w:rsidRPr="00384424">
        <w:rPr>
          <w:vanish/>
          <w:sz w:val="16"/>
        </w:rPr>
        <w:t>might</w:t>
      </w:r>
      <w:r w:rsidRPr="000A7537">
        <w:rPr>
          <w:sz w:val="16"/>
        </w:rPr>
        <w:t xml:space="preserve"> </w:t>
      </w:r>
      <w:r w:rsidRPr="00384424">
        <w:rPr>
          <w:vanish/>
          <w:sz w:val="16"/>
        </w:rPr>
        <w:t>be</w:t>
      </w:r>
      <w:r w:rsidRPr="000A7537">
        <w:rPr>
          <w:sz w:val="16"/>
        </w:rPr>
        <w:t xml:space="preserve"> </w:t>
      </w:r>
      <w:r w:rsidRPr="00384424">
        <w:rPr>
          <w:vanish/>
          <w:sz w:val="16"/>
        </w:rPr>
        <w:t>made</w:t>
      </w:r>
      <w:r w:rsidRPr="000A7537">
        <w:rPr>
          <w:sz w:val="16"/>
        </w:rPr>
        <w:t xml:space="preserve"> </w:t>
      </w:r>
      <w:r w:rsidRPr="00384424">
        <w:rPr>
          <w:vanish/>
          <w:sz w:val="16"/>
        </w:rPr>
        <w:t>untenable</w:t>
      </w:r>
      <w:r w:rsidRPr="000A7537">
        <w:rPr>
          <w:sz w:val="16"/>
        </w:rPr>
        <w:t xml:space="preserve"> </w:t>
      </w:r>
      <w:r w:rsidRPr="00384424">
        <w:rPr>
          <w:vanish/>
          <w:sz w:val="16"/>
        </w:rPr>
        <w:t>by</w:t>
      </w:r>
      <w:r w:rsidRPr="000A7537">
        <w:rPr>
          <w:sz w:val="16"/>
        </w:rPr>
        <w:t xml:space="preserve"> </w:t>
      </w:r>
      <w:r w:rsidRPr="00384424">
        <w:rPr>
          <w:vanish/>
          <w:sz w:val="16"/>
        </w:rPr>
        <w:t>a</w:t>
      </w:r>
      <w:r w:rsidRPr="000A7537">
        <w:rPr>
          <w:sz w:val="16"/>
        </w:rPr>
        <w:t xml:space="preserve"> </w:t>
      </w:r>
      <w:r w:rsidRPr="00384424">
        <w:rPr>
          <w:vanish/>
          <w:sz w:val="16"/>
        </w:rPr>
        <w:t>minimum</w:t>
      </w:r>
      <w:r w:rsidRPr="000A7537">
        <w:rPr>
          <w:sz w:val="16"/>
        </w:rPr>
        <w:t xml:space="preserve"> </w:t>
      </w:r>
      <w:r w:rsidRPr="00384424">
        <w:rPr>
          <w:vanish/>
          <w:sz w:val="16"/>
        </w:rPr>
        <w:t>wage.</w:t>
      </w:r>
      <w:r w:rsidRPr="000A7537">
        <w:rPr>
          <w:sz w:val="16"/>
        </w:rPr>
        <w:t xml:space="preserve"> </w:t>
      </w:r>
      <w:r w:rsidRPr="00384424">
        <w:rPr>
          <w:vanish/>
          <w:sz w:val="16"/>
        </w:rPr>
        <w:t>You</w:t>
      </w:r>
      <w:r w:rsidRPr="000A7537">
        <w:rPr>
          <w:sz w:val="16"/>
        </w:rPr>
        <w:t xml:space="preserve"> </w:t>
      </w:r>
      <w:r w:rsidRPr="00384424">
        <w:rPr>
          <w:vanish/>
          <w:sz w:val="16"/>
        </w:rPr>
        <w:t>don't</w:t>
      </w:r>
      <w:r w:rsidRPr="000A7537">
        <w:rPr>
          <w:sz w:val="16"/>
        </w:rPr>
        <w:t xml:space="preserve"> </w:t>
      </w:r>
      <w:r w:rsidRPr="00384424">
        <w:rPr>
          <w:vanish/>
          <w:sz w:val="16"/>
        </w:rPr>
        <w:t>have</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a</w:t>
      </w:r>
      <w:r w:rsidRPr="000A7537">
        <w:rPr>
          <w:sz w:val="16"/>
        </w:rPr>
        <w:t xml:space="preserve"> </w:t>
      </w:r>
      <w:r w:rsidRPr="00384424">
        <w:rPr>
          <w:vanish/>
          <w:sz w:val="16"/>
        </w:rPr>
        <w:t>member</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union</w:t>
      </w:r>
      <w:r w:rsidRPr="000A7537">
        <w:rPr>
          <w:sz w:val="16"/>
        </w:rPr>
        <w:t xml:space="preserve"> </w:t>
      </w:r>
      <w:r w:rsidRPr="00384424">
        <w:rPr>
          <w:vanish/>
          <w:sz w:val="16"/>
        </w:rPr>
        <w:t>to</w:t>
      </w:r>
      <w:r w:rsidRPr="000A7537">
        <w:rPr>
          <w:sz w:val="16"/>
        </w:rPr>
        <w:t xml:space="preserve"> </w:t>
      </w:r>
      <w:r w:rsidRPr="00384424">
        <w:rPr>
          <w:vanish/>
          <w:sz w:val="16"/>
        </w:rPr>
        <w:t>gain</w:t>
      </w:r>
      <w:r w:rsidRPr="000A7537">
        <w:rPr>
          <w:sz w:val="16"/>
        </w:rPr>
        <w:t xml:space="preserve"> </w:t>
      </w:r>
      <w:r w:rsidRPr="00384424">
        <w:rPr>
          <w:vanish/>
          <w:sz w:val="16"/>
        </w:rPr>
        <w:t>this</w:t>
      </w:r>
      <w:r w:rsidRPr="000A7537">
        <w:rPr>
          <w:sz w:val="16"/>
        </w:rPr>
        <w:t xml:space="preserve"> </w:t>
      </w:r>
      <w:r w:rsidRPr="00384424">
        <w:rPr>
          <w:vanish/>
          <w:sz w:val="16"/>
        </w:rPr>
        <w:t>increased</w:t>
      </w:r>
      <w:r w:rsidRPr="000A7537">
        <w:rPr>
          <w:sz w:val="16"/>
        </w:rPr>
        <w:t xml:space="preserve"> </w:t>
      </w:r>
      <w:r w:rsidRPr="00384424">
        <w:rPr>
          <w:vanish/>
          <w:sz w:val="16"/>
        </w:rPr>
        <w:t>bargaining</w:t>
      </w:r>
      <w:r w:rsidRPr="000A7537">
        <w:rPr>
          <w:sz w:val="16"/>
        </w:rPr>
        <w:t xml:space="preserve"> </w:t>
      </w:r>
      <w:r w:rsidRPr="00384424">
        <w:rPr>
          <w:vanish/>
          <w:sz w:val="16"/>
        </w:rPr>
        <w:t>power:</w:t>
      </w:r>
      <w:r w:rsidRPr="000A7537">
        <w:rPr>
          <w:sz w:val="16"/>
        </w:rPr>
        <w:t xml:space="preserve"> </w:t>
      </w:r>
      <w:r w:rsidRPr="00384424">
        <w:rPr>
          <w:vanish/>
          <w:sz w:val="16"/>
        </w:rPr>
        <w:t>there's</w:t>
      </w:r>
      <w:r w:rsidRPr="000A7537">
        <w:rPr>
          <w:sz w:val="16"/>
        </w:rPr>
        <w:t xml:space="preserve"> </w:t>
      </w:r>
      <w:r w:rsidRPr="00384424">
        <w:rPr>
          <w:vanish/>
          <w:sz w:val="16"/>
        </w:rPr>
        <w:t>no</w:t>
      </w:r>
      <w:r w:rsidRPr="000A7537">
        <w:rPr>
          <w:sz w:val="16"/>
        </w:rPr>
        <w:t xml:space="preserve"> </w:t>
      </w:r>
      <w:r w:rsidRPr="00384424">
        <w:rPr>
          <w:vanish/>
          <w:sz w:val="16"/>
        </w:rPr>
        <w:t>need</w:t>
      </w:r>
      <w:r w:rsidRPr="000A7537">
        <w:rPr>
          <w:sz w:val="16"/>
        </w:rPr>
        <w:t xml:space="preserve"> </w:t>
      </w:r>
      <w:r w:rsidRPr="00384424">
        <w:rPr>
          <w:vanish/>
          <w:sz w:val="16"/>
        </w:rPr>
        <w:t>for</w:t>
      </w:r>
      <w:r w:rsidRPr="000A7537">
        <w:rPr>
          <w:sz w:val="16"/>
        </w:rPr>
        <w:t xml:space="preserve"> </w:t>
      </w:r>
      <w:r w:rsidRPr="00384424">
        <w:rPr>
          <w:vanish/>
          <w:sz w:val="16"/>
        </w:rPr>
        <w:t>there</w:t>
      </w:r>
      <w:r w:rsidRPr="000A7537">
        <w:rPr>
          <w:sz w:val="16"/>
        </w:rPr>
        <w:t xml:space="preserve"> </w:t>
      </w:r>
      <w:r w:rsidRPr="00384424">
        <w:rPr>
          <w:vanish/>
          <w:sz w:val="16"/>
        </w:rPr>
        <w:t>to</w:t>
      </w:r>
      <w:r w:rsidRPr="000A7537">
        <w:rPr>
          <w:sz w:val="16"/>
        </w:rPr>
        <w:t xml:space="preserve"> </w:t>
      </w:r>
      <w:r w:rsidRPr="00384424">
        <w:rPr>
          <w:vanish/>
          <w:sz w:val="16"/>
        </w:rPr>
        <w:t>be</w:t>
      </w:r>
      <w:r w:rsidRPr="000A7537">
        <w:rPr>
          <w:sz w:val="16"/>
        </w:rPr>
        <w:t xml:space="preserve"> </w:t>
      </w:r>
      <w:r w:rsidRPr="00384424">
        <w:rPr>
          <w:vanish/>
          <w:sz w:val="16"/>
        </w:rPr>
        <w:t>a</w:t>
      </w:r>
      <w:r w:rsidRPr="000A7537">
        <w:rPr>
          <w:sz w:val="16"/>
        </w:rPr>
        <w:t xml:space="preserve"> </w:t>
      </w:r>
      <w:r w:rsidRPr="00384424">
        <w:rPr>
          <w:vanish/>
          <w:sz w:val="16"/>
        </w:rPr>
        <w:t>priestly</w:t>
      </w:r>
      <w:r w:rsidRPr="000A7537">
        <w:rPr>
          <w:sz w:val="16"/>
        </w:rPr>
        <w:t xml:space="preserve"> </w:t>
      </w:r>
      <w:r w:rsidRPr="00384424">
        <w:rPr>
          <w:vanish/>
          <w:sz w:val="16"/>
        </w:rPr>
        <w:t>caste</w:t>
      </w:r>
      <w:r w:rsidRPr="000A7537">
        <w:rPr>
          <w:sz w:val="16"/>
        </w:rPr>
        <w:t xml:space="preserve"> </w:t>
      </w:r>
      <w:r w:rsidRPr="00384424">
        <w:rPr>
          <w:vanish/>
          <w:sz w:val="16"/>
        </w:rPr>
        <w:t>standing</w:t>
      </w:r>
      <w:r w:rsidRPr="000A7537">
        <w:rPr>
          <w:sz w:val="16"/>
        </w:rPr>
        <w:t xml:space="preserve"> </w:t>
      </w:r>
      <w:r w:rsidRPr="00384424">
        <w:rPr>
          <w:vanish/>
          <w:sz w:val="16"/>
        </w:rPr>
        <w:t>between</w:t>
      </w:r>
      <w:r w:rsidRPr="000A7537">
        <w:rPr>
          <w:sz w:val="16"/>
        </w:rPr>
        <w:t xml:space="preserve"> </w:t>
      </w:r>
      <w:r w:rsidRPr="00384424">
        <w:rPr>
          <w:vanish/>
          <w:sz w:val="16"/>
        </w:rPr>
        <w:t>you</w:t>
      </w:r>
      <w:r w:rsidRPr="000A7537">
        <w:rPr>
          <w:sz w:val="16"/>
        </w:rPr>
        <w:t xml:space="preserve"> </w:t>
      </w:r>
      <w:r w:rsidRPr="00384424">
        <w:rPr>
          <w:vanish/>
          <w:sz w:val="16"/>
        </w:rPr>
        <w:t>and</w:t>
      </w:r>
      <w:r w:rsidRPr="000A7537">
        <w:rPr>
          <w:sz w:val="16"/>
        </w:rPr>
        <w:t xml:space="preserve"> </w:t>
      </w:r>
      <w:r w:rsidRPr="00384424">
        <w:rPr>
          <w:vanish/>
          <w:sz w:val="16"/>
        </w:rPr>
        <w:t>the</w:t>
      </w:r>
      <w:r w:rsidRPr="000A7537">
        <w:rPr>
          <w:sz w:val="16"/>
        </w:rPr>
        <w:t xml:space="preserve"> </w:t>
      </w:r>
      <w:r w:rsidRPr="00384424">
        <w:rPr>
          <w:vanish/>
          <w:sz w:val="16"/>
        </w:rPr>
        <w:t>employer,</w:t>
      </w:r>
      <w:r w:rsidRPr="000A7537">
        <w:rPr>
          <w:sz w:val="16"/>
        </w:rPr>
        <w:t xml:space="preserve"> </w:t>
      </w:r>
      <w:r w:rsidRPr="00384424">
        <w:rPr>
          <w:vanish/>
          <w:sz w:val="16"/>
        </w:rPr>
        <w:t>a</w:t>
      </w:r>
      <w:r w:rsidRPr="000A7537">
        <w:rPr>
          <w:sz w:val="16"/>
        </w:rPr>
        <w:t xml:space="preserve"> </w:t>
      </w:r>
      <w:r w:rsidRPr="00384424">
        <w:rPr>
          <w:vanish/>
          <w:sz w:val="16"/>
        </w:rPr>
        <w:t>priestly</w:t>
      </w:r>
      <w:r w:rsidRPr="000A7537">
        <w:rPr>
          <w:sz w:val="16"/>
        </w:rPr>
        <w:t xml:space="preserve"> </w:t>
      </w:r>
      <w:r w:rsidRPr="00384424">
        <w:rPr>
          <w:vanish/>
          <w:sz w:val="16"/>
        </w:rPr>
        <w:t>caste</w:t>
      </w:r>
      <w:r w:rsidRPr="000A7537">
        <w:rPr>
          <w:sz w:val="16"/>
        </w:rPr>
        <w:t xml:space="preserve"> </w:t>
      </w:r>
      <w:r w:rsidRPr="00384424">
        <w:rPr>
          <w:vanish/>
          <w:sz w:val="16"/>
        </w:rPr>
        <w:t>growing</w:t>
      </w:r>
      <w:r w:rsidRPr="000A7537">
        <w:rPr>
          <w:sz w:val="16"/>
        </w:rPr>
        <w:t xml:space="preserve"> </w:t>
      </w:r>
      <w:r w:rsidRPr="00384424">
        <w:rPr>
          <w:vanish/>
          <w:sz w:val="16"/>
        </w:rPr>
        <w:t>fat</w:t>
      </w:r>
      <w:r w:rsidRPr="000A7537">
        <w:rPr>
          <w:sz w:val="16"/>
        </w:rPr>
        <w:t xml:space="preserve"> </w:t>
      </w:r>
      <w:r w:rsidRPr="00384424">
        <w:rPr>
          <w:vanish/>
          <w:sz w:val="16"/>
        </w:rPr>
        <w:t>off</w:t>
      </w:r>
      <w:r w:rsidRPr="000A7537">
        <w:rPr>
          <w:sz w:val="16"/>
        </w:rPr>
        <w:t xml:space="preserve"> </w:t>
      </w:r>
      <w:r w:rsidRPr="00384424">
        <w:rPr>
          <w:vanish/>
          <w:sz w:val="16"/>
        </w:rPr>
        <w:t>your</w:t>
      </w:r>
      <w:r w:rsidRPr="000A7537">
        <w:rPr>
          <w:sz w:val="16"/>
        </w:rPr>
        <w:t xml:space="preserve"> </w:t>
      </w:r>
      <w:r w:rsidRPr="00384424">
        <w:rPr>
          <w:vanish/>
          <w:sz w:val="16"/>
        </w:rPr>
        <w:t>tithes</w:t>
      </w:r>
      <w:r w:rsidRPr="000A7537">
        <w:rPr>
          <w:sz w:val="16"/>
        </w:rPr>
        <w:t xml:space="preserve"> </w:t>
      </w:r>
      <w:r w:rsidRPr="00384424">
        <w:rPr>
          <w:vanish/>
          <w:sz w:val="16"/>
        </w:rPr>
        <w:t>(or,</w:t>
      </w:r>
      <w:r w:rsidRPr="000A7537">
        <w:rPr>
          <w:sz w:val="16"/>
        </w:rPr>
        <w:t xml:space="preserve"> </w:t>
      </w:r>
      <w:r w:rsidRPr="00384424">
        <w:rPr>
          <w:vanish/>
          <w:sz w:val="16"/>
        </w:rPr>
        <w:t>union</w:t>
      </w:r>
      <w:r w:rsidRPr="000A7537">
        <w:rPr>
          <w:sz w:val="16"/>
        </w:rPr>
        <w:t xml:space="preserve"> </w:t>
      </w:r>
      <w:r w:rsidRPr="00384424">
        <w:rPr>
          <w:vanish/>
          <w:sz w:val="16"/>
        </w:rPr>
        <w:t>dues)</w:t>
      </w:r>
      <w:r w:rsidRPr="000A7537">
        <w:rPr>
          <w:sz w:val="16"/>
        </w:rPr>
        <w:t xml:space="preserve"> </w:t>
      </w:r>
      <w:r w:rsidRPr="00384424">
        <w:rPr>
          <w:vanish/>
          <w:sz w:val="16"/>
        </w:rPr>
        <w:t>in</w:t>
      </w:r>
      <w:r w:rsidRPr="000A7537">
        <w:rPr>
          <w:sz w:val="16"/>
        </w:rPr>
        <w:t xml:space="preserve"> </w:t>
      </w:r>
      <w:r w:rsidRPr="00384424">
        <w:rPr>
          <w:vanish/>
          <w:sz w:val="16"/>
        </w:rPr>
        <w:t>order</w:t>
      </w:r>
      <w:r w:rsidRPr="000A7537">
        <w:rPr>
          <w:sz w:val="16"/>
        </w:rPr>
        <w:t xml:space="preserve"> </w:t>
      </w:r>
      <w:r w:rsidRPr="00384424">
        <w:rPr>
          <w:vanish/>
          <w:sz w:val="16"/>
        </w:rPr>
        <w:t>to</w:t>
      </w:r>
      <w:r w:rsidRPr="000A7537">
        <w:rPr>
          <w:sz w:val="16"/>
        </w:rPr>
        <w:t xml:space="preserve"> </w:t>
      </w:r>
      <w:r w:rsidRPr="00384424">
        <w:rPr>
          <w:vanish/>
          <w:sz w:val="16"/>
        </w:rPr>
        <w:t>stand</w:t>
      </w:r>
      <w:r w:rsidRPr="000A7537">
        <w:rPr>
          <w:sz w:val="16"/>
        </w:rPr>
        <w:t xml:space="preserve"> </w:t>
      </w:r>
      <w:r w:rsidRPr="00384424">
        <w:rPr>
          <w:vanish/>
          <w:sz w:val="16"/>
        </w:rPr>
        <w:t>up</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Man.</w:t>
      </w:r>
      <w:r w:rsidRPr="000A7537">
        <w:rPr>
          <w:sz w:val="16"/>
        </w:rPr>
        <w:t xml:space="preserve"> </w:t>
      </w:r>
      <w:r w:rsidRPr="00384424">
        <w:rPr>
          <w:vanish/>
          <w:sz w:val="16"/>
        </w:rPr>
        <w:t>Simply</w:t>
      </w:r>
      <w:r w:rsidRPr="000A7537">
        <w:rPr>
          <w:sz w:val="16"/>
        </w:rPr>
        <w:t xml:space="preserve"> </w:t>
      </w:r>
      <w:r w:rsidRPr="00384424">
        <w:rPr>
          <w:vanish/>
          <w:sz w:val="16"/>
        </w:rPr>
        <w:t>because</w:t>
      </w:r>
      <w:r w:rsidRPr="000A7537">
        <w:rPr>
          <w:sz w:val="16"/>
        </w:rPr>
        <w:t xml:space="preserve"> </w:t>
      </w:r>
      <w:r w:rsidRPr="00384424">
        <w:rPr>
          <w:vanish/>
          <w:sz w:val="16"/>
        </w:rPr>
        <w:t>everyone</w:t>
      </w:r>
      <w:r w:rsidRPr="000A7537">
        <w:rPr>
          <w:sz w:val="16"/>
        </w:rPr>
        <w:t xml:space="preserve"> </w:t>
      </w:r>
      <w:r w:rsidRPr="00384424">
        <w:rPr>
          <w:vanish/>
          <w:sz w:val="16"/>
        </w:rPr>
        <w:t>knows</w:t>
      </w:r>
      <w:r w:rsidRPr="000A7537">
        <w:rPr>
          <w:sz w:val="16"/>
        </w:rPr>
        <w:t xml:space="preserve"> </w:t>
      </w:r>
      <w:r w:rsidRPr="00384424">
        <w:rPr>
          <w:vanish/>
          <w:sz w:val="16"/>
        </w:rPr>
        <w:t>that</w:t>
      </w:r>
      <w:r w:rsidRPr="000A7537">
        <w:rPr>
          <w:sz w:val="16"/>
        </w:rPr>
        <w:t xml:space="preserve"> </w:t>
      </w:r>
      <w:r w:rsidRPr="00384424">
        <w:rPr>
          <w:vanish/>
          <w:sz w:val="16"/>
        </w:rPr>
        <w:t>they've</w:t>
      </w:r>
      <w:r w:rsidRPr="000A7537">
        <w:rPr>
          <w:sz w:val="16"/>
        </w:rPr>
        <w:t xml:space="preserve"> </w:t>
      </w:r>
      <w:r w:rsidRPr="00384424">
        <w:rPr>
          <w:vanish/>
          <w:sz w:val="16"/>
        </w:rPr>
        <w:t>got</w:t>
      </w:r>
      <w:r w:rsidRPr="000A7537">
        <w:rPr>
          <w:sz w:val="16"/>
        </w:rPr>
        <w:t xml:space="preserve"> </w:t>
      </w:r>
      <w:r w:rsidRPr="00384424">
        <w:rPr>
          <w:vanish/>
          <w:sz w:val="16"/>
        </w:rPr>
        <w:t>the</w:t>
      </w:r>
      <w:r w:rsidRPr="000A7537">
        <w:rPr>
          <w:sz w:val="16"/>
        </w:rPr>
        <w:t xml:space="preserve"> </w:t>
      </w:r>
      <w:r w:rsidRPr="00384424">
        <w:rPr>
          <w:vanish/>
          <w:sz w:val="16"/>
        </w:rPr>
        <w:t>minimum</w:t>
      </w:r>
      <w:r w:rsidRPr="000A7537">
        <w:rPr>
          <w:sz w:val="16"/>
        </w:rPr>
        <w:t xml:space="preserve"> </w:t>
      </w:r>
      <w:r w:rsidRPr="00384424">
        <w:rPr>
          <w:vanish/>
          <w:sz w:val="16"/>
        </w:rPr>
        <w:t>they</w:t>
      </w:r>
      <w:r w:rsidRPr="000A7537">
        <w:rPr>
          <w:sz w:val="16"/>
        </w:rPr>
        <w:t xml:space="preserve"> </w:t>
      </w:r>
      <w:r w:rsidRPr="00384424">
        <w:rPr>
          <w:vanish/>
          <w:sz w:val="16"/>
        </w:rPr>
        <w:t>can</w:t>
      </w:r>
      <w:r w:rsidRPr="000A7537">
        <w:rPr>
          <w:sz w:val="16"/>
        </w:rPr>
        <w:t xml:space="preserve"> </w:t>
      </w:r>
      <w:r w:rsidRPr="00384424">
        <w:rPr>
          <w:vanish/>
          <w:sz w:val="16"/>
        </w:rPr>
        <w:t>scrape</w:t>
      </w:r>
      <w:r w:rsidRPr="000A7537">
        <w:rPr>
          <w:sz w:val="16"/>
        </w:rPr>
        <w:t xml:space="preserve"> </w:t>
      </w:r>
      <w:r w:rsidRPr="00384424">
        <w:rPr>
          <w:vanish/>
          <w:sz w:val="16"/>
        </w:rPr>
        <w:t>by</w:t>
      </w:r>
      <w:r w:rsidRPr="000A7537">
        <w:rPr>
          <w:sz w:val="16"/>
        </w:rPr>
        <w:t xml:space="preserve"> </w:t>
      </w:r>
      <w:r w:rsidRPr="00384424">
        <w:rPr>
          <w:vanish/>
          <w:sz w:val="16"/>
        </w:rPr>
        <w:t>upon</w:t>
      </w:r>
      <w:r w:rsidRPr="000A7537">
        <w:rPr>
          <w:sz w:val="16"/>
        </w:rPr>
        <w:t xml:space="preserve"> </w:t>
      </w:r>
      <w:r w:rsidRPr="00384424">
        <w:rPr>
          <w:vanish/>
          <w:sz w:val="16"/>
        </w:rPr>
        <w:t>(and</w:t>
      </w:r>
      <w:r w:rsidRPr="000A7537">
        <w:rPr>
          <w:sz w:val="16"/>
        </w:rPr>
        <w:t xml:space="preserve"> </w:t>
      </w:r>
      <w:r w:rsidRPr="00384424">
        <w:rPr>
          <w:vanish/>
          <w:sz w:val="16"/>
        </w:rPr>
        <w:t>yes,</w:t>
      </w:r>
      <w:r w:rsidRPr="000A7537">
        <w:rPr>
          <w:sz w:val="16"/>
        </w:rPr>
        <w:t xml:space="preserve"> </w:t>
      </w:r>
      <w:r w:rsidRPr="00384424">
        <w:rPr>
          <w:vanish/>
          <w:sz w:val="16"/>
        </w:rPr>
        <w:t>is</w:t>
      </w:r>
      <w:r w:rsidRPr="000A7537">
        <w:rPr>
          <w:sz w:val="16"/>
        </w:rPr>
        <w:t xml:space="preserve"> </w:t>
      </w:r>
      <w:r w:rsidRPr="00384424">
        <w:rPr>
          <w:vanish/>
          <w:sz w:val="16"/>
        </w:rPr>
        <w:t>is</w:t>
      </w:r>
      <w:r w:rsidRPr="000A7537">
        <w:rPr>
          <w:sz w:val="16"/>
        </w:rPr>
        <w:t xml:space="preserve"> </w:t>
      </w:r>
      <w:r w:rsidRPr="00384424">
        <w:rPr>
          <w:vanish/>
          <w:sz w:val="16"/>
        </w:rPr>
        <w:t>scrape</w:t>
      </w:r>
      <w:r w:rsidRPr="000A7537">
        <w:rPr>
          <w:sz w:val="16"/>
        </w:rPr>
        <w:t xml:space="preserve"> </w:t>
      </w:r>
      <w:r w:rsidRPr="00384424">
        <w:rPr>
          <w:vanish/>
          <w:sz w:val="16"/>
        </w:rPr>
        <w:t>by</w:t>
      </w:r>
      <w:r w:rsidRPr="000A7537">
        <w:rPr>
          <w:sz w:val="16"/>
        </w:rPr>
        <w:t xml:space="preserve"> </w:t>
      </w:r>
      <w:r w:rsidRPr="00384424">
        <w:rPr>
          <w:vanish/>
          <w:sz w:val="16"/>
        </w:rPr>
        <w:t>upon,</w:t>
      </w:r>
      <w:r w:rsidRPr="000A7537">
        <w:rPr>
          <w:sz w:val="16"/>
        </w:rPr>
        <w:t xml:space="preserve"> </w:t>
      </w:r>
      <w:r w:rsidRPr="00384424">
        <w:rPr>
          <w:vanish/>
          <w:sz w:val="16"/>
        </w:rPr>
        <w:t>not</w:t>
      </w:r>
      <w:r w:rsidRPr="000A7537">
        <w:rPr>
          <w:sz w:val="16"/>
        </w:rPr>
        <w:t xml:space="preserve"> </w:t>
      </w:r>
      <w:r w:rsidRPr="00384424">
        <w:rPr>
          <w:vanish/>
          <w:sz w:val="16"/>
        </w:rPr>
        <w:t>live</w:t>
      </w:r>
      <w:r w:rsidRPr="000A7537">
        <w:rPr>
          <w:sz w:val="16"/>
        </w:rPr>
        <w:t xml:space="preserve"> </w:t>
      </w:r>
      <w:r w:rsidRPr="00384424">
        <w:rPr>
          <w:vanish/>
          <w:sz w:val="16"/>
        </w:rPr>
        <w:t>comfortably</w:t>
      </w:r>
      <w:r w:rsidRPr="000A7537">
        <w:rPr>
          <w:sz w:val="16"/>
        </w:rPr>
        <w:t xml:space="preserve"> </w:t>
      </w:r>
      <w:r w:rsidRPr="00384424">
        <w:rPr>
          <w:vanish/>
          <w:sz w:val="16"/>
        </w:rPr>
        <w:t>upon)</w:t>
      </w:r>
      <w:r w:rsidRPr="000A7537">
        <w:rPr>
          <w:sz w:val="16"/>
        </w:rPr>
        <w:t xml:space="preserve"> </w:t>
      </w:r>
      <w:r w:rsidRPr="00384424">
        <w:rPr>
          <w:vanish/>
          <w:sz w:val="16"/>
        </w:rPr>
        <w:t>then</w:t>
      </w:r>
      <w:r w:rsidRPr="000A7537">
        <w:rPr>
          <w:sz w:val="16"/>
        </w:rPr>
        <w:t xml:space="preserve"> </w:t>
      </w:r>
      <w:r w:rsidRPr="00384424">
        <w:rPr>
          <w:vanish/>
          <w:sz w:val="16"/>
        </w:rPr>
        <w:t>everyone</w:t>
      </w:r>
      <w:r w:rsidRPr="000A7537">
        <w:rPr>
          <w:sz w:val="16"/>
        </w:rPr>
        <w:t xml:space="preserve"> </w:t>
      </w:r>
      <w:r w:rsidRPr="00384424">
        <w:rPr>
          <w:vanish/>
          <w:sz w:val="16"/>
        </w:rPr>
        <w:t>has</w:t>
      </w:r>
      <w:r w:rsidRPr="000A7537">
        <w:rPr>
          <w:sz w:val="16"/>
        </w:rPr>
        <w:t xml:space="preserve"> </w:t>
      </w:r>
      <w:r w:rsidRPr="00384424">
        <w:rPr>
          <w:vanish/>
          <w:sz w:val="16"/>
        </w:rPr>
        <w:t>that</w:t>
      </w:r>
      <w:r w:rsidRPr="000A7537">
        <w:rPr>
          <w:sz w:val="16"/>
        </w:rPr>
        <w:t xml:space="preserve"> </w:t>
      </w:r>
      <w:r w:rsidRPr="00384424">
        <w:rPr>
          <w:vanish/>
          <w:sz w:val="16"/>
        </w:rPr>
        <w:t>greater</w:t>
      </w:r>
      <w:r w:rsidRPr="000A7537">
        <w:rPr>
          <w:sz w:val="16"/>
        </w:rPr>
        <w:t xml:space="preserve"> </w:t>
      </w:r>
      <w:r w:rsidRPr="00384424">
        <w:rPr>
          <w:vanish/>
          <w:sz w:val="16"/>
        </w:rPr>
        <w:t>market</w:t>
      </w:r>
      <w:r w:rsidRPr="000A7537">
        <w:rPr>
          <w:sz w:val="16"/>
        </w:rPr>
        <w:t xml:space="preserve"> </w:t>
      </w:r>
      <w:r w:rsidRPr="00384424">
        <w:rPr>
          <w:vanish/>
          <w:sz w:val="16"/>
        </w:rPr>
        <w:t>power.</w:t>
      </w:r>
      <w:r w:rsidRPr="000A7537">
        <w:rPr>
          <w:sz w:val="16"/>
        </w:rPr>
        <w:t xml:space="preserve"> </w:t>
      </w:r>
      <w:r w:rsidRPr="00384424">
        <w:rPr>
          <w:vanish/>
          <w:sz w:val="16"/>
        </w:rPr>
        <w:t>The</w:t>
      </w:r>
      <w:r w:rsidRPr="000A7537">
        <w:rPr>
          <w:sz w:val="16"/>
        </w:rPr>
        <w:t xml:space="preserve"> </w:t>
      </w:r>
      <w:r w:rsidRPr="00384424">
        <w:rPr>
          <w:vanish/>
          <w:sz w:val="16"/>
        </w:rPr>
        <w:t>other</w:t>
      </w:r>
      <w:r w:rsidRPr="000A7537">
        <w:rPr>
          <w:sz w:val="16"/>
        </w:rPr>
        <w:t xml:space="preserve"> </w:t>
      </w:r>
      <w:r w:rsidRPr="00384424">
        <w:rPr>
          <w:vanish/>
          <w:sz w:val="16"/>
        </w:rPr>
        <w:t>way</w:t>
      </w:r>
      <w:r w:rsidRPr="000A7537">
        <w:rPr>
          <w:sz w:val="16"/>
        </w:rPr>
        <w:t xml:space="preserve"> </w:t>
      </w:r>
      <w:r w:rsidRPr="00384424">
        <w:rPr>
          <w:vanish/>
          <w:sz w:val="16"/>
        </w:rPr>
        <w:t>around</w:t>
      </w:r>
      <w:r w:rsidRPr="000A7537">
        <w:rPr>
          <w:sz w:val="16"/>
        </w:rPr>
        <w:t xml:space="preserve"> </w:t>
      </w:r>
      <w:r w:rsidRPr="00384424">
        <w:rPr>
          <w:vanish/>
          <w:sz w:val="16"/>
        </w:rPr>
        <w:t>of</w:t>
      </w:r>
      <w:r w:rsidRPr="000A7537">
        <w:rPr>
          <w:sz w:val="16"/>
        </w:rPr>
        <w:t xml:space="preserve"> </w:t>
      </w:r>
      <w:r w:rsidRPr="00384424">
        <w:rPr>
          <w:vanish/>
          <w:sz w:val="16"/>
        </w:rPr>
        <w:t>putting</w:t>
      </w:r>
      <w:r w:rsidRPr="000A7537">
        <w:rPr>
          <w:sz w:val="16"/>
        </w:rPr>
        <w:t xml:space="preserve"> </w:t>
      </w:r>
      <w:r w:rsidRPr="00384424">
        <w:rPr>
          <w:vanish/>
          <w:sz w:val="16"/>
        </w:rPr>
        <w:t>this</w:t>
      </w:r>
      <w:r w:rsidRPr="000A7537">
        <w:rPr>
          <w:sz w:val="16"/>
        </w:rPr>
        <w:t xml:space="preserve"> </w:t>
      </w:r>
      <w:r w:rsidRPr="00384424">
        <w:rPr>
          <w:vanish/>
          <w:sz w:val="16"/>
        </w:rPr>
        <w:t>is</w:t>
      </w:r>
      <w:r w:rsidRPr="000A7537">
        <w:rPr>
          <w:sz w:val="16"/>
        </w:rPr>
        <w:t xml:space="preserve"> </w:t>
      </w:r>
      <w:r w:rsidRPr="00384424">
        <w:rPr>
          <w:vanish/>
          <w:sz w:val="16"/>
        </w:rPr>
        <w:t>that</w:t>
      </w:r>
      <w:r w:rsidRPr="000A7537">
        <w:rPr>
          <w:sz w:val="16"/>
        </w:rPr>
        <w:t xml:space="preserve"> </w:t>
      </w:r>
      <w:r w:rsidRPr="00384424">
        <w:rPr>
          <w:vanish/>
          <w:sz w:val="16"/>
        </w:rPr>
        <w:t>the</w:t>
      </w:r>
      <w:r w:rsidRPr="000A7537">
        <w:rPr>
          <w:sz w:val="16"/>
        </w:rPr>
        <w:t xml:space="preserve"> </w:t>
      </w:r>
      <w:r w:rsidRPr="00384424">
        <w:rPr>
          <w:vanish/>
          <w:sz w:val="16"/>
        </w:rPr>
        <w:t>reservation</w:t>
      </w:r>
      <w:r w:rsidRPr="000A7537">
        <w:rPr>
          <w:sz w:val="16"/>
        </w:rPr>
        <w:t xml:space="preserve"> </w:t>
      </w:r>
      <w:r w:rsidRPr="00384424">
        <w:rPr>
          <w:vanish/>
          <w:sz w:val="16"/>
        </w:rPr>
        <w:t>wage</w:t>
      </w:r>
      <w:r w:rsidRPr="000A7537">
        <w:rPr>
          <w:sz w:val="16"/>
        </w:rPr>
        <w:t xml:space="preserve"> </w:t>
      </w:r>
      <w:r w:rsidRPr="00384424">
        <w:rPr>
          <w:vanish/>
          <w:sz w:val="16"/>
        </w:rPr>
        <w:t>has</w:t>
      </w:r>
      <w:r w:rsidRPr="000A7537">
        <w:rPr>
          <w:sz w:val="16"/>
        </w:rPr>
        <w:t xml:space="preserve"> </w:t>
      </w:r>
      <w:r w:rsidRPr="00384424">
        <w:rPr>
          <w:vanish/>
          <w:sz w:val="16"/>
        </w:rPr>
        <w:t>gone</w:t>
      </w:r>
      <w:r w:rsidRPr="000A7537">
        <w:rPr>
          <w:sz w:val="16"/>
        </w:rPr>
        <w:t xml:space="preserve"> </w:t>
      </w:r>
      <w:r w:rsidRPr="00384424">
        <w:rPr>
          <w:vanish/>
          <w:sz w:val="16"/>
        </w:rPr>
        <w:t>up.</w:t>
      </w:r>
      <w:r w:rsidRPr="000A7537">
        <w:rPr>
          <w:sz w:val="16"/>
        </w:rPr>
        <w:t xml:space="preserve"> </w:t>
      </w:r>
      <w:r w:rsidRPr="00384424">
        <w:rPr>
          <w:vanish/>
          <w:sz w:val="16"/>
        </w:rPr>
        <w:t>Imagine</w:t>
      </w:r>
      <w:r w:rsidRPr="000A7537">
        <w:rPr>
          <w:sz w:val="16"/>
        </w:rPr>
        <w:t xml:space="preserve"> </w:t>
      </w:r>
      <w:r w:rsidRPr="00384424">
        <w:rPr>
          <w:vanish/>
          <w:sz w:val="16"/>
        </w:rPr>
        <w:t>that</w:t>
      </w:r>
      <w:r w:rsidRPr="000A7537">
        <w:rPr>
          <w:sz w:val="16"/>
        </w:rPr>
        <w:t xml:space="preserve"> </w:t>
      </w:r>
      <w:r w:rsidRPr="00384424">
        <w:rPr>
          <w:vanish/>
          <w:sz w:val="16"/>
        </w:rPr>
        <w:t>there's</w:t>
      </w:r>
      <w:r w:rsidRPr="000A7537">
        <w:rPr>
          <w:sz w:val="16"/>
        </w:rPr>
        <w:t xml:space="preserve"> </w:t>
      </w:r>
      <w:r w:rsidRPr="00384424">
        <w:rPr>
          <w:vanish/>
          <w:sz w:val="16"/>
        </w:rPr>
        <w:t>no</w:t>
      </w:r>
      <w:r w:rsidRPr="000A7537">
        <w:rPr>
          <w:sz w:val="16"/>
        </w:rPr>
        <w:t xml:space="preserve"> </w:t>
      </w:r>
      <w:r w:rsidRPr="00384424">
        <w:rPr>
          <w:vanish/>
          <w:sz w:val="16"/>
        </w:rPr>
        <w:t>welfare</w:t>
      </w:r>
      <w:r w:rsidRPr="000A7537">
        <w:rPr>
          <w:sz w:val="16"/>
        </w:rPr>
        <w:t xml:space="preserve"> </w:t>
      </w:r>
      <w:r w:rsidRPr="00384424">
        <w:rPr>
          <w:vanish/>
          <w:sz w:val="16"/>
        </w:rPr>
        <w:t>system</w:t>
      </w:r>
      <w:r w:rsidRPr="000A7537">
        <w:rPr>
          <w:sz w:val="16"/>
        </w:rPr>
        <w:t xml:space="preserve"> </w:t>
      </w:r>
      <w:r w:rsidRPr="00384424">
        <w:rPr>
          <w:vanish/>
          <w:sz w:val="16"/>
        </w:rPr>
        <w:t>at</w:t>
      </w:r>
      <w:r w:rsidRPr="000A7537">
        <w:rPr>
          <w:sz w:val="16"/>
        </w:rPr>
        <w:t xml:space="preserve"> </w:t>
      </w:r>
      <w:r w:rsidRPr="00384424">
        <w:rPr>
          <w:vanish/>
          <w:sz w:val="16"/>
        </w:rPr>
        <w:t>all:</w:t>
      </w:r>
      <w:r w:rsidRPr="000A7537">
        <w:rPr>
          <w:sz w:val="16"/>
        </w:rPr>
        <w:t xml:space="preserve"> </w:t>
      </w:r>
      <w:r w:rsidRPr="00384424">
        <w:rPr>
          <w:vanish/>
          <w:sz w:val="16"/>
        </w:rPr>
        <w:t>it</w:t>
      </w:r>
      <w:r w:rsidRPr="000A7537">
        <w:rPr>
          <w:sz w:val="16"/>
        </w:rPr>
        <w:t xml:space="preserve"> </w:t>
      </w:r>
      <w:r w:rsidRPr="00384424">
        <w:rPr>
          <w:vanish/>
          <w:sz w:val="16"/>
        </w:rPr>
        <w:t>would</w:t>
      </w:r>
      <w:r w:rsidRPr="000A7537">
        <w:rPr>
          <w:sz w:val="16"/>
        </w:rPr>
        <w:t xml:space="preserve"> </w:t>
      </w:r>
      <w:r w:rsidRPr="00384424">
        <w:rPr>
          <w:vanish/>
          <w:sz w:val="16"/>
        </w:rPr>
        <w:t>thus</w:t>
      </w:r>
      <w:r w:rsidRPr="000A7537">
        <w:rPr>
          <w:sz w:val="16"/>
        </w:rPr>
        <w:t xml:space="preserve"> </w:t>
      </w:r>
      <w:r w:rsidRPr="00384424">
        <w:rPr>
          <w:vanish/>
          <w:sz w:val="16"/>
        </w:rPr>
        <w:t>be</w:t>
      </w:r>
      <w:r w:rsidRPr="000A7537">
        <w:rPr>
          <w:sz w:val="16"/>
        </w:rPr>
        <w:t xml:space="preserve"> </w:t>
      </w:r>
      <w:r w:rsidRPr="00384424">
        <w:rPr>
          <w:vanish/>
          <w:sz w:val="16"/>
        </w:rPr>
        <w:t>possible,</w:t>
      </w:r>
      <w:r w:rsidRPr="000A7537">
        <w:rPr>
          <w:sz w:val="16"/>
        </w:rPr>
        <w:t xml:space="preserve"> </w:t>
      </w:r>
      <w:r w:rsidRPr="00384424">
        <w:rPr>
          <w:vanish/>
          <w:sz w:val="16"/>
        </w:rPr>
        <w:t>when</w:t>
      </w:r>
      <w:r w:rsidRPr="000A7537">
        <w:rPr>
          <w:sz w:val="16"/>
        </w:rPr>
        <w:t xml:space="preserve"> </w:t>
      </w:r>
      <w:r w:rsidRPr="00384424">
        <w:rPr>
          <w:vanish/>
          <w:sz w:val="16"/>
        </w:rPr>
        <w:t>there's</w:t>
      </w:r>
      <w:r w:rsidRPr="000A7537">
        <w:rPr>
          <w:sz w:val="16"/>
        </w:rPr>
        <w:t xml:space="preserve"> </w:t>
      </w:r>
      <w:r w:rsidRPr="00384424">
        <w:rPr>
          <w:vanish/>
          <w:sz w:val="16"/>
        </w:rPr>
        <w:t>high</w:t>
      </w:r>
      <w:r w:rsidRPr="000A7537">
        <w:rPr>
          <w:sz w:val="16"/>
        </w:rPr>
        <w:t xml:space="preserve"> </w:t>
      </w:r>
      <w:r w:rsidRPr="00384424">
        <w:rPr>
          <w:vanish/>
          <w:sz w:val="16"/>
        </w:rPr>
        <w:t>unemployment,</w:t>
      </w:r>
      <w:r w:rsidRPr="000A7537">
        <w:rPr>
          <w:sz w:val="16"/>
        </w:rPr>
        <w:t xml:space="preserve"> </w:t>
      </w:r>
      <w:r w:rsidRPr="00384424">
        <w:rPr>
          <w:vanish/>
          <w:sz w:val="16"/>
        </w:rPr>
        <w:t>for</w:t>
      </w:r>
      <w:r w:rsidRPr="000A7537">
        <w:rPr>
          <w:sz w:val="16"/>
        </w:rPr>
        <w:t xml:space="preserve"> </w:t>
      </w:r>
      <w:r w:rsidRPr="00384424">
        <w:rPr>
          <w:vanish/>
          <w:sz w:val="16"/>
        </w:rPr>
        <w:t>an</w:t>
      </w:r>
      <w:r w:rsidRPr="000A7537">
        <w:rPr>
          <w:sz w:val="16"/>
        </w:rPr>
        <w:t xml:space="preserve"> </w:t>
      </w:r>
      <w:r w:rsidRPr="00384424">
        <w:rPr>
          <w:vanish/>
          <w:sz w:val="16"/>
        </w:rPr>
        <w:t>employer</w:t>
      </w:r>
      <w:r w:rsidRPr="000A7537">
        <w:rPr>
          <w:sz w:val="16"/>
        </w:rPr>
        <w:t xml:space="preserve"> </w:t>
      </w:r>
      <w:r w:rsidRPr="00384424">
        <w:rPr>
          <w:vanish/>
          <w:sz w:val="16"/>
        </w:rPr>
        <w:t>to</w:t>
      </w:r>
      <w:r w:rsidRPr="000A7537">
        <w:rPr>
          <w:sz w:val="16"/>
        </w:rPr>
        <w:t xml:space="preserve"> </w:t>
      </w:r>
      <w:r w:rsidRPr="00384424">
        <w:rPr>
          <w:vanish/>
          <w:sz w:val="16"/>
        </w:rPr>
        <w:t>offer</w:t>
      </w:r>
      <w:r w:rsidRPr="000A7537">
        <w:rPr>
          <w:sz w:val="16"/>
        </w:rPr>
        <w:t xml:space="preserve"> </w:t>
      </w:r>
      <w:r w:rsidRPr="00384424">
        <w:rPr>
          <w:vanish/>
          <w:sz w:val="16"/>
        </w:rPr>
        <w:t>2</w:t>
      </w:r>
      <w:r w:rsidRPr="000A7537">
        <w:rPr>
          <w:sz w:val="16"/>
        </w:rPr>
        <w:t xml:space="preserve"> </w:t>
      </w:r>
      <w:r w:rsidRPr="00384424">
        <w:rPr>
          <w:vanish/>
          <w:sz w:val="16"/>
        </w:rPr>
        <w:t>lbs</w:t>
      </w:r>
      <w:r w:rsidRPr="000A7537">
        <w:rPr>
          <w:sz w:val="16"/>
        </w:rPr>
        <w:t xml:space="preserve"> </w:t>
      </w:r>
      <w:r w:rsidRPr="00384424">
        <w:rPr>
          <w:vanish/>
          <w:sz w:val="16"/>
        </w:rPr>
        <w:t>of</w:t>
      </w:r>
      <w:r w:rsidRPr="000A7537">
        <w:rPr>
          <w:sz w:val="16"/>
        </w:rPr>
        <w:t xml:space="preserve"> </w:t>
      </w:r>
      <w:r w:rsidRPr="00384424">
        <w:rPr>
          <w:vanish/>
          <w:sz w:val="16"/>
        </w:rPr>
        <w:t>bread</w:t>
      </w:r>
      <w:r w:rsidRPr="000A7537">
        <w:rPr>
          <w:sz w:val="16"/>
        </w:rPr>
        <w:t xml:space="preserve"> </w:t>
      </w:r>
      <w:r w:rsidRPr="00384424">
        <w:rPr>
          <w:vanish/>
          <w:sz w:val="16"/>
        </w:rPr>
        <w:t>a</w:t>
      </w:r>
      <w:r w:rsidRPr="000A7537">
        <w:rPr>
          <w:sz w:val="16"/>
        </w:rPr>
        <w:t xml:space="preserve"> </w:t>
      </w:r>
      <w:r w:rsidRPr="00384424">
        <w:rPr>
          <w:vanish/>
          <w:sz w:val="16"/>
        </w:rPr>
        <w:t>day</w:t>
      </w:r>
      <w:r w:rsidRPr="000A7537">
        <w:rPr>
          <w:sz w:val="16"/>
        </w:rPr>
        <w:t xml:space="preserve"> </w:t>
      </w:r>
      <w:r w:rsidRPr="00384424">
        <w:rPr>
          <w:vanish/>
          <w:sz w:val="16"/>
        </w:rPr>
        <w:t>as</w:t>
      </w:r>
      <w:r w:rsidRPr="000A7537">
        <w:rPr>
          <w:sz w:val="16"/>
        </w:rPr>
        <w:t xml:space="preserve"> </w:t>
      </w:r>
      <w:r w:rsidRPr="00384424">
        <w:rPr>
          <w:vanish/>
          <w:sz w:val="16"/>
        </w:rPr>
        <w:t>the</w:t>
      </w:r>
      <w:r w:rsidRPr="000A7537">
        <w:rPr>
          <w:sz w:val="16"/>
        </w:rPr>
        <w:t xml:space="preserve"> </w:t>
      </w:r>
      <w:r w:rsidRPr="00384424">
        <w:rPr>
          <w:vanish/>
          <w:sz w:val="16"/>
        </w:rPr>
        <w:t>wage.</w:t>
      </w:r>
      <w:r w:rsidRPr="000A7537">
        <w:rPr>
          <w:sz w:val="16"/>
        </w:rPr>
        <w:t xml:space="preserve"> </w:t>
      </w:r>
      <w:r w:rsidRPr="00384424">
        <w:rPr>
          <w:vanish/>
          <w:sz w:val="16"/>
        </w:rPr>
        <w:t>That</w:t>
      </w:r>
      <w:r w:rsidRPr="000A7537">
        <w:rPr>
          <w:sz w:val="16"/>
        </w:rPr>
        <w:t xml:space="preserve"> </w:t>
      </w:r>
      <w:r w:rsidRPr="00384424">
        <w:rPr>
          <w:vanish/>
          <w:sz w:val="16"/>
        </w:rPr>
        <w:t>was</w:t>
      </w:r>
      <w:r w:rsidRPr="000A7537">
        <w:rPr>
          <w:sz w:val="16"/>
        </w:rPr>
        <w:t xml:space="preserve"> </w:t>
      </w:r>
      <w:r w:rsidRPr="00384424">
        <w:rPr>
          <w:vanish/>
          <w:sz w:val="16"/>
        </w:rPr>
        <w:t>the</w:t>
      </w:r>
      <w:r w:rsidRPr="000A7537">
        <w:rPr>
          <w:sz w:val="16"/>
        </w:rPr>
        <w:t xml:space="preserve"> </w:t>
      </w:r>
      <w:r w:rsidRPr="00384424">
        <w:rPr>
          <w:vanish/>
          <w:sz w:val="16"/>
        </w:rPr>
        <w:t>deal</w:t>
      </w:r>
      <w:r w:rsidRPr="000A7537">
        <w:rPr>
          <w:sz w:val="16"/>
        </w:rPr>
        <w:t xml:space="preserve"> </w:t>
      </w:r>
      <w:r w:rsidRPr="00384424">
        <w:rPr>
          <w:vanish/>
          <w:sz w:val="16"/>
        </w:rPr>
        <w:t>in</w:t>
      </w:r>
      <w:r w:rsidRPr="000A7537">
        <w:rPr>
          <w:sz w:val="16"/>
        </w:rPr>
        <w:t xml:space="preserve"> </w:t>
      </w:r>
      <w:r w:rsidRPr="00384424">
        <w:rPr>
          <w:vanish/>
          <w:sz w:val="16"/>
        </w:rPr>
        <w:t>early</w:t>
      </w:r>
      <w:r w:rsidRPr="000A7537">
        <w:rPr>
          <w:sz w:val="16"/>
        </w:rPr>
        <w:t xml:space="preserve"> </w:t>
      </w:r>
      <w:r w:rsidRPr="00384424">
        <w:rPr>
          <w:vanish/>
          <w:sz w:val="16"/>
        </w:rPr>
        <w:t>Victorian</w:t>
      </w:r>
      <w:r w:rsidRPr="000A7537">
        <w:rPr>
          <w:sz w:val="16"/>
        </w:rPr>
        <w:t xml:space="preserve"> </w:t>
      </w:r>
      <w:r w:rsidRPr="00384424">
        <w:rPr>
          <w:vanish/>
          <w:sz w:val="16"/>
        </w:rPr>
        <w:t>times</w:t>
      </w:r>
      <w:r w:rsidRPr="000A7537">
        <w:rPr>
          <w:sz w:val="16"/>
        </w:rPr>
        <w:t xml:space="preserve"> </w:t>
      </w:r>
      <w:r w:rsidRPr="00384424">
        <w:rPr>
          <w:vanish/>
          <w:sz w:val="16"/>
        </w:rPr>
        <w:t>in</w:t>
      </w:r>
      <w:r w:rsidRPr="000A7537">
        <w:rPr>
          <w:sz w:val="16"/>
        </w:rPr>
        <w:t xml:space="preserve"> </w:t>
      </w:r>
      <w:r w:rsidRPr="00384424">
        <w:rPr>
          <w:vanish/>
          <w:sz w:val="16"/>
        </w:rPr>
        <w:t>England.</w:t>
      </w:r>
      <w:r w:rsidRPr="000A7537">
        <w:rPr>
          <w:sz w:val="16"/>
        </w:rPr>
        <w:t xml:space="preserve"> </w:t>
      </w:r>
      <w:r w:rsidRPr="00384424">
        <w:rPr>
          <w:vanish/>
          <w:sz w:val="16"/>
        </w:rPr>
        <w:t>And</w:t>
      </w:r>
      <w:r w:rsidRPr="000A7537">
        <w:rPr>
          <w:sz w:val="16"/>
        </w:rPr>
        <w:t xml:space="preserve"> </w:t>
      </w:r>
      <w:r w:rsidRPr="00384424">
        <w:rPr>
          <w:vanish/>
          <w:sz w:val="16"/>
        </w:rPr>
        <w:t>people</w:t>
      </w:r>
      <w:r w:rsidRPr="000A7537">
        <w:rPr>
          <w:sz w:val="16"/>
        </w:rPr>
        <w:t xml:space="preserve"> </w:t>
      </w:r>
      <w:r w:rsidRPr="00384424">
        <w:rPr>
          <w:vanish/>
          <w:sz w:val="16"/>
        </w:rPr>
        <w:t>took</w:t>
      </w:r>
      <w:r w:rsidRPr="000A7537">
        <w:rPr>
          <w:sz w:val="16"/>
        </w:rPr>
        <w:t xml:space="preserve"> </w:t>
      </w:r>
      <w:r w:rsidRPr="00384424">
        <w:rPr>
          <w:vanish/>
          <w:sz w:val="16"/>
        </w:rPr>
        <w:t>it</w:t>
      </w:r>
      <w:r w:rsidRPr="000A7537">
        <w:rPr>
          <w:sz w:val="16"/>
        </w:rPr>
        <w:t xml:space="preserve"> </w:t>
      </w:r>
      <w:r w:rsidRPr="00384424">
        <w:rPr>
          <w:vanish/>
          <w:sz w:val="16"/>
        </w:rPr>
        <w:t>because</w:t>
      </w:r>
      <w:r w:rsidRPr="000A7537">
        <w:rPr>
          <w:sz w:val="16"/>
        </w:rPr>
        <w:t xml:space="preserve"> </w:t>
      </w:r>
      <w:r w:rsidRPr="00384424">
        <w:rPr>
          <w:vanish/>
          <w:sz w:val="16"/>
        </w:rPr>
        <w:t>there</w:t>
      </w:r>
      <w:r w:rsidRPr="000A7537">
        <w:rPr>
          <w:sz w:val="16"/>
        </w:rPr>
        <w:t xml:space="preserve"> </w:t>
      </w:r>
      <w:r w:rsidRPr="00384424">
        <w:rPr>
          <w:vanish/>
          <w:sz w:val="16"/>
        </w:rPr>
        <w:t>was</w:t>
      </w:r>
      <w:r w:rsidRPr="000A7537">
        <w:rPr>
          <w:sz w:val="16"/>
        </w:rPr>
        <w:t xml:space="preserve"> </w:t>
      </w:r>
      <w:r w:rsidRPr="00384424">
        <w:rPr>
          <w:vanish/>
          <w:sz w:val="16"/>
        </w:rPr>
        <w:t>no</w:t>
      </w:r>
      <w:r w:rsidRPr="000A7537">
        <w:rPr>
          <w:sz w:val="16"/>
        </w:rPr>
        <w:t xml:space="preserve"> </w:t>
      </w:r>
      <w:r w:rsidRPr="00384424">
        <w:rPr>
          <w:vanish/>
          <w:sz w:val="16"/>
        </w:rPr>
        <w:t>alternative.</w:t>
      </w:r>
      <w:r w:rsidRPr="000A7537">
        <w:rPr>
          <w:sz w:val="16"/>
        </w:rPr>
        <w:t xml:space="preserve"> </w:t>
      </w:r>
      <w:r w:rsidRPr="00384424">
        <w:rPr>
          <w:vanish/>
          <w:sz w:val="16"/>
        </w:rPr>
        <w:t>With</w:t>
      </w:r>
      <w:r w:rsidRPr="000A7537">
        <w:rPr>
          <w:sz w:val="16"/>
        </w:rPr>
        <w:t xml:space="preserve"> </w:t>
      </w:r>
      <w:r w:rsidRPr="00384424">
        <w:rPr>
          <w:vanish/>
          <w:sz w:val="16"/>
        </w:rPr>
        <w:t>people</w:t>
      </w:r>
      <w:r w:rsidRPr="000A7537">
        <w:rPr>
          <w:sz w:val="16"/>
        </w:rPr>
        <w:t xml:space="preserve"> </w:t>
      </w:r>
      <w:r w:rsidRPr="00384424">
        <w:rPr>
          <w:vanish/>
          <w:sz w:val="16"/>
        </w:rPr>
        <w:t>getting</w:t>
      </w:r>
      <w:r w:rsidRPr="000A7537">
        <w:rPr>
          <w:sz w:val="16"/>
        </w:rPr>
        <w:t xml:space="preserve"> </w:t>
      </w:r>
      <w:r w:rsidRPr="00384424">
        <w:rPr>
          <w:vanish/>
          <w:sz w:val="16"/>
        </w:rPr>
        <w:t>$800</w:t>
      </w:r>
      <w:r w:rsidRPr="000A7537">
        <w:rPr>
          <w:sz w:val="16"/>
        </w:rPr>
        <w:t xml:space="preserve"> </w:t>
      </w:r>
      <w:r w:rsidRPr="00384424">
        <w:rPr>
          <w:vanish/>
          <w:sz w:val="16"/>
        </w:rPr>
        <w:t>a</w:t>
      </w:r>
      <w:r w:rsidRPr="000A7537">
        <w:rPr>
          <w:sz w:val="16"/>
        </w:rPr>
        <w:t xml:space="preserve"> </w:t>
      </w:r>
      <w:r w:rsidRPr="00384424">
        <w:rPr>
          <w:vanish/>
          <w:sz w:val="16"/>
        </w:rPr>
        <w:t>month</w:t>
      </w:r>
      <w:r w:rsidRPr="000A7537">
        <w:rPr>
          <w:sz w:val="16"/>
        </w:rPr>
        <w:t xml:space="preserve"> </w:t>
      </w:r>
      <w:r w:rsidRPr="00384424">
        <w:rPr>
          <w:vanish/>
          <w:sz w:val="16"/>
        </w:rPr>
        <w:t>for</w:t>
      </w:r>
      <w:r w:rsidRPr="000A7537">
        <w:rPr>
          <w:sz w:val="16"/>
        </w:rPr>
        <w:t xml:space="preserve"> </w:t>
      </w:r>
      <w:r w:rsidRPr="00384424">
        <w:rPr>
          <w:vanish/>
          <w:sz w:val="16"/>
        </w:rPr>
        <w:t>just</w:t>
      </w:r>
      <w:r w:rsidRPr="000A7537">
        <w:rPr>
          <w:sz w:val="16"/>
        </w:rPr>
        <w:t xml:space="preserve"> </w:t>
      </w:r>
      <w:r w:rsidRPr="00384424">
        <w:rPr>
          <w:vanish/>
          <w:sz w:val="16"/>
        </w:rPr>
        <w:t>being</w:t>
      </w:r>
      <w:r w:rsidRPr="000A7537">
        <w:rPr>
          <w:sz w:val="16"/>
        </w:rPr>
        <w:t xml:space="preserve"> </w:t>
      </w:r>
      <w:r w:rsidRPr="00384424">
        <w:rPr>
          <w:vanish/>
          <w:sz w:val="16"/>
        </w:rPr>
        <w:t>a</w:t>
      </w:r>
      <w:r w:rsidRPr="000A7537">
        <w:rPr>
          <w:sz w:val="16"/>
        </w:rPr>
        <w:t xml:space="preserve"> </w:t>
      </w:r>
      <w:r w:rsidRPr="00384424">
        <w:rPr>
          <w:vanish/>
          <w:sz w:val="16"/>
        </w:rPr>
        <w:t>breathing</w:t>
      </w:r>
      <w:r w:rsidRPr="000A7537">
        <w:rPr>
          <w:sz w:val="16"/>
        </w:rPr>
        <w:t xml:space="preserve"> </w:t>
      </w:r>
      <w:r w:rsidRPr="00384424">
        <w:rPr>
          <w:vanish/>
          <w:sz w:val="16"/>
        </w:rPr>
        <w:t>adult</w:t>
      </w:r>
      <w:r w:rsidRPr="000A7537">
        <w:rPr>
          <w:sz w:val="16"/>
        </w:rPr>
        <w:t xml:space="preserve"> </w:t>
      </w:r>
      <w:r w:rsidRPr="00384424">
        <w:rPr>
          <w:vanish/>
          <w:sz w:val="16"/>
        </w:rPr>
        <w:t>then</w:t>
      </w:r>
      <w:r w:rsidRPr="000A7537">
        <w:rPr>
          <w:sz w:val="16"/>
        </w:rPr>
        <w:t xml:space="preserve"> </w:t>
      </w:r>
      <w:r w:rsidRPr="00384424">
        <w:rPr>
          <w:vanish/>
          <w:sz w:val="16"/>
        </w:rPr>
        <w:t>such</w:t>
      </w:r>
      <w:r w:rsidRPr="000A7537">
        <w:rPr>
          <w:sz w:val="16"/>
        </w:rPr>
        <w:t xml:space="preserve"> </w:t>
      </w:r>
      <w:r w:rsidRPr="00384424">
        <w:rPr>
          <w:vanish/>
          <w:sz w:val="16"/>
        </w:rPr>
        <w:t>tactics</w:t>
      </w:r>
      <w:r w:rsidRPr="000A7537">
        <w:rPr>
          <w:sz w:val="16"/>
        </w:rPr>
        <w:t xml:space="preserve"> </w:t>
      </w:r>
      <w:r w:rsidRPr="00384424">
        <w:rPr>
          <w:vanish/>
          <w:sz w:val="16"/>
        </w:rPr>
        <w:t>would</w:t>
      </w:r>
      <w:r w:rsidRPr="000A7537">
        <w:rPr>
          <w:sz w:val="16"/>
        </w:rPr>
        <w:t xml:space="preserve"> </w:t>
      </w:r>
      <w:r w:rsidRPr="00384424">
        <w:rPr>
          <w:vanish/>
          <w:sz w:val="16"/>
        </w:rPr>
        <w:t>not</w:t>
      </w:r>
      <w:r w:rsidRPr="000A7537">
        <w:rPr>
          <w:sz w:val="16"/>
        </w:rPr>
        <w:t xml:space="preserve"> </w:t>
      </w:r>
      <w:r w:rsidRPr="00384424">
        <w:rPr>
          <w:vanish/>
          <w:sz w:val="16"/>
        </w:rPr>
        <w:t>work.</w:t>
      </w:r>
      <w:r w:rsidRPr="000A7537">
        <w:rPr>
          <w:sz w:val="16"/>
        </w:rPr>
        <w:t xml:space="preserve"> </w:t>
      </w:r>
      <w:r w:rsidRPr="00384424">
        <w:rPr>
          <w:vanish/>
          <w:sz w:val="16"/>
        </w:rPr>
        <w:t>The</w:t>
      </w:r>
      <w:r w:rsidRPr="000A7537">
        <w:rPr>
          <w:sz w:val="16"/>
        </w:rPr>
        <w:t xml:space="preserve"> </w:t>
      </w:r>
      <w:r w:rsidRPr="00384424">
        <w:rPr>
          <w:vanish/>
          <w:sz w:val="16"/>
        </w:rPr>
        <w:t>amount</w:t>
      </w:r>
      <w:r w:rsidRPr="000A7537">
        <w:rPr>
          <w:sz w:val="16"/>
        </w:rPr>
        <w:t xml:space="preserve"> </w:t>
      </w:r>
      <w:r w:rsidRPr="00384424">
        <w:rPr>
          <w:vanish/>
          <w:sz w:val="16"/>
        </w:rPr>
        <w:t>that</w:t>
      </w:r>
      <w:r w:rsidRPr="000A7537">
        <w:rPr>
          <w:sz w:val="16"/>
        </w:rPr>
        <w:t xml:space="preserve"> </w:t>
      </w:r>
      <w:r w:rsidRPr="00384424">
        <w:rPr>
          <w:vanish/>
          <w:sz w:val="16"/>
        </w:rPr>
        <w:t>an</w:t>
      </w:r>
      <w:r w:rsidRPr="000A7537">
        <w:rPr>
          <w:sz w:val="16"/>
        </w:rPr>
        <w:t xml:space="preserve"> </w:t>
      </w:r>
      <w:r w:rsidRPr="00384424">
        <w:rPr>
          <w:vanish/>
          <w:sz w:val="16"/>
        </w:rPr>
        <w:t>employer</w:t>
      </w:r>
      <w:r w:rsidRPr="000A7537">
        <w:rPr>
          <w:sz w:val="16"/>
        </w:rPr>
        <w:t xml:space="preserve"> </w:t>
      </w:r>
      <w:r w:rsidRPr="00384424">
        <w:rPr>
          <w:vanish/>
          <w:sz w:val="16"/>
        </w:rPr>
        <w:t>must</w:t>
      </w:r>
      <w:r w:rsidRPr="000A7537">
        <w:rPr>
          <w:sz w:val="16"/>
        </w:rPr>
        <w:t xml:space="preserve"> </w:t>
      </w:r>
      <w:r w:rsidRPr="00384424">
        <w:rPr>
          <w:vanish/>
          <w:sz w:val="16"/>
        </w:rPr>
        <w:t>pay</w:t>
      </w:r>
      <w:r w:rsidRPr="000A7537">
        <w:rPr>
          <w:sz w:val="16"/>
        </w:rPr>
        <w:t xml:space="preserve"> </w:t>
      </w:r>
      <w:r w:rsidRPr="00384424">
        <w:rPr>
          <w:vanish/>
          <w:sz w:val="16"/>
        </w:rPr>
        <w:t>in</w:t>
      </w:r>
      <w:r w:rsidRPr="000A7537">
        <w:rPr>
          <w:sz w:val="16"/>
        </w:rPr>
        <w:t xml:space="preserve"> </w:t>
      </w:r>
      <w:r w:rsidRPr="00384424">
        <w:rPr>
          <w:vanish/>
          <w:sz w:val="16"/>
        </w:rPr>
        <w:t>order</w:t>
      </w:r>
      <w:r w:rsidRPr="000A7537">
        <w:rPr>
          <w:sz w:val="16"/>
        </w:rPr>
        <w:t xml:space="preserve"> </w:t>
      </w:r>
      <w:r w:rsidRPr="00384424">
        <w:rPr>
          <w:vanish/>
          <w:sz w:val="16"/>
        </w:rPr>
        <w:t>to</w:t>
      </w:r>
      <w:r w:rsidRPr="000A7537">
        <w:rPr>
          <w:sz w:val="16"/>
        </w:rPr>
        <w:t xml:space="preserve"> </w:t>
      </w:r>
      <w:r w:rsidRPr="00384424">
        <w:rPr>
          <w:vanish/>
          <w:sz w:val="16"/>
        </w:rPr>
        <w:t>convince</w:t>
      </w:r>
      <w:r w:rsidRPr="000A7537">
        <w:rPr>
          <w:sz w:val="16"/>
        </w:rPr>
        <w:t xml:space="preserve"> </w:t>
      </w:r>
      <w:r w:rsidRPr="00384424">
        <w:rPr>
          <w:vanish/>
          <w:sz w:val="16"/>
        </w:rPr>
        <w:t>someone</w:t>
      </w:r>
      <w:r w:rsidRPr="000A7537">
        <w:rPr>
          <w:sz w:val="16"/>
        </w:rPr>
        <w:t xml:space="preserve"> </w:t>
      </w:r>
      <w:r w:rsidRPr="00384424">
        <w:rPr>
          <w:vanish/>
          <w:sz w:val="16"/>
        </w:rPr>
        <w:t>to</w:t>
      </w:r>
      <w:r w:rsidRPr="000A7537">
        <w:rPr>
          <w:sz w:val="16"/>
        </w:rPr>
        <w:t xml:space="preserve"> </w:t>
      </w:r>
      <w:r w:rsidRPr="00384424">
        <w:rPr>
          <w:vanish/>
          <w:sz w:val="16"/>
        </w:rPr>
        <w:t>get</w:t>
      </w:r>
      <w:r w:rsidRPr="000A7537">
        <w:rPr>
          <w:sz w:val="16"/>
        </w:rPr>
        <w:t xml:space="preserve"> </w:t>
      </w:r>
      <w:r w:rsidRPr="00384424">
        <w:rPr>
          <w:vanish/>
          <w:sz w:val="16"/>
        </w:rPr>
        <w:t>up</w:t>
      </w:r>
      <w:r w:rsidRPr="000A7537">
        <w:rPr>
          <w:sz w:val="16"/>
        </w:rPr>
        <w:t xml:space="preserve"> </w:t>
      </w:r>
      <w:r w:rsidRPr="00384424">
        <w:rPr>
          <w:vanish/>
          <w:sz w:val="16"/>
        </w:rPr>
        <w:t>off</w:t>
      </w:r>
      <w:r w:rsidRPr="000A7537">
        <w:rPr>
          <w:sz w:val="16"/>
        </w:rPr>
        <w:t xml:space="preserve"> </w:t>
      </w:r>
      <w:r w:rsidRPr="00384424">
        <w:rPr>
          <w:vanish/>
          <w:sz w:val="16"/>
        </w:rPr>
        <w:t>the</w:t>
      </w:r>
      <w:r w:rsidRPr="000A7537">
        <w:rPr>
          <w:sz w:val="16"/>
        </w:rPr>
        <w:t xml:space="preserve"> </w:t>
      </w:r>
      <w:r w:rsidRPr="00384424">
        <w:rPr>
          <w:vanish/>
          <w:sz w:val="16"/>
        </w:rPr>
        <w:t>couch</w:t>
      </w:r>
      <w:r w:rsidRPr="000A7537">
        <w:rPr>
          <w:sz w:val="16"/>
        </w:rPr>
        <w:t xml:space="preserve"> </w:t>
      </w:r>
      <w:r w:rsidRPr="00384424">
        <w:rPr>
          <w:vanish/>
          <w:sz w:val="16"/>
        </w:rPr>
        <w:t>and</w:t>
      </w:r>
      <w:r w:rsidRPr="000A7537">
        <w:rPr>
          <w:sz w:val="16"/>
        </w:rPr>
        <w:t xml:space="preserve"> </w:t>
      </w:r>
      <w:r w:rsidRPr="00384424">
        <w:rPr>
          <w:vanish/>
          <w:sz w:val="16"/>
        </w:rPr>
        <w:t>come</w:t>
      </w:r>
      <w:r w:rsidRPr="000A7537">
        <w:rPr>
          <w:sz w:val="16"/>
        </w:rPr>
        <w:t xml:space="preserve"> </w:t>
      </w:r>
      <w:r w:rsidRPr="00384424">
        <w:rPr>
          <w:vanish/>
          <w:sz w:val="16"/>
        </w:rPr>
        <w:t>into</w:t>
      </w:r>
      <w:r w:rsidRPr="000A7537">
        <w:rPr>
          <w:sz w:val="16"/>
        </w:rPr>
        <w:t xml:space="preserve"> </w:t>
      </w:r>
      <w:r w:rsidRPr="00384424">
        <w:rPr>
          <w:vanish/>
          <w:sz w:val="16"/>
        </w:rPr>
        <w:t>work</w:t>
      </w:r>
      <w:r w:rsidRPr="000A7537">
        <w:rPr>
          <w:sz w:val="16"/>
        </w:rPr>
        <w:t xml:space="preserve"> </w:t>
      </w:r>
      <w:r w:rsidRPr="00384424">
        <w:rPr>
          <w:vanish/>
          <w:sz w:val="16"/>
        </w:rPr>
        <w:t>will</w:t>
      </w:r>
      <w:r w:rsidRPr="000A7537">
        <w:rPr>
          <w:sz w:val="16"/>
        </w:rPr>
        <w:t xml:space="preserve"> </w:t>
      </w:r>
      <w:r w:rsidRPr="00384424">
        <w:rPr>
          <w:vanish/>
          <w:sz w:val="16"/>
        </w:rPr>
        <w:t>rise.</w:t>
      </w:r>
      <w:r w:rsidRPr="000A7537">
        <w:rPr>
          <w:sz w:val="16"/>
        </w:rPr>
        <w:t xml:space="preserve"> </w:t>
      </w:r>
      <w:r w:rsidRPr="00384424">
        <w:rPr>
          <w:vanish/>
          <w:sz w:val="16"/>
        </w:rPr>
        <w:t>Those</w:t>
      </w:r>
      <w:r w:rsidRPr="000A7537">
        <w:rPr>
          <w:sz w:val="16"/>
        </w:rPr>
        <w:t xml:space="preserve"> </w:t>
      </w:r>
      <w:r w:rsidRPr="00384424">
        <w:rPr>
          <w:vanish/>
          <w:sz w:val="16"/>
        </w:rPr>
        <w:t>of</w:t>
      </w:r>
      <w:r w:rsidRPr="000A7537">
        <w:rPr>
          <w:sz w:val="16"/>
        </w:rPr>
        <w:t xml:space="preserve"> </w:t>
      </w:r>
      <w:r w:rsidRPr="00384424">
        <w:rPr>
          <w:vanish/>
          <w:sz w:val="16"/>
        </w:rPr>
        <w:t>us</w:t>
      </w:r>
      <w:r w:rsidRPr="000A7537">
        <w:rPr>
          <w:sz w:val="16"/>
        </w:rPr>
        <w:t xml:space="preserve"> </w:t>
      </w:r>
      <w:r w:rsidRPr="00384424">
        <w:rPr>
          <w:vanish/>
          <w:sz w:val="16"/>
        </w:rPr>
        <w:t>who</w:t>
      </w:r>
      <w:r w:rsidRPr="000A7537">
        <w:rPr>
          <w:sz w:val="16"/>
        </w:rPr>
        <w:t xml:space="preserve"> </w:t>
      </w:r>
      <w:r w:rsidRPr="00384424">
        <w:rPr>
          <w:vanish/>
          <w:sz w:val="16"/>
        </w:rPr>
        <w:t>are</w:t>
      </w:r>
      <w:r w:rsidRPr="000A7537">
        <w:rPr>
          <w:sz w:val="16"/>
        </w:rPr>
        <w:t xml:space="preserve"> </w:t>
      </w:r>
      <w:r w:rsidRPr="00384424">
        <w:rPr>
          <w:vanish/>
          <w:sz w:val="16"/>
        </w:rPr>
        <w:t>already</w:t>
      </w:r>
      <w:r w:rsidRPr="000A7537">
        <w:rPr>
          <w:sz w:val="16"/>
        </w:rPr>
        <w:t xml:space="preserve"> </w:t>
      </w:r>
      <w:r w:rsidRPr="00384424">
        <w:rPr>
          <w:vanish/>
          <w:sz w:val="16"/>
        </w:rPr>
        <w:t>higher</w:t>
      </w:r>
      <w:r w:rsidRPr="000A7537">
        <w:rPr>
          <w:sz w:val="16"/>
        </w:rPr>
        <w:t xml:space="preserve"> </w:t>
      </w:r>
      <w:r w:rsidRPr="00384424">
        <w:rPr>
          <w:vanish/>
          <w:sz w:val="16"/>
        </w:rPr>
        <w:t>paid</w:t>
      </w:r>
      <w:r w:rsidRPr="000A7537">
        <w:rPr>
          <w:sz w:val="16"/>
        </w:rPr>
        <w:t xml:space="preserve"> </w:t>
      </w:r>
      <w:r w:rsidRPr="00384424">
        <w:rPr>
          <w:vanish/>
          <w:sz w:val="16"/>
        </w:rPr>
        <w:t>already</w:t>
      </w:r>
      <w:r w:rsidRPr="000A7537">
        <w:rPr>
          <w:sz w:val="16"/>
        </w:rPr>
        <w:t xml:space="preserve"> </w:t>
      </w:r>
      <w:r w:rsidRPr="00384424">
        <w:rPr>
          <w:vanish/>
          <w:sz w:val="16"/>
        </w:rPr>
        <w:t>have</w:t>
      </w:r>
      <w:r w:rsidRPr="000A7537">
        <w:rPr>
          <w:sz w:val="16"/>
        </w:rPr>
        <w:t xml:space="preserve"> </w:t>
      </w:r>
      <w:r w:rsidRPr="00384424">
        <w:rPr>
          <w:vanish/>
          <w:sz w:val="16"/>
        </w:rPr>
        <w:t>that</w:t>
      </w:r>
      <w:r w:rsidRPr="000A7537">
        <w:rPr>
          <w:sz w:val="16"/>
        </w:rPr>
        <w:t xml:space="preserve"> </w:t>
      </w:r>
      <w:r w:rsidRPr="00384424">
        <w:rPr>
          <w:vanish/>
          <w:sz w:val="16"/>
        </w:rPr>
        <w:t>market</w:t>
      </w:r>
      <w:r w:rsidRPr="000A7537">
        <w:rPr>
          <w:sz w:val="16"/>
        </w:rPr>
        <w:t xml:space="preserve"> </w:t>
      </w:r>
      <w:r w:rsidRPr="00384424">
        <w:rPr>
          <w:vanish/>
          <w:sz w:val="16"/>
        </w:rPr>
        <w:t>power:</w:t>
      </w:r>
      <w:r w:rsidRPr="000A7537">
        <w:rPr>
          <w:sz w:val="16"/>
        </w:rPr>
        <w:t xml:space="preserve"> </w:t>
      </w:r>
      <w:r w:rsidRPr="00384424">
        <w:rPr>
          <w:vanish/>
          <w:sz w:val="16"/>
        </w:rPr>
        <w:t>that's</w:t>
      </w:r>
      <w:r w:rsidRPr="000A7537">
        <w:rPr>
          <w:sz w:val="16"/>
        </w:rPr>
        <w:t xml:space="preserve"> </w:t>
      </w:r>
      <w:r w:rsidRPr="00384424">
        <w:rPr>
          <w:vanish/>
          <w:sz w:val="16"/>
        </w:rPr>
        <w:t>why</w:t>
      </w:r>
      <w:r w:rsidRPr="000A7537">
        <w:rPr>
          <w:sz w:val="16"/>
        </w:rPr>
        <w:t xml:space="preserve"> </w:t>
      </w:r>
      <w:r w:rsidRPr="00384424">
        <w:rPr>
          <w:vanish/>
          <w:sz w:val="16"/>
        </w:rPr>
        <w:t>we</w:t>
      </w:r>
      <w:r w:rsidRPr="000A7537">
        <w:rPr>
          <w:sz w:val="16"/>
        </w:rPr>
        <w:t xml:space="preserve"> </w:t>
      </w:r>
      <w:r w:rsidRPr="00384424">
        <w:rPr>
          <w:vanish/>
          <w:sz w:val="16"/>
        </w:rPr>
        <w:t>get</w:t>
      </w:r>
      <w:r w:rsidRPr="000A7537">
        <w:rPr>
          <w:sz w:val="16"/>
        </w:rPr>
        <w:t xml:space="preserve"> </w:t>
      </w:r>
      <w:r w:rsidRPr="00384424">
        <w:rPr>
          <w:vanish/>
          <w:sz w:val="16"/>
        </w:rPr>
        <w:t>paid</w:t>
      </w:r>
      <w:r w:rsidRPr="000A7537">
        <w:rPr>
          <w:sz w:val="16"/>
        </w:rPr>
        <w:t xml:space="preserve"> </w:t>
      </w:r>
      <w:r w:rsidRPr="00384424">
        <w:rPr>
          <w:vanish/>
          <w:sz w:val="16"/>
        </w:rPr>
        <w:t>more</w:t>
      </w:r>
      <w:r w:rsidRPr="000A7537">
        <w:rPr>
          <w:sz w:val="16"/>
        </w:rPr>
        <w:t xml:space="preserve"> </w:t>
      </w:r>
      <w:r w:rsidRPr="00384424">
        <w:rPr>
          <w:vanish/>
          <w:sz w:val="16"/>
        </w:rPr>
        <w:t>than</w:t>
      </w:r>
      <w:r w:rsidRPr="000A7537">
        <w:rPr>
          <w:sz w:val="16"/>
        </w:rPr>
        <w:t xml:space="preserve"> </w:t>
      </w:r>
      <w:r w:rsidRPr="00384424">
        <w:rPr>
          <w:vanish/>
          <w:sz w:val="16"/>
        </w:rPr>
        <w:t>some</w:t>
      </w:r>
      <w:r w:rsidRPr="000A7537">
        <w:rPr>
          <w:sz w:val="16"/>
        </w:rPr>
        <w:t xml:space="preserve"> </w:t>
      </w:r>
      <w:r w:rsidRPr="00384424">
        <w:rPr>
          <w:vanish/>
          <w:sz w:val="16"/>
        </w:rPr>
        <w:t>subsistence</w:t>
      </w:r>
      <w:r w:rsidRPr="000A7537">
        <w:rPr>
          <w:sz w:val="16"/>
        </w:rPr>
        <w:t xml:space="preserve"> </w:t>
      </w:r>
      <w:r w:rsidRPr="00384424">
        <w:rPr>
          <w:vanish/>
          <w:sz w:val="16"/>
        </w:rPr>
        <w:t>amount.</w:t>
      </w:r>
      <w:r w:rsidRPr="000A7537">
        <w:rPr>
          <w:sz w:val="16"/>
        </w:rPr>
        <w:t xml:space="preserve"> </w:t>
      </w:r>
      <w:r w:rsidRPr="00384424">
        <w:rPr>
          <w:vanish/>
          <w:sz w:val="16"/>
        </w:rPr>
        <w:t>One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things</w:t>
      </w:r>
      <w:r w:rsidRPr="000A7537">
        <w:rPr>
          <w:sz w:val="16"/>
        </w:rPr>
        <w:t xml:space="preserve"> </w:t>
      </w:r>
      <w:r w:rsidRPr="00384424">
        <w:rPr>
          <w:vanish/>
          <w:sz w:val="16"/>
        </w:rPr>
        <w:t>a</w:t>
      </w:r>
      <w:r w:rsidRPr="000A7537">
        <w:rPr>
          <w:sz w:val="16"/>
        </w:rPr>
        <w:t xml:space="preserve"> </w:t>
      </w:r>
      <w:r w:rsidRPr="00384424">
        <w:rPr>
          <w:vanish/>
          <w:sz w:val="16"/>
        </w:rPr>
        <w:t>universal</w:t>
      </w:r>
      <w:r w:rsidRPr="000A7537">
        <w:rPr>
          <w:sz w:val="16"/>
        </w:rPr>
        <w:t xml:space="preserve"> </w:t>
      </w:r>
      <w:r w:rsidRPr="00384424">
        <w:rPr>
          <w:vanish/>
          <w:sz w:val="16"/>
        </w:rPr>
        <w:t>basic</w:t>
      </w:r>
      <w:r w:rsidRPr="000A7537">
        <w:rPr>
          <w:sz w:val="16"/>
        </w:rPr>
        <w:t xml:space="preserve"> </w:t>
      </w:r>
      <w:r w:rsidRPr="00384424">
        <w:rPr>
          <w:vanish/>
          <w:sz w:val="16"/>
        </w:rPr>
        <w:t>income</w:t>
      </w:r>
      <w:r w:rsidRPr="000A7537">
        <w:rPr>
          <w:sz w:val="16"/>
        </w:rPr>
        <w:t xml:space="preserve"> </w:t>
      </w:r>
      <w:r w:rsidRPr="00384424">
        <w:rPr>
          <w:vanish/>
          <w:sz w:val="16"/>
        </w:rPr>
        <w:t>does</w:t>
      </w:r>
      <w:r w:rsidRPr="000A7537">
        <w:rPr>
          <w:sz w:val="16"/>
        </w:rPr>
        <w:t xml:space="preserve"> </w:t>
      </w:r>
      <w:r w:rsidRPr="00384424">
        <w:rPr>
          <w:vanish/>
          <w:sz w:val="16"/>
        </w:rPr>
        <w:t>is</w:t>
      </w:r>
      <w:r w:rsidRPr="000A7537">
        <w:rPr>
          <w:sz w:val="16"/>
        </w:rPr>
        <w:t xml:space="preserve"> </w:t>
      </w:r>
      <w:r w:rsidRPr="00384424">
        <w:rPr>
          <w:vanish/>
          <w:sz w:val="16"/>
        </w:rPr>
        <w:t>provide</w:t>
      </w:r>
      <w:r w:rsidRPr="000A7537">
        <w:rPr>
          <w:sz w:val="16"/>
        </w:rPr>
        <w:t xml:space="preserve"> </w:t>
      </w:r>
      <w:r w:rsidRPr="00384424">
        <w:rPr>
          <w:vanish/>
          <w:sz w:val="16"/>
        </w:rPr>
        <w:t>at</w:t>
      </w:r>
      <w:r w:rsidRPr="000A7537">
        <w:rPr>
          <w:sz w:val="16"/>
        </w:rPr>
        <w:t xml:space="preserve"> </w:t>
      </w:r>
      <w:r w:rsidRPr="00384424">
        <w:rPr>
          <w:vanish/>
          <w:sz w:val="16"/>
        </w:rPr>
        <w:t>least</w:t>
      </w:r>
      <w:r w:rsidRPr="000A7537">
        <w:rPr>
          <w:sz w:val="16"/>
        </w:rPr>
        <w:t xml:space="preserve"> </w:t>
      </w:r>
      <w:r w:rsidRPr="00384424">
        <w:rPr>
          <w:vanish/>
          <w:sz w:val="16"/>
        </w:rPr>
        <w:t>a</w:t>
      </w:r>
      <w:r w:rsidRPr="000A7537">
        <w:rPr>
          <w:sz w:val="16"/>
        </w:rPr>
        <w:t xml:space="preserve"> </w:t>
      </w:r>
      <w:r w:rsidRPr="00384424">
        <w:rPr>
          <w:vanish/>
          <w:sz w:val="16"/>
        </w:rPr>
        <w:t>modicum</w:t>
      </w:r>
      <w:r w:rsidRPr="000A7537">
        <w:rPr>
          <w:sz w:val="16"/>
        </w:rPr>
        <w:t xml:space="preserve"> </w:t>
      </w:r>
      <w:r w:rsidRPr="00384424">
        <w:rPr>
          <w:vanish/>
          <w:sz w:val="16"/>
        </w:rPr>
        <w:t>of</w:t>
      </w:r>
      <w:r w:rsidRPr="000A7537">
        <w:rPr>
          <w:sz w:val="16"/>
        </w:rPr>
        <w:t xml:space="preserve"> </w:t>
      </w:r>
      <w:r w:rsidRPr="00384424">
        <w:rPr>
          <w:vanish/>
          <w:sz w:val="16"/>
        </w:rPr>
        <w:t>that</w:t>
      </w:r>
      <w:r w:rsidRPr="000A7537">
        <w:rPr>
          <w:sz w:val="16"/>
        </w:rPr>
        <w:t xml:space="preserve"> </w:t>
      </w:r>
      <w:r w:rsidRPr="00384424">
        <w:rPr>
          <w:vanish/>
          <w:sz w:val="16"/>
        </w:rPr>
        <w:t>market</w:t>
      </w:r>
      <w:r w:rsidRPr="000A7537">
        <w:rPr>
          <w:sz w:val="16"/>
        </w:rPr>
        <w:t xml:space="preserve"> </w:t>
      </w:r>
      <w:r w:rsidRPr="00384424">
        <w:rPr>
          <w:vanish/>
          <w:sz w:val="16"/>
        </w:rPr>
        <w:t>power</w:t>
      </w:r>
      <w:r w:rsidRPr="000A7537">
        <w:rPr>
          <w:sz w:val="16"/>
        </w:rPr>
        <w:t xml:space="preserve"> </w:t>
      </w:r>
      <w:r w:rsidRPr="00384424">
        <w:rPr>
          <w:vanish/>
          <w:sz w:val="16"/>
        </w:rPr>
        <w:t>to</w:t>
      </w:r>
      <w:r w:rsidRPr="000A7537">
        <w:rPr>
          <w:sz w:val="16"/>
        </w:rPr>
        <w:t xml:space="preserve"> </w:t>
      </w:r>
      <w:r w:rsidRPr="00384424">
        <w:rPr>
          <w:vanish/>
          <w:sz w:val="16"/>
        </w:rPr>
        <w:t>the</w:t>
      </w:r>
      <w:r w:rsidRPr="000A7537">
        <w:rPr>
          <w:sz w:val="16"/>
        </w:rPr>
        <w:t xml:space="preserve"> </w:t>
      </w:r>
      <w:r w:rsidRPr="00384424">
        <w:rPr>
          <w:vanish/>
          <w:sz w:val="16"/>
        </w:rPr>
        <w:t>currently</w:t>
      </w:r>
      <w:r w:rsidRPr="000A7537">
        <w:rPr>
          <w:sz w:val="16"/>
        </w:rPr>
        <w:t xml:space="preserve"> </w:t>
      </w:r>
      <w:r w:rsidRPr="00384424">
        <w:rPr>
          <w:vanish/>
          <w:sz w:val="16"/>
        </w:rPr>
        <w:t>low</w:t>
      </w:r>
      <w:r w:rsidRPr="000A7537">
        <w:rPr>
          <w:sz w:val="16"/>
        </w:rPr>
        <w:t xml:space="preserve"> </w:t>
      </w:r>
      <w:r w:rsidRPr="00384424">
        <w:rPr>
          <w:vanish/>
          <w:sz w:val="16"/>
        </w:rPr>
        <w:t>skilled</w:t>
      </w:r>
      <w:r w:rsidRPr="000A7537">
        <w:rPr>
          <w:sz w:val="16"/>
        </w:rPr>
        <w:t xml:space="preserve"> </w:t>
      </w:r>
      <w:r w:rsidRPr="00384424">
        <w:rPr>
          <w:vanish/>
          <w:sz w:val="16"/>
        </w:rPr>
        <w:t>and</w:t>
      </w:r>
      <w:r w:rsidRPr="000A7537">
        <w:rPr>
          <w:sz w:val="16"/>
        </w:rPr>
        <w:t xml:space="preserve"> </w:t>
      </w:r>
      <w:r w:rsidRPr="00384424">
        <w:rPr>
          <w:vanish/>
          <w:sz w:val="16"/>
        </w:rPr>
        <w:t>low</w:t>
      </w:r>
      <w:r w:rsidRPr="000A7537">
        <w:rPr>
          <w:sz w:val="16"/>
        </w:rPr>
        <w:t xml:space="preserve"> </w:t>
      </w:r>
      <w:r w:rsidRPr="00384424">
        <w:rPr>
          <w:vanish/>
          <w:sz w:val="16"/>
        </w:rPr>
        <w:t>paid.</w:t>
      </w:r>
      <w:r w:rsidRPr="000A7537">
        <w:rPr>
          <w:sz w:val="16"/>
        </w:rPr>
        <w:t xml:space="preserve"> </w:t>
      </w:r>
      <w:r w:rsidRPr="00384424">
        <w:rPr>
          <w:vanish/>
          <w:sz w:val="16"/>
        </w:rPr>
        <w:t>A</w:t>
      </w:r>
      <w:r w:rsidRPr="000A7537">
        <w:rPr>
          <w:sz w:val="16"/>
        </w:rPr>
        <w:t xml:space="preserve"> </w:t>
      </w:r>
      <w:r w:rsidRPr="00384424">
        <w:rPr>
          <w:vanish/>
          <w:sz w:val="16"/>
        </w:rPr>
        <w:t>UBI</w:t>
      </w:r>
      <w:r w:rsidRPr="000A7537">
        <w:rPr>
          <w:sz w:val="16"/>
        </w:rPr>
        <w:t xml:space="preserve"> </w:t>
      </w:r>
      <w:r w:rsidRPr="00384424">
        <w:rPr>
          <w:vanish/>
          <w:sz w:val="16"/>
        </w:rPr>
        <w:t>therefore</w:t>
      </w:r>
      <w:r w:rsidRPr="000A7537">
        <w:rPr>
          <w:sz w:val="16"/>
        </w:rPr>
        <w:t xml:space="preserve"> </w:t>
      </w:r>
      <w:r w:rsidRPr="00384424">
        <w:rPr>
          <w:vanish/>
          <w:sz w:val="16"/>
        </w:rPr>
        <w:t>meets</w:t>
      </w:r>
      <w:r w:rsidRPr="000A7537">
        <w:rPr>
          <w:sz w:val="16"/>
        </w:rPr>
        <w:t xml:space="preserve"> </w:t>
      </w:r>
      <w:r w:rsidRPr="00384424">
        <w:rPr>
          <w:vanish/>
          <w:sz w:val="16"/>
        </w:rPr>
        <w:t>one</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demands</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liberal</w:t>
      </w:r>
      <w:r w:rsidRPr="000A7537">
        <w:rPr>
          <w:sz w:val="16"/>
        </w:rPr>
        <w:t xml:space="preserve"> </w:t>
      </w:r>
      <w:r w:rsidRPr="00384424">
        <w:rPr>
          <w:vanish/>
          <w:sz w:val="16"/>
        </w:rPr>
        <w:t>right</w:t>
      </w:r>
      <w:r w:rsidRPr="000A7537">
        <w:rPr>
          <w:sz w:val="16"/>
        </w:rPr>
        <w:t xml:space="preserve"> </w:t>
      </w:r>
      <w:r w:rsidRPr="00384424">
        <w:rPr>
          <w:vanish/>
          <w:sz w:val="16"/>
        </w:rPr>
        <w:t>(ie,</w:t>
      </w:r>
      <w:r w:rsidRPr="000A7537">
        <w:rPr>
          <w:sz w:val="16"/>
        </w:rPr>
        <w:t xml:space="preserve"> </w:t>
      </w:r>
      <w:r w:rsidRPr="00384424">
        <w:rPr>
          <w:vanish/>
          <w:sz w:val="16"/>
        </w:rPr>
        <w:t>the</w:t>
      </w:r>
      <w:r w:rsidRPr="000A7537">
        <w:rPr>
          <w:sz w:val="16"/>
        </w:rPr>
        <w:t xml:space="preserve"> </w:t>
      </w:r>
      <w:r w:rsidRPr="00384424">
        <w:rPr>
          <w:vanish/>
          <w:sz w:val="16"/>
        </w:rPr>
        <w:t>economically</w:t>
      </w:r>
      <w:r w:rsidRPr="000A7537">
        <w:rPr>
          <w:sz w:val="16"/>
        </w:rPr>
        <w:t xml:space="preserve"> </w:t>
      </w:r>
      <w:r w:rsidRPr="00384424">
        <w:rPr>
          <w:vanish/>
          <w:sz w:val="16"/>
        </w:rPr>
        <w:t>liberal),</w:t>
      </w:r>
      <w:r w:rsidRPr="000A7537">
        <w:rPr>
          <w:sz w:val="16"/>
        </w:rPr>
        <w:t xml:space="preserve"> </w:t>
      </w:r>
      <w:r w:rsidRPr="00384424">
        <w:rPr>
          <w:vanish/>
          <w:sz w:val="16"/>
        </w:rPr>
        <w:t>that</w:t>
      </w:r>
      <w:r w:rsidRPr="000A7537">
        <w:rPr>
          <w:sz w:val="16"/>
        </w:rPr>
        <w:t xml:space="preserve"> </w:t>
      </w:r>
      <w:r w:rsidRPr="00384424">
        <w:rPr>
          <w:vanish/>
          <w:sz w:val="16"/>
        </w:rPr>
        <w:t>if</w:t>
      </w:r>
      <w:r w:rsidRPr="000A7537">
        <w:rPr>
          <w:sz w:val="16"/>
        </w:rPr>
        <w:t xml:space="preserve"> </w:t>
      </w:r>
      <w:r w:rsidRPr="00384424">
        <w:rPr>
          <w:vanish/>
          <w:sz w:val="16"/>
        </w:rPr>
        <w:t>we're</w:t>
      </w:r>
      <w:r w:rsidRPr="000A7537">
        <w:rPr>
          <w:sz w:val="16"/>
        </w:rPr>
        <w:t xml:space="preserve"> </w:t>
      </w:r>
      <w:r w:rsidRPr="00384424">
        <w:rPr>
          <w:vanish/>
          <w:sz w:val="16"/>
        </w:rPr>
        <w:t>going</w:t>
      </w:r>
      <w:r w:rsidRPr="000A7537">
        <w:rPr>
          <w:sz w:val="16"/>
        </w:rPr>
        <w:t xml:space="preserve"> </w:t>
      </w:r>
      <w:r w:rsidRPr="00384424">
        <w:rPr>
          <w:vanish/>
          <w:sz w:val="16"/>
        </w:rPr>
        <w:t>to</w:t>
      </w:r>
      <w:r w:rsidRPr="000A7537">
        <w:rPr>
          <w:sz w:val="16"/>
        </w:rPr>
        <w:t xml:space="preserve"> </w:t>
      </w:r>
      <w:r w:rsidRPr="00384424">
        <w:rPr>
          <w:vanish/>
          <w:sz w:val="16"/>
        </w:rPr>
        <w:t>have</w:t>
      </w:r>
      <w:r w:rsidRPr="000A7537">
        <w:rPr>
          <w:sz w:val="16"/>
        </w:rPr>
        <w:t xml:space="preserve"> </w:t>
      </w:r>
      <w:r w:rsidRPr="00384424">
        <w:rPr>
          <w:vanish/>
          <w:sz w:val="16"/>
        </w:rPr>
        <w:t>some</w:t>
      </w:r>
      <w:r w:rsidRPr="000A7537">
        <w:rPr>
          <w:sz w:val="16"/>
        </w:rPr>
        <w:t xml:space="preserve"> </w:t>
      </w:r>
      <w:r w:rsidRPr="00384424">
        <w:rPr>
          <w:vanish/>
          <w:sz w:val="16"/>
        </w:rPr>
        <w:t>form</w:t>
      </w:r>
      <w:r w:rsidRPr="000A7537">
        <w:rPr>
          <w:sz w:val="16"/>
        </w:rPr>
        <w:t xml:space="preserve"> </w:t>
      </w:r>
      <w:r w:rsidRPr="00384424">
        <w:rPr>
          <w:vanish/>
          <w:sz w:val="16"/>
        </w:rPr>
        <w:t>of</w:t>
      </w:r>
      <w:r w:rsidRPr="000A7537">
        <w:rPr>
          <w:sz w:val="16"/>
        </w:rPr>
        <w:t xml:space="preserve"> </w:t>
      </w:r>
      <w:r w:rsidRPr="00384424">
        <w:rPr>
          <w:vanish/>
          <w:sz w:val="16"/>
        </w:rPr>
        <w:t>a</w:t>
      </w:r>
      <w:r w:rsidRPr="000A7537">
        <w:rPr>
          <w:sz w:val="16"/>
        </w:rPr>
        <w:t xml:space="preserve"> </w:t>
      </w:r>
      <w:r w:rsidRPr="00384424">
        <w:rPr>
          <w:vanish/>
          <w:sz w:val="16"/>
        </w:rPr>
        <w:t>welfare</w:t>
      </w:r>
      <w:r w:rsidRPr="000A7537">
        <w:rPr>
          <w:sz w:val="16"/>
        </w:rPr>
        <w:t xml:space="preserve"> </w:t>
      </w:r>
      <w:r w:rsidRPr="00384424">
        <w:rPr>
          <w:vanish/>
          <w:sz w:val="16"/>
        </w:rPr>
        <w:t>state,</w:t>
      </w:r>
      <w:r w:rsidRPr="000A7537">
        <w:rPr>
          <w:sz w:val="16"/>
        </w:rPr>
        <w:t xml:space="preserve"> </w:t>
      </w:r>
      <w:r w:rsidRPr="00384424">
        <w:rPr>
          <w:vanish/>
          <w:sz w:val="16"/>
        </w:rPr>
        <w:t>which</w:t>
      </w:r>
      <w:r w:rsidRPr="000A7537">
        <w:rPr>
          <w:sz w:val="16"/>
        </w:rPr>
        <w:t xml:space="preserve"> </w:t>
      </w:r>
      <w:r w:rsidRPr="00384424">
        <w:rPr>
          <w:vanish/>
          <w:sz w:val="16"/>
        </w:rPr>
        <w:t>we</w:t>
      </w:r>
      <w:r w:rsidRPr="000A7537">
        <w:rPr>
          <w:sz w:val="16"/>
        </w:rPr>
        <w:t xml:space="preserve"> </w:t>
      </w:r>
      <w:r w:rsidRPr="00384424">
        <w:rPr>
          <w:vanish/>
          <w:sz w:val="16"/>
        </w:rPr>
        <w:t>obviously</w:t>
      </w:r>
      <w:r w:rsidRPr="000A7537">
        <w:rPr>
          <w:sz w:val="16"/>
        </w:rPr>
        <w:t xml:space="preserve"> </w:t>
      </w:r>
      <w:r w:rsidRPr="00384424">
        <w:rPr>
          <w:vanish/>
          <w:sz w:val="16"/>
        </w:rPr>
        <w:t>are,</w:t>
      </w:r>
      <w:r w:rsidRPr="000A7537">
        <w:rPr>
          <w:sz w:val="16"/>
        </w:rPr>
        <w:t xml:space="preserve"> </w:t>
      </w:r>
      <w:r w:rsidRPr="00384424">
        <w:rPr>
          <w:vanish/>
          <w:sz w:val="16"/>
        </w:rPr>
        <w:t>then</w:t>
      </w:r>
      <w:r w:rsidRPr="000A7537">
        <w:rPr>
          <w:sz w:val="16"/>
        </w:rPr>
        <w:t xml:space="preserve"> </w:t>
      </w:r>
      <w:r w:rsidRPr="00384424">
        <w:rPr>
          <w:vanish/>
          <w:sz w:val="16"/>
        </w:rPr>
        <w:t>let's</w:t>
      </w:r>
      <w:r w:rsidRPr="000A7537">
        <w:rPr>
          <w:sz w:val="16"/>
        </w:rPr>
        <w:t xml:space="preserve"> </w:t>
      </w:r>
      <w:r w:rsidRPr="00384424">
        <w:rPr>
          <w:vanish/>
          <w:sz w:val="16"/>
        </w:rPr>
        <w:t>have</w:t>
      </w:r>
      <w:r w:rsidRPr="000A7537">
        <w:rPr>
          <w:sz w:val="16"/>
        </w:rPr>
        <w:t xml:space="preserve"> </w:t>
      </w:r>
      <w:r w:rsidRPr="00384424">
        <w:rPr>
          <w:vanish/>
          <w:sz w:val="16"/>
        </w:rPr>
        <w:t>the</w:t>
      </w:r>
      <w:r w:rsidRPr="000A7537">
        <w:rPr>
          <w:sz w:val="16"/>
        </w:rPr>
        <w:t xml:space="preserve"> </w:t>
      </w:r>
      <w:r w:rsidRPr="00384424">
        <w:rPr>
          <w:vanish/>
          <w:sz w:val="16"/>
        </w:rPr>
        <w:t>most</w:t>
      </w:r>
      <w:r w:rsidRPr="000A7537">
        <w:rPr>
          <w:sz w:val="16"/>
        </w:rPr>
        <w:t xml:space="preserve"> </w:t>
      </w:r>
      <w:r w:rsidRPr="00384424">
        <w:rPr>
          <w:vanish/>
          <w:sz w:val="16"/>
        </w:rPr>
        <w:t>efficient</w:t>
      </w:r>
      <w:r w:rsidRPr="000A7537">
        <w:rPr>
          <w:sz w:val="16"/>
        </w:rPr>
        <w:t xml:space="preserve"> </w:t>
      </w:r>
      <w:r w:rsidRPr="00384424">
        <w:rPr>
          <w:vanish/>
          <w:sz w:val="16"/>
        </w:rPr>
        <w:t>one</w:t>
      </w:r>
      <w:r w:rsidRPr="000A7537">
        <w:rPr>
          <w:sz w:val="16"/>
        </w:rPr>
        <w:t xml:space="preserve"> </w:t>
      </w:r>
      <w:r w:rsidRPr="00384424">
        <w:rPr>
          <w:vanish/>
          <w:sz w:val="16"/>
        </w:rPr>
        <w:t>we</w:t>
      </w:r>
      <w:r w:rsidRPr="000A7537">
        <w:rPr>
          <w:sz w:val="16"/>
        </w:rPr>
        <w:t xml:space="preserve"> </w:t>
      </w:r>
      <w:r w:rsidRPr="00384424">
        <w:rPr>
          <w:vanish/>
          <w:sz w:val="16"/>
        </w:rPr>
        <w:t>can.</w:t>
      </w:r>
      <w:r w:rsidRPr="000A7537">
        <w:rPr>
          <w:sz w:val="16"/>
        </w:rPr>
        <w:t xml:space="preserve"> </w:t>
      </w:r>
      <w:r w:rsidRPr="00384424">
        <w:rPr>
          <w:vanish/>
          <w:sz w:val="16"/>
        </w:rPr>
        <w:t>With</w:t>
      </w:r>
      <w:r w:rsidRPr="000A7537">
        <w:rPr>
          <w:sz w:val="16"/>
        </w:rPr>
        <w:t xml:space="preserve"> </w:t>
      </w:r>
      <w:r w:rsidRPr="00384424">
        <w:rPr>
          <w:vanish/>
          <w:sz w:val="16"/>
        </w:rPr>
        <w:t>the</w:t>
      </w:r>
      <w:r w:rsidRPr="000A7537">
        <w:rPr>
          <w:sz w:val="16"/>
        </w:rPr>
        <w:t xml:space="preserve"> </w:t>
      </w:r>
      <w:r w:rsidRPr="00384424">
        <w:rPr>
          <w:vanish/>
          <w:sz w:val="16"/>
        </w:rPr>
        <w:t>fewest</w:t>
      </w:r>
      <w:r w:rsidRPr="000A7537">
        <w:rPr>
          <w:sz w:val="16"/>
        </w:rPr>
        <w:t xml:space="preserve"> </w:t>
      </w:r>
      <w:r w:rsidRPr="00384424">
        <w:rPr>
          <w:vanish/>
          <w:sz w:val="16"/>
        </w:rPr>
        <w:t>distortions,</w:t>
      </w:r>
      <w:r w:rsidRPr="000A7537">
        <w:rPr>
          <w:sz w:val="16"/>
        </w:rPr>
        <w:t xml:space="preserve"> </w:t>
      </w:r>
      <w:r w:rsidRPr="00384424">
        <w:rPr>
          <w:vanish/>
          <w:sz w:val="16"/>
        </w:rPr>
        <w:t>with</w:t>
      </w:r>
      <w:r w:rsidRPr="000A7537">
        <w:rPr>
          <w:sz w:val="16"/>
        </w:rPr>
        <w:t xml:space="preserve"> </w:t>
      </w:r>
      <w:r w:rsidRPr="00384424">
        <w:rPr>
          <w:vanish/>
          <w:sz w:val="16"/>
        </w:rPr>
        <w:t>low</w:t>
      </w:r>
      <w:r w:rsidRPr="000A7537">
        <w:rPr>
          <w:sz w:val="16"/>
        </w:rPr>
        <w:t xml:space="preserve"> </w:t>
      </w:r>
      <w:r w:rsidRPr="00384424">
        <w:rPr>
          <w:vanish/>
          <w:sz w:val="16"/>
        </w:rPr>
        <w:t>marginal</w:t>
      </w:r>
      <w:r w:rsidRPr="000A7537">
        <w:rPr>
          <w:sz w:val="16"/>
        </w:rPr>
        <w:t xml:space="preserve"> </w:t>
      </w:r>
      <w:r w:rsidRPr="00384424">
        <w:rPr>
          <w:vanish/>
          <w:sz w:val="16"/>
        </w:rPr>
        <w:t>tax</w:t>
      </w:r>
      <w:r w:rsidRPr="000A7537">
        <w:rPr>
          <w:sz w:val="16"/>
        </w:rPr>
        <w:t xml:space="preserve"> </w:t>
      </w:r>
      <w:r w:rsidRPr="00384424">
        <w:rPr>
          <w:vanish/>
          <w:sz w:val="16"/>
        </w:rPr>
        <w:t>rates,</w:t>
      </w:r>
      <w:r w:rsidRPr="000A7537">
        <w:rPr>
          <w:sz w:val="16"/>
        </w:rPr>
        <w:t xml:space="preserve"> </w:t>
      </w:r>
      <w:r w:rsidRPr="00384424">
        <w:rPr>
          <w:vanish/>
          <w:sz w:val="16"/>
        </w:rPr>
        <w:t>fewest</w:t>
      </w:r>
      <w:r w:rsidRPr="000A7537">
        <w:rPr>
          <w:sz w:val="16"/>
        </w:rPr>
        <w:t xml:space="preserve"> </w:t>
      </w:r>
      <w:r w:rsidRPr="00384424">
        <w:rPr>
          <w:vanish/>
          <w:sz w:val="16"/>
        </w:rPr>
        <w:t>disincentives</w:t>
      </w:r>
      <w:r w:rsidRPr="000A7537">
        <w:rPr>
          <w:sz w:val="16"/>
        </w:rPr>
        <w:t xml:space="preserve"> </w:t>
      </w:r>
      <w:r w:rsidRPr="00384424">
        <w:rPr>
          <w:vanish/>
          <w:sz w:val="16"/>
        </w:rPr>
        <w:t>to</w:t>
      </w:r>
      <w:r w:rsidRPr="000A7537">
        <w:rPr>
          <w:sz w:val="16"/>
        </w:rPr>
        <w:t xml:space="preserve"> </w:t>
      </w:r>
      <w:r w:rsidRPr="00384424">
        <w:rPr>
          <w:vanish/>
          <w:sz w:val="16"/>
        </w:rPr>
        <w:t>work</w:t>
      </w:r>
      <w:r w:rsidRPr="000A7537">
        <w:rPr>
          <w:sz w:val="16"/>
        </w:rPr>
        <w:t xml:space="preserve"> </w:t>
      </w:r>
      <w:r w:rsidRPr="00384424">
        <w:rPr>
          <w:vanish/>
          <w:sz w:val="16"/>
        </w:rPr>
        <w:t>and</w:t>
      </w:r>
      <w:r w:rsidRPr="000A7537">
        <w:rPr>
          <w:sz w:val="16"/>
        </w:rPr>
        <w:t xml:space="preserve"> </w:t>
      </w:r>
      <w:r w:rsidRPr="00384424">
        <w:rPr>
          <w:vanish/>
          <w:sz w:val="16"/>
        </w:rPr>
        <w:t>lifestyle</w:t>
      </w:r>
      <w:r w:rsidRPr="000A7537">
        <w:rPr>
          <w:sz w:val="16"/>
        </w:rPr>
        <w:t xml:space="preserve"> </w:t>
      </w:r>
      <w:r w:rsidRPr="00384424">
        <w:rPr>
          <w:vanish/>
          <w:sz w:val="16"/>
        </w:rPr>
        <w:t>choice</w:t>
      </w:r>
      <w:r w:rsidRPr="000A7537">
        <w:rPr>
          <w:sz w:val="16"/>
        </w:rPr>
        <w:t xml:space="preserve"> </w:t>
      </w:r>
      <w:r w:rsidRPr="00384424">
        <w:rPr>
          <w:vanish/>
          <w:sz w:val="16"/>
        </w:rPr>
        <w:t>and</w:t>
      </w:r>
      <w:r w:rsidRPr="000A7537">
        <w:rPr>
          <w:sz w:val="16"/>
        </w:rPr>
        <w:t xml:space="preserve"> </w:t>
      </w:r>
      <w:r w:rsidRPr="00384424">
        <w:rPr>
          <w:vanish/>
          <w:sz w:val="16"/>
        </w:rPr>
        <w:t>so</w:t>
      </w:r>
      <w:r w:rsidRPr="000A7537">
        <w:rPr>
          <w:sz w:val="16"/>
        </w:rPr>
        <w:t xml:space="preserve"> </w:t>
      </w:r>
      <w:r w:rsidRPr="00384424">
        <w:rPr>
          <w:vanish/>
          <w:sz w:val="16"/>
        </w:rPr>
        <w:t>on.</w:t>
      </w:r>
      <w:r w:rsidRPr="000A7537">
        <w:rPr>
          <w:sz w:val="16"/>
        </w:rPr>
        <w:t xml:space="preserve"> </w:t>
      </w:r>
      <w:r w:rsidRPr="00384424">
        <w:rPr>
          <w:vanish/>
          <w:sz w:val="16"/>
        </w:rPr>
        <w:t>A</w:t>
      </w:r>
      <w:r w:rsidRPr="000A7537">
        <w:rPr>
          <w:sz w:val="16"/>
        </w:rPr>
        <w:t xml:space="preserve"> </w:t>
      </w:r>
      <w:r w:rsidRPr="00384424">
        <w:rPr>
          <w:vanish/>
          <w:sz w:val="16"/>
        </w:rPr>
        <w:t>UBI</w:t>
      </w:r>
      <w:r w:rsidRPr="000A7537">
        <w:rPr>
          <w:sz w:val="16"/>
        </w:rPr>
        <w:t xml:space="preserve"> </w:t>
      </w:r>
      <w:r w:rsidRPr="00384424">
        <w:rPr>
          <w:vanish/>
          <w:sz w:val="16"/>
        </w:rPr>
        <w:t>also</w:t>
      </w:r>
      <w:r w:rsidRPr="000A7537">
        <w:rPr>
          <w:sz w:val="16"/>
        </w:rPr>
        <w:t xml:space="preserve"> </w:t>
      </w:r>
      <w:r w:rsidRPr="00384424">
        <w:rPr>
          <w:vanish/>
          <w:sz w:val="16"/>
        </w:rPr>
        <w:t>meets</w:t>
      </w:r>
      <w:r w:rsidRPr="000A7537">
        <w:rPr>
          <w:sz w:val="16"/>
        </w:rPr>
        <w:t xml:space="preserve"> </w:t>
      </w:r>
      <w:r w:rsidRPr="00384424">
        <w:rPr>
          <w:vanish/>
          <w:sz w:val="16"/>
        </w:rPr>
        <w:t>the</w:t>
      </w:r>
      <w:r w:rsidRPr="000A7537">
        <w:rPr>
          <w:sz w:val="16"/>
        </w:rPr>
        <w:t xml:space="preserve"> </w:t>
      </w:r>
      <w:r w:rsidRPr="00384424">
        <w:rPr>
          <w:vanish/>
          <w:sz w:val="16"/>
        </w:rPr>
        <w:t>demands</w:t>
      </w:r>
      <w:r w:rsidRPr="000A7537">
        <w:rPr>
          <w:sz w:val="16"/>
        </w:rPr>
        <w:t xml:space="preserve"> </w:t>
      </w:r>
      <w:r w:rsidRPr="00384424">
        <w:rPr>
          <w:vanish/>
          <w:sz w:val="16"/>
        </w:rPr>
        <w:t>of</w:t>
      </w:r>
      <w:r w:rsidRPr="000A7537">
        <w:rPr>
          <w:sz w:val="16"/>
        </w:rPr>
        <w:t xml:space="preserve"> </w:t>
      </w:r>
      <w:r w:rsidRPr="00384424">
        <w:rPr>
          <w:vanish/>
          <w:sz w:val="16"/>
        </w:rPr>
        <w:t>the</w:t>
      </w:r>
      <w:r w:rsidRPr="000A7537">
        <w:rPr>
          <w:sz w:val="16"/>
        </w:rPr>
        <w:t xml:space="preserve"> </w:t>
      </w:r>
      <w:r w:rsidRPr="00384424">
        <w:rPr>
          <w:vanish/>
          <w:sz w:val="16"/>
        </w:rPr>
        <w:t>liberal</w:t>
      </w:r>
      <w:r w:rsidRPr="000A7537">
        <w:rPr>
          <w:sz w:val="16"/>
        </w:rPr>
        <w:t xml:space="preserve"> </w:t>
      </w:r>
      <w:r w:rsidRPr="00384424">
        <w:rPr>
          <w:vanish/>
          <w:sz w:val="16"/>
        </w:rPr>
        <w:t>left</w:t>
      </w:r>
      <w:r w:rsidRPr="000A7537">
        <w:rPr>
          <w:sz w:val="16"/>
        </w:rPr>
        <w:t xml:space="preserve"> </w:t>
      </w:r>
      <w:r w:rsidRPr="00384424">
        <w:rPr>
          <w:vanish/>
          <w:sz w:val="16"/>
        </w:rPr>
        <w:t>(ie,</w:t>
      </w:r>
      <w:r w:rsidRPr="000A7537">
        <w:rPr>
          <w:sz w:val="16"/>
        </w:rPr>
        <w:t xml:space="preserve"> </w:t>
      </w:r>
      <w:r w:rsidRPr="00384424">
        <w:rPr>
          <w:vanish/>
          <w:sz w:val="16"/>
        </w:rPr>
        <w:t>the</w:t>
      </w:r>
      <w:r w:rsidRPr="000A7537">
        <w:rPr>
          <w:sz w:val="16"/>
        </w:rPr>
        <w:t xml:space="preserve"> </w:t>
      </w:r>
      <w:r w:rsidRPr="00384424">
        <w:rPr>
          <w:vanish/>
          <w:sz w:val="16"/>
        </w:rPr>
        <w:t>not</w:t>
      </w:r>
      <w:r w:rsidRPr="000A7537">
        <w:rPr>
          <w:sz w:val="16"/>
        </w:rPr>
        <w:t xml:space="preserve"> </w:t>
      </w:r>
      <w:r w:rsidRPr="00384424">
        <w:rPr>
          <w:vanish/>
          <w:sz w:val="16"/>
        </w:rPr>
        <w:t>so</w:t>
      </w:r>
      <w:r w:rsidRPr="000A7537">
        <w:rPr>
          <w:sz w:val="16"/>
        </w:rPr>
        <w:t xml:space="preserve"> </w:t>
      </w:r>
      <w:r w:rsidRPr="00384424">
        <w:rPr>
          <w:vanish/>
          <w:sz w:val="16"/>
        </w:rPr>
        <w:t>economically</w:t>
      </w:r>
      <w:r w:rsidRPr="000A7537">
        <w:rPr>
          <w:sz w:val="16"/>
        </w:rPr>
        <w:t xml:space="preserve"> </w:t>
      </w:r>
      <w:r w:rsidRPr="00384424">
        <w:rPr>
          <w:vanish/>
          <w:sz w:val="16"/>
        </w:rPr>
        <w:t>liberal</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modern</w:t>
      </w:r>
      <w:r w:rsidRPr="000A7537">
        <w:rPr>
          <w:sz w:val="16"/>
        </w:rPr>
        <w:t xml:space="preserve"> </w:t>
      </w:r>
      <w:r w:rsidRPr="00384424">
        <w:rPr>
          <w:vanish/>
          <w:sz w:val="16"/>
        </w:rPr>
        <w:t>parlance)</w:t>
      </w:r>
      <w:r w:rsidRPr="000A7537">
        <w:rPr>
          <w:sz w:val="16"/>
        </w:rPr>
        <w:t xml:space="preserve"> </w:t>
      </w:r>
      <w:r w:rsidRPr="00384424">
        <w:rPr>
          <w:vanish/>
          <w:sz w:val="16"/>
        </w:rPr>
        <w:t>and</w:t>
      </w:r>
      <w:r w:rsidRPr="000A7537">
        <w:rPr>
          <w:sz w:val="16"/>
        </w:rPr>
        <w:t xml:space="preserve"> </w:t>
      </w:r>
      <w:r w:rsidRPr="00384424">
        <w:rPr>
          <w:vanish/>
          <w:sz w:val="16"/>
        </w:rPr>
        <w:t>aids</w:t>
      </w:r>
      <w:r w:rsidRPr="000A7537">
        <w:rPr>
          <w:sz w:val="16"/>
        </w:rPr>
        <w:t xml:space="preserve"> </w:t>
      </w:r>
      <w:r w:rsidRPr="00384424">
        <w:rPr>
          <w:vanish/>
          <w:sz w:val="16"/>
        </w:rPr>
        <w:t>in</w:t>
      </w:r>
      <w:r w:rsidRPr="000A7537">
        <w:rPr>
          <w:sz w:val="16"/>
        </w:rPr>
        <w:t xml:space="preserve"> </w:t>
      </w:r>
      <w:r w:rsidRPr="00384424">
        <w:rPr>
          <w:vanish/>
          <w:sz w:val="16"/>
        </w:rPr>
        <w:t>overturning</w:t>
      </w:r>
      <w:r w:rsidRPr="000A7537">
        <w:rPr>
          <w:sz w:val="16"/>
        </w:rPr>
        <w:t xml:space="preserve"> </w:t>
      </w:r>
      <w:r w:rsidRPr="00384424">
        <w:rPr>
          <w:vanish/>
          <w:sz w:val="16"/>
        </w:rPr>
        <w:t>the</w:t>
      </w:r>
      <w:r w:rsidRPr="000A7537">
        <w:rPr>
          <w:sz w:val="16"/>
        </w:rPr>
        <w:t xml:space="preserve"> </w:t>
      </w:r>
      <w:r w:rsidRPr="00384424">
        <w:rPr>
          <w:vanish/>
          <w:sz w:val="16"/>
        </w:rPr>
        <w:t>power</w:t>
      </w:r>
      <w:r w:rsidRPr="000A7537">
        <w:rPr>
          <w:sz w:val="16"/>
        </w:rPr>
        <w:t xml:space="preserve"> </w:t>
      </w:r>
      <w:r w:rsidRPr="00384424">
        <w:rPr>
          <w:vanish/>
          <w:sz w:val="16"/>
        </w:rPr>
        <w:t>imbalances</w:t>
      </w:r>
      <w:r w:rsidRPr="000A7537">
        <w:rPr>
          <w:sz w:val="16"/>
        </w:rPr>
        <w:t xml:space="preserve"> </w:t>
      </w:r>
      <w:r w:rsidRPr="00384424">
        <w:rPr>
          <w:vanish/>
          <w:sz w:val="16"/>
        </w:rPr>
        <w:t>that</w:t>
      </w:r>
      <w:r w:rsidRPr="000A7537">
        <w:rPr>
          <w:sz w:val="16"/>
        </w:rPr>
        <w:t xml:space="preserve"> </w:t>
      </w:r>
      <w:r w:rsidRPr="00384424">
        <w:rPr>
          <w:vanish/>
          <w:sz w:val="16"/>
        </w:rPr>
        <w:t>they</w:t>
      </w:r>
      <w:r w:rsidRPr="000A7537">
        <w:rPr>
          <w:sz w:val="16"/>
        </w:rPr>
        <w:t xml:space="preserve"> </w:t>
      </w:r>
      <w:r w:rsidRPr="00384424">
        <w:rPr>
          <w:vanish/>
          <w:sz w:val="16"/>
        </w:rPr>
        <w:t>see</w:t>
      </w:r>
      <w:r w:rsidRPr="000A7537">
        <w:rPr>
          <w:sz w:val="16"/>
        </w:rPr>
        <w:t xml:space="preserve"> </w:t>
      </w:r>
      <w:r w:rsidRPr="00384424">
        <w:rPr>
          <w:vanish/>
          <w:sz w:val="16"/>
        </w:rPr>
        <w:t>in</w:t>
      </w:r>
      <w:r w:rsidRPr="000A7537">
        <w:rPr>
          <w:sz w:val="16"/>
        </w:rPr>
        <w:t xml:space="preserve"> </w:t>
      </w:r>
      <w:r w:rsidRPr="00384424">
        <w:rPr>
          <w:vanish/>
          <w:sz w:val="16"/>
        </w:rPr>
        <w:t>the</w:t>
      </w:r>
      <w:r w:rsidRPr="000A7537">
        <w:rPr>
          <w:sz w:val="16"/>
        </w:rPr>
        <w:t xml:space="preserve"> </w:t>
      </w:r>
      <w:r w:rsidRPr="00384424">
        <w:rPr>
          <w:vanish/>
          <w:sz w:val="16"/>
        </w:rPr>
        <w:t>current</w:t>
      </w:r>
      <w:r w:rsidRPr="000A7537">
        <w:rPr>
          <w:sz w:val="16"/>
        </w:rPr>
        <w:t xml:space="preserve"> </w:t>
      </w:r>
      <w:r w:rsidRPr="00384424">
        <w:rPr>
          <w:vanish/>
          <w:sz w:val="16"/>
        </w:rPr>
        <w:t>society.</w:t>
      </w:r>
    </w:p>
    <w:sectPr w:rsidR="008B6030" w:rsidRPr="00384424" w:rsidSect="000D32BB">
      <w:headerReference w:type="even" r:id="rId5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DE18E" w14:textId="77777777" w:rsidR="004D69F3" w:rsidRDefault="004D69F3">
      <w:pPr>
        <w:spacing w:after="0" w:line="240" w:lineRule="auto"/>
      </w:pPr>
      <w:r>
        <w:separator/>
      </w:r>
    </w:p>
  </w:endnote>
  <w:endnote w:type="continuationSeparator" w:id="0">
    <w:p w14:paraId="1B394ED3" w14:textId="77777777" w:rsidR="004D69F3" w:rsidRDefault="004D6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505DA" w14:textId="77777777" w:rsidR="004D69F3" w:rsidRDefault="004D69F3">
      <w:pPr>
        <w:spacing w:after="0" w:line="240" w:lineRule="auto"/>
      </w:pPr>
      <w:r>
        <w:separator/>
      </w:r>
    </w:p>
  </w:footnote>
  <w:footnote w:type="continuationSeparator" w:id="0">
    <w:p w14:paraId="3261734A" w14:textId="77777777" w:rsidR="004D69F3" w:rsidRDefault="004D6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2E55" w14:textId="77777777" w:rsidR="00200E4E" w:rsidRDefault="004D69F3">
    <w:pPr>
      <w:pStyle w:val="Header"/>
    </w:pPr>
    <w:sdt>
      <w:sdtPr>
        <w:id w:val="171999623"/>
        <w:temporary/>
        <w:showingPlcHdr/>
      </w:sdtPr>
      <w:sdtEndPr/>
      <w:sdtContent>
        <w:r w:rsidR="008B6030">
          <w:t>[Type text]</w:t>
        </w:r>
      </w:sdtContent>
    </w:sdt>
    <w:r w:rsidR="008B6030">
      <w:ptab w:relativeTo="margin" w:alignment="center" w:leader="none"/>
    </w:r>
    <w:sdt>
      <w:sdtPr>
        <w:id w:val="171999624"/>
        <w:temporary/>
        <w:showingPlcHdr/>
      </w:sdtPr>
      <w:sdtEndPr/>
      <w:sdtContent>
        <w:r w:rsidR="008B6030">
          <w:t>[Type text]</w:t>
        </w:r>
      </w:sdtContent>
    </w:sdt>
    <w:r w:rsidR="008B6030">
      <w:ptab w:relativeTo="margin" w:alignment="right" w:leader="none"/>
    </w:r>
    <w:sdt>
      <w:sdtPr>
        <w:id w:val="171999625"/>
        <w:temporary/>
        <w:showingPlcHdr/>
      </w:sdtPr>
      <w:sdtEndPr/>
      <w:sdtContent>
        <w:r w:rsidR="008B6030">
          <w:t>[Type text]</w:t>
        </w:r>
      </w:sdtContent>
    </w:sdt>
  </w:p>
  <w:p w14:paraId="13C63232" w14:textId="77777777" w:rsidR="00200E4E" w:rsidRDefault="004D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3"/>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0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53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424"/>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9F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6E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03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96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737"/>
    <w:rsid w:val="00C34D3E"/>
    <w:rsid w:val="00C35B37"/>
    <w:rsid w:val="00C3747A"/>
    <w:rsid w:val="00C37F29"/>
    <w:rsid w:val="00C56DCC"/>
    <w:rsid w:val="00C57075"/>
    <w:rsid w:val="00C63E1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0FAE3"/>
  <w14:defaultImageDpi w14:val="300"/>
  <w15:docId w15:val="{3669C75F-D516-D145-985F-D985D0297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44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44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844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844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844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44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424"/>
  </w:style>
  <w:style w:type="character" w:customStyle="1" w:styleId="Heading1Char">
    <w:name w:val="Heading 1 Char"/>
    <w:aliases w:val="Pocket Char"/>
    <w:basedOn w:val="DefaultParagraphFont"/>
    <w:link w:val="Heading1"/>
    <w:uiPriority w:val="9"/>
    <w:rsid w:val="00384424"/>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8442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8442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844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442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84424"/>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844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4424"/>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84424"/>
    <w:rPr>
      <w:color w:val="auto"/>
      <w:u w:val="none"/>
    </w:rPr>
  </w:style>
  <w:style w:type="paragraph" w:styleId="DocumentMap">
    <w:name w:val="Document Map"/>
    <w:basedOn w:val="Normal"/>
    <w:link w:val="DocumentMapChar"/>
    <w:uiPriority w:val="99"/>
    <w:semiHidden/>
    <w:unhideWhenUsed/>
    <w:rsid w:val="003844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424"/>
    <w:rPr>
      <w:rFonts w:ascii="Lucida Grande" w:hAnsi="Lucida Grande" w:cs="Lucida Grande"/>
    </w:rPr>
  </w:style>
  <w:style w:type="paragraph" w:customStyle="1" w:styleId="textbold">
    <w:name w:val="text bold"/>
    <w:basedOn w:val="Normal"/>
    <w:link w:val="Emphasis"/>
    <w:uiPriority w:val="20"/>
    <w:qFormat/>
    <w:rsid w:val="008B6030"/>
    <w:pPr>
      <w:ind w:left="720"/>
      <w:jc w:val="both"/>
    </w:pPr>
    <w:rPr>
      <w:b/>
      <w:iCs/>
      <w:u w:val="single"/>
    </w:rPr>
  </w:style>
  <w:style w:type="paragraph" w:styleId="Header">
    <w:name w:val="header"/>
    <w:basedOn w:val="Normal"/>
    <w:link w:val="HeaderChar"/>
    <w:uiPriority w:val="99"/>
    <w:unhideWhenUsed/>
    <w:rsid w:val="008B6030"/>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8B6030"/>
    <w:rPr>
      <w:rFonts w:eastAsiaTheme="minorHAnsi"/>
      <w:sz w:val="22"/>
      <w:szCs w:val="22"/>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8B603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68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s://en.wikipedia.org/wiki/Tim_Worstall" TargetMode="External"/><Relationship Id="rId26" Type="http://schemas.openxmlformats.org/officeDocument/2006/relationships/hyperlink" Target="https://en.wikipedia.org/wiki/Tim_Worstall" TargetMode="External"/><Relationship Id="rId39" Type="http://schemas.openxmlformats.org/officeDocument/2006/relationships/hyperlink" Target="https://en.wikipedia.org/wiki/Matt_Ridley" TargetMode="External"/><Relationship Id="rId21" Type="http://schemas.openxmlformats.org/officeDocument/2006/relationships/hyperlink" Target="https://en.wikipedia.org/wiki/PandoDaily" TargetMode="External"/><Relationship Id="rId34" Type="http://schemas.openxmlformats.org/officeDocument/2006/relationships/hyperlink" Target="https://en.wikipedia.org/wiki/Tim_Worstall" TargetMode="External"/><Relationship Id="rId42" Type="http://schemas.openxmlformats.org/officeDocument/2006/relationships/hyperlink" Target="https://en.wikipedia.org/wiki/Tim_Worstall" TargetMode="External"/><Relationship Id="rId47" Type="http://schemas.openxmlformats.org/officeDocument/2006/relationships/hyperlink" Target="https://en.wikipedia.org/wiki/Tim_Worstall" TargetMode="External"/><Relationship Id="rId50"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Tim_Worstall" TargetMode="External"/><Relationship Id="rId29" Type="http://schemas.openxmlformats.org/officeDocument/2006/relationships/hyperlink" Target="https://en.wikipedia.org/wiki/The_Times" TargetMode="External"/><Relationship Id="rId11" Type="http://schemas.openxmlformats.org/officeDocument/2006/relationships/hyperlink" Target="https://www.mercurynews.com/2021/06/04/editorial-why-silicon-valley-needs-endless-frontier-bill/" TargetMode="External"/><Relationship Id="rId24" Type="http://schemas.openxmlformats.org/officeDocument/2006/relationships/hyperlink" Target="https://en.wikipedia.org/wiki/Tim_Worstall" TargetMode="External"/><Relationship Id="rId32" Type="http://schemas.openxmlformats.org/officeDocument/2006/relationships/hyperlink" Target="https://en.wikipedia.org/wiki/Tim_Worstall" TargetMode="External"/><Relationship Id="rId37" Type="http://schemas.openxmlformats.org/officeDocument/2006/relationships/hyperlink" Target="https://en.wikipedia.org/wiki/Tim_Worstall" TargetMode="External"/><Relationship Id="rId40" Type="http://schemas.openxmlformats.org/officeDocument/2006/relationships/hyperlink" Target="https://en.wikipedia.org/wiki/Tim_Worstall" TargetMode="External"/><Relationship Id="rId45" Type="http://schemas.openxmlformats.org/officeDocument/2006/relationships/hyperlink" Target="https://en.wikipedia.org/wiki/Corporate_tax" TargetMode="External"/><Relationship Id="rId5" Type="http://schemas.openxmlformats.org/officeDocument/2006/relationships/numbering" Target="numbering.xml"/><Relationship Id="rId15" Type="http://schemas.openxmlformats.org/officeDocument/2006/relationships/hyperlink" Target="https://en.wikipedia.org/wiki/CapX" TargetMode="External"/><Relationship Id="rId23" Type="http://schemas.openxmlformats.org/officeDocument/2006/relationships/hyperlink" Target="https://en.wikipedia.org/wiki/Forbes" TargetMode="External"/><Relationship Id="rId28" Type="http://schemas.openxmlformats.org/officeDocument/2006/relationships/hyperlink" Target="https://en.wikipedia.org/wiki/Tim_Worstall" TargetMode="External"/><Relationship Id="rId36" Type="http://schemas.openxmlformats.org/officeDocument/2006/relationships/hyperlink" Target="https://en.wikipedia.org/wiki/2009_European_Parliament_election_in_the_United_Kingdom" TargetMode="External"/><Relationship Id="rId49" Type="http://schemas.openxmlformats.org/officeDocument/2006/relationships/hyperlink" Target="http://www.forbes.com/sites/timworstall/2015/09/18/the-real-value-of-a-universal-basic-income-is-that-it-raises-the-reservation-wage/?sh=56b3995a7ca1.%5bbracketed" TargetMode="External"/><Relationship Id="rId10" Type="http://schemas.openxmlformats.org/officeDocument/2006/relationships/endnotes" Target="endnotes.xml"/><Relationship Id="rId19" Type="http://schemas.openxmlformats.org/officeDocument/2006/relationships/hyperlink" Target="https://en.wikipedia.org/wiki/The_New_York_Times" TargetMode="External"/><Relationship Id="rId31" Type="http://schemas.openxmlformats.org/officeDocument/2006/relationships/hyperlink" Target="https://en.wikipedia.org/wiki/The_Wall_Street_Journal" TargetMode="External"/><Relationship Id="rId44" Type="http://schemas.openxmlformats.org/officeDocument/2006/relationships/hyperlink" Target="https://en.wikipedia.org/wiki/Tim_Worstall"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ucar.edu/atmosnews/just-published/3995/nuclear-war-and-ultraviolet-radiation" TargetMode="External"/><Relationship Id="rId22" Type="http://schemas.openxmlformats.org/officeDocument/2006/relationships/hyperlink" Target="https://en.wikipedia.org/wiki/Tim_Worstall" TargetMode="External"/><Relationship Id="rId27" Type="http://schemas.openxmlformats.org/officeDocument/2006/relationships/hyperlink" Target="https://en.wikipedia.org/wiki/The_Daily_Telegraph" TargetMode="External"/><Relationship Id="rId30" Type="http://schemas.openxmlformats.org/officeDocument/2006/relationships/hyperlink" Target="https://en.wikipedia.org/wiki/Tim_Worstall" TargetMode="External"/><Relationship Id="rId35" Type="http://schemas.openxmlformats.org/officeDocument/2006/relationships/hyperlink" Target="https://en.wikipedia.org/wiki/UK_Independence_Party" TargetMode="External"/><Relationship Id="rId43" Type="http://schemas.openxmlformats.org/officeDocument/2006/relationships/hyperlink" Target="https://en.wikipedia.org/w/index.php?title=Colin_Hines&amp;action=edit&amp;redlink=1" TargetMode="External"/><Relationship Id="rId48" Type="http://schemas.openxmlformats.org/officeDocument/2006/relationships/hyperlink" Target="https://en.wikipedia.org/wiki/Tim_Worstall"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en.wikipedia.org/wiki/The_Guardian" TargetMode="External"/><Relationship Id="rId25" Type="http://schemas.openxmlformats.org/officeDocument/2006/relationships/hyperlink" Target="https://en.wikipedia.org/wiki/The_Register" TargetMode="External"/><Relationship Id="rId33" Type="http://schemas.openxmlformats.org/officeDocument/2006/relationships/hyperlink" Target="https://en.wikipedia.org/wiki/Total_Politics" TargetMode="External"/><Relationship Id="rId38" Type="http://schemas.openxmlformats.org/officeDocument/2006/relationships/hyperlink" Target="https://en.wikipedia.org/wiki/Tim_Worstall" TargetMode="External"/><Relationship Id="rId46" Type="http://schemas.openxmlformats.org/officeDocument/2006/relationships/hyperlink" Target="https://en.wikipedia.org/wiki/UK_Uncut" TargetMode="External"/><Relationship Id="rId20" Type="http://schemas.openxmlformats.org/officeDocument/2006/relationships/hyperlink" Target="https://en.wikipedia.org/wiki/Tim_Worstall" TargetMode="External"/><Relationship Id="rId41" Type="http://schemas.openxmlformats.org/officeDocument/2006/relationships/hyperlink" Target="https://en.wikipedia.org/wiki/Compass_(think_tank)"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kemccath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Pages>
  <Words>7292</Words>
  <Characters>41570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McCathran</cp:lastModifiedBy>
  <cp:revision>5</cp:revision>
  <dcterms:created xsi:type="dcterms:W3CDTF">2021-11-30T21:30:00Z</dcterms:created>
  <dcterms:modified xsi:type="dcterms:W3CDTF">2021-12-03T01:23:00Z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